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B8947" w14:textId="77777777" w:rsidR="00316B2A" w:rsidRPr="00B42371" w:rsidRDefault="00316B2A" w:rsidP="00316B2A">
      <w:pPr>
        <w:rPr>
          <w:sz w:val="24"/>
        </w:rPr>
      </w:pPr>
    </w:p>
    <w:p w14:paraId="2B7E159A" w14:textId="77777777" w:rsidR="00316B2A" w:rsidRPr="00B42371" w:rsidRDefault="00316B2A" w:rsidP="00316B2A">
      <w:pPr>
        <w:rPr>
          <w:sz w:val="24"/>
        </w:rPr>
      </w:pPr>
    </w:p>
    <w:p w14:paraId="1F0F8040" w14:textId="77777777" w:rsidR="00316B2A" w:rsidRPr="00B42371" w:rsidRDefault="00316B2A" w:rsidP="00316B2A">
      <w:pPr>
        <w:rPr>
          <w:sz w:val="24"/>
        </w:rPr>
      </w:pPr>
    </w:p>
    <w:p w14:paraId="30B7DFC8" w14:textId="77777777" w:rsidR="00316B2A" w:rsidRPr="00B42371" w:rsidRDefault="00316B2A" w:rsidP="00316B2A">
      <w:pPr>
        <w:rPr>
          <w:sz w:val="24"/>
        </w:rPr>
      </w:pPr>
    </w:p>
    <w:p w14:paraId="1910CEE7" w14:textId="77777777" w:rsidR="00316B2A" w:rsidRPr="00B42371" w:rsidRDefault="00316B2A" w:rsidP="00316B2A">
      <w:pPr>
        <w:rPr>
          <w:sz w:val="24"/>
        </w:rPr>
      </w:pPr>
    </w:p>
    <w:p w14:paraId="34DE4631" w14:textId="77777777" w:rsidR="00A0124F" w:rsidRPr="00B42371" w:rsidRDefault="00A0124F" w:rsidP="00A0124F">
      <w:pPr>
        <w:rPr>
          <w:sz w:val="24"/>
        </w:rPr>
      </w:pPr>
    </w:p>
    <w:p w14:paraId="4E378A36" w14:textId="77777777" w:rsidR="00A0124F" w:rsidRPr="00885742" w:rsidRDefault="00A0124F" w:rsidP="00A0124F">
      <w:pPr>
        <w:jc w:val="center"/>
        <w:rPr>
          <w:b/>
          <w:sz w:val="24"/>
        </w:rPr>
      </w:pPr>
      <w:r w:rsidRPr="00885742">
        <w:rPr>
          <w:b/>
          <w:sz w:val="24"/>
        </w:rPr>
        <w:t>TERMO DE REFERÊNCIA</w:t>
      </w:r>
    </w:p>
    <w:p w14:paraId="43BE0D3D" w14:textId="77777777" w:rsidR="00A0124F" w:rsidRPr="00885742" w:rsidRDefault="00A0124F" w:rsidP="00A0124F">
      <w:pPr>
        <w:jc w:val="center"/>
        <w:rPr>
          <w:rFonts w:eastAsia="Times New Roman"/>
          <w:color w:val="FF0000"/>
          <w:sz w:val="24"/>
          <w:szCs w:val="20"/>
        </w:rPr>
      </w:pPr>
    </w:p>
    <w:p w14:paraId="6D0EABE8" w14:textId="77777777" w:rsidR="00A0124F" w:rsidRPr="00885742" w:rsidRDefault="00A0124F" w:rsidP="00A0124F">
      <w:pPr>
        <w:jc w:val="center"/>
        <w:rPr>
          <w:rFonts w:eastAsia="Times New Roman"/>
          <w:b/>
          <w:sz w:val="24"/>
          <w:szCs w:val="20"/>
        </w:rPr>
      </w:pPr>
      <w:r w:rsidRPr="00885742">
        <w:rPr>
          <w:rFonts w:eastAsia="Times New Roman"/>
          <w:b/>
          <w:sz w:val="24"/>
          <w:szCs w:val="20"/>
        </w:rPr>
        <w:t>MENOR PREÇO</w:t>
      </w:r>
    </w:p>
    <w:p w14:paraId="66E5DFCF" w14:textId="77777777" w:rsidR="00A0124F" w:rsidRPr="00885742" w:rsidRDefault="00A0124F" w:rsidP="00C7094E">
      <w:pPr>
        <w:jc w:val="center"/>
        <w:rPr>
          <w:b/>
          <w:sz w:val="24"/>
        </w:rPr>
      </w:pPr>
    </w:p>
    <w:p w14:paraId="1BC80435" w14:textId="77777777" w:rsidR="00A0124F" w:rsidRPr="00885742" w:rsidRDefault="00A0124F" w:rsidP="00C7094E">
      <w:pPr>
        <w:jc w:val="center"/>
        <w:rPr>
          <w:b/>
          <w:sz w:val="24"/>
        </w:rPr>
      </w:pPr>
    </w:p>
    <w:p w14:paraId="63563055" w14:textId="77777777" w:rsidR="00A0124F" w:rsidRPr="00885742" w:rsidRDefault="00A0124F" w:rsidP="00C7094E">
      <w:pPr>
        <w:jc w:val="center"/>
        <w:rPr>
          <w:b/>
          <w:sz w:val="24"/>
        </w:rPr>
      </w:pPr>
    </w:p>
    <w:p w14:paraId="7C8906DD" w14:textId="77777777" w:rsidR="00A0124F" w:rsidRPr="00885742" w:rsidRDefault="00A0124F" w:rsidP="00C7094E">
      <w:pPr>
        <w:jc w:val="center"/>
        <w:rPr>
          <w:b/>
          <w:sz w:val="24"/>
        </w:rPr>
      </w:pPr>
    </w:p>
    <w:p w14:paraId="2FD95242" w14:textId="77777777" w:rsidR="00A0124F" w:rsidRPr="00885742" w:rsidRDefault="00A0124F" w:rsidP="00C7094E">
      <w:pPr>
        <w:jc w:val="center"/>
        <w:rPr>
          <w:b/>
          <w:sz w:val="24"/>
        </w:rPr>
      </w:pPr>
    </w:p>
    <w:p w14:paraId="3F357F20" w14:textId="77777777" w:rsidR="00A0124F" w:rsidRPr="00885742" w:rsidRDefault="00A0124F" w:rsidP="00C7094E">
      <w:pPr>
        <w:jc w:val="center"/>
        <w:rPr>
          <w:b/>
          <w:sz w:val="24"/>
        </w:rPr>
      </w:pPr>
    </w:p>
    <w:p w14:paraId="025ABD9A" w14:textId="77777777" w:rsidR="00A0124F" w:rsidRPr="00885742" w:rsidRDefault="00A0124F" w:rsidP="00C7094E">
      <w:pPr>
        <w:jc w:val="center"/>
        <w:rPr>
          <w:b/>
          <w:sz w:val="24"/>
        </w:rPr>
      </w:pPr>
    </w:p>
    <w:p w14:paraId="6E2881A7" w14:textId="77777777" w:rsidR="00A0124F" w:rsidRPr="00885742" w:rsidRDefault="00A0124F" w:rsidP="00C7094E">
      <w:pPr>
        <w:jc w:val="center"/>
        <w:rPr>
          <w:b/>
          <w:sz w:val="24"/>
        </w:rPr>
      </w:pPr>
    </w:p>
    <w:p w14:paraId="2302D32A" w14:textId="77777777" w:rsidR="00A0124F" w:rsidRPr="00885742" w:rsidRDefault="00A0124F" w:rsidP="00C7094E">
      <w:pPr>
        <w:jc w:val="center"/>
        <w:rPr>
          <w:b/>
          <w:bCs/>
          <w:sz w:val="24"/>
        </w:rPr>
      </w:pPr>
    </w:p>
    <w:p w14:paraId="3E6BC79A" w14:textId="77777777" w:rsidR="005051C0" w:rsidRPr="00885742" w:rsidRDefault="005051C0" w:rsidP="004F742A">
      <w:pPr>
        <w:jc w:val="center"/>
        <w:rPr>
          <w:b/>
          <w:bCs/>
          <w:sz w:val="24"/>
        </w:rPr>
      </w:pPr>
    </w:p>
    <w:p w14:paraId="67F89B57" w14:textId="500779AA" w:rsidR="001E1F11" w:rsidRPr="00885742" w:rsidRDefault="00AE2351" w:rsidP="001E1F11">
      <w:pPr>
        <w:pStyle w:val="PargrafodaLista"/>
        <w:autoSpaceDE w:val="0"/>
        <w:autoSpaceDN w:val="0"/>
        <w:adjustRightInd w:val="0"/>
        <w:spacing w:line="360" w:lineRule="auto"/>
        <w:ind w:left="792"/>
        <w:rPr>
          <w:b/>
          <w:bCs/>
          <w:sz w:val="28"/>
          <w:szCs w:val="28"/>
        </w:rPr>
      </w:pPr>
      <w:r w:rsidRPr="00885742">
        <w:rPr>
          <w:rFonts w:ascii="Times New Roman" w:hAnsi="Times New Roman" w:cs="Times New Roman"/>
          <w:b/>
          <w:bCs/>
          <w:sz w:val="28"/>
          <w:szCs w:val="28"/>
        </w:rPr>
        <w:t xml:space="preserve">A presente licitação tem por objeto a </w:t>
      </w:r>
      <w:r w:rsidRPr="00885742">
        <w:rPr>
          <w:rFonts w:ascii="Times New Roman" w:hAnsi="Times New Roman" w:cs="Times New Roman"/>
          <w:b/>
          <w:bCs/>
          <w:sz w:val="28"/>
          <w:szCs w:val="28"/>
          <w:shd w:val="clear" w:color="auto" w:fill="FFFFFF"/>
        </w:rPr>
        <w:t xml:space="preserve">contratação de empresa especializada na prestação, de forma contínua, dos serviços </w:t>
      </w:r>
      <w:r w:rsidRPr="00885742">
        <w:rPr>
          <w:rFonts w:ascii="Times New Roman" w:hAnsi="Times New Roman" w:cs="Times New Roman"/>
          <w:b/>
          <w:bCs/>
          <w:sz w:val="28"/>
          <w:szCs w:val="28"/>
        </w:rPr>
        <w:t>de vigilância armada, diurna, para área do Projeto Salitre, sob jurisdição da 6ª Superintendência Regional da CODEVASF, localizada em Juazeiro, Estado da Bahia.</w:t>
      </w:r>
    </w:p>
    <w:p w14:paraId="594C7010" w14:textId="77777777" w:rsidR="00316B2A" w:rsidRPr="00885742" w:rsidRDefault="00316B2A" w:rsidP="00A0124F">
      <w:pPr>
        <w:rPr>
          <w:b/>
          <w:bCs/>
          <w:sz w:val="24"/>
        </w:rPr>
      </w:pPr>
    </w:p>
    <w:p w14:paraId="6473F3EC" w14:textId="77777777" w:rsidR="00316B2A" w:rsidRPr="00885742" w:rsidRDefault="00316B2A" w:rsidP="00316B2A">
      <w:pPr>
        <w:rPr>
          <w:b/>
          <w:bCs/>
          <w:sz w:val="24"/>
        </w:rPr>
      </w:pPr>
    </w:p>
    <w:p w14:paraId="4F6183F8" w14:textId="77777777" w:rsidR="00E81829" w:rsidRPr="00885742" w:rsidRDefault="00E81829" w:rsidP="00316B2A">
      <w:pPr>
        <w:rPr>
          <w:b/>
          <w:bCs/>
          <w:sz w:val="24"/>
        </w:rPr>
      </w:pPr>
    </w:p>
    <w:p w14:paraId="6B1095C3" w14:textId="77777777" w:rsidR="002060FF" w:rsidRPr="00885742" w:rsidRDefault="002060FF" w:rsidP="00316B2A">
      <w:pPr>
        <w:rPr>
          <w:b/>
          <w:bCs/>
          <w:sz w:val="24"/>
        </w:rPr>
      </w:pPr>
    </w:p>
    <w:p w14:paraId="764E3D6B" w14:textId="77777777" w:rsidR="002060FF" w:rsidRPr="00885742" w:rsidRDefault="002060FF" w:rsidP="00316B2A">
      <w:pPr>
        <w:rPr>
          <w:sz w:val="24"/>
        </w:rPr>
      </w:pPr>
    </w:p>
    <w:p w14:paraId="32971B26" w14:textId="77777777" w:rsidR="00316B2A" w:rsidRPr="00885742" w:rsidRDefault="00316B2A" w:rsidP="00316B2A">
      <w:pPr>
        <w:rPr>
          <w:sz w:val="24"/>
        </w:rPr>
      </w:pPr>
    </w:p>
    <w:p w14:paraId="69F93C38" w14:textId="77777777" w:rsidR="00316B2A" w:rsidRPr="00885742" w:rsidRDefault="00316B2A" w:rsidP="00316B2A">
      <w:pPr>
        <w:rPr>
          <w:sz w:val="24"/>
        </w:rPr>
      </w:pPr>
    </w:p>
    <w:p w14:paraId="1988321F" w14:textId="77777777" w:rsidR="00316B2A" w:rsidRPr="00885742" w:rsidRDefault="00316B2A" w:rsidP="00316B2A">
      <w:pPr>
        <w:rPr>
          <w:sz w:val="24"/>
        </w:rPr>
      </w:pPr>
    </w:p>
    <w:p w14:paraId="18F799D1" w14:textId="77777777" w:rsidR="00316B2A" w:rsidRPr="00885742" w:rsidRDefault="00316B2A" w:rsidP="00316B2A">
      <w:pPr>
        <w:rPr>
          <w:sz w:val="24"/>
        </w:rPr>
      </w:pPr>
    </w:p>
    <w:p w14:paraId="6DD4B67F" w14:textId="77777777" w:rsidR="00316B2A" w:rsidRPr="00885742" w:rsidRDefault="00316B2A" w:rsidP="00316B2A">
      <w:pPr>
        <w:rPr>
          <w:sz w:val="24"/>
        </w:rPr>
      </w:pPr>
    </w:p>
    <w:p w14:paraId="146A2298" w14:textId="77777777" w:rsidR="00316B2A" w:rsidRPr="00885742" w:rsidRDefault="00316B2A" w:rsidP="00954C74">
      <w:pPr>
        <w:rPr>
          <w:sz w:val="24"/>
        </w:rPr>
      </w:pPr>
    </w:p>
    <w:p w14:paraId="46BDEFD2" w14:textId="77777777" w:rsidR="00316B2A" w:rsidRPr="00885742" w:rsidRDefault="00316B2A" w:rsidP="00387DCB">
      <w:pPr>
        <w:rPr>
          <w:sz w:val="24"/>
        </w:rPr>
      </w:pPr>
    </w:p>
    <w:p w14:paraId="56ACDC8D" w14:textId="77777777" w:rsidR="00A0124F" w:rsidRPr="00885742" w:rsidRDefault="00A0124F" w:rsidP="00387DCB">
      <w:pPr>
        <w:rPr>
          <w:sz w:val="24"/>
        </w:rPr>
      </w:pPr>
    </w:p>
    <w:p w14:paraId="4095FD77" w14:textId="77777777" w:rsidR="00A0124F" w:rsidRPr="00885742" w:rsidRDefault="00A0124F" w:rsidP="00387DCB">
      <w:pPr>
        <w:rPr>
          <w:sz w:val="24"/>
        </w:rPr>
      </w:pPr>
    </w:p>
    <w:p w14:paraId="55299BD1" w14:textId="77777777" w:rsidR="00A0124F" w:rsidRPr="00885742" w:rsidRDefault="00A0124F" w:rsidP="00387DCB">
      <w:pPr>
        <w:rPr>
          <w:sz w:val="24"/>
        </w:rPr>
      </w:pPr>
    </w:p>
    <w:p w14:paraId="384B75BF" w14:textId="77777777" w:rsidR="00A0124F" w:rsidRPr="00885742" w:rsidRDefault="00A0124F" w:rsidP="00387DCB">
      <w:pPr>
        <w:rPr>
          <w:sz w:val="24"/>
        </w:rPr>
      </w:pPr>
    </w:p>
    <w:p w14:paraId="41F0EB8A" w14:textId="77777777" w:rsidR="002060FF" w:rsidRPr="00885742" w:rsidRDefault="002060FF" w:rsidP="00387DCB">
      <w:pPr>
        <w:rPr>
          <w:sz w:val="24"/>
        </w:rPr>
      </w:pPr>
    </w:p>
    <w:p w14:paraId="52C006FD" w14:textId="77777777" w:rsidR="00316B2A" w:rsidRPr="00885742" w:rsidRDefault="00316B2A" w:rsidP="00387DCB">
      <w:pPr>
        <w:rPr>
          <w:sz w:val="24"/>
        </w:rPr>
      </w:pPr>
    </w:p>
    <w:p w14:paraId="2BD909BA" w14:textId="77777777" w:rsidR="00316B2A" w:rsidRPr="00885742" w:rsidRDefault="00316B2A" w:rsidP="00387DCB">
      <w:pPr>
        <w:rPr>
          <w:sz w:val="24"/>
        </w:rPr>
      </w:pPr>
    </w:p>
    <w:p w14:paraId="4056FB0A" w14:textId="77777777" w:rsidR="00316B2A" w:rsidRPr="00885742" w:rsidRDefault="00316B2A" w:rsidP="00387DCB">
      <w:pPr>
        <w:rPr>
          <w:sz w:val="24"/>
        </w:rPr>
      </w:pPr>
    </w:p>
    <w:p w14:paraId="63E979A2" w14:textId="6F5445B3" w:rsidR="00316B2A" w:rsidRPr="00885742" w:rsidRDefault="001E1F11" w:rsidP="005B087E">
      <w:pPr>
        <w:ind w:left="-1276" w:right="-710"/>
        <w:jc w:val="center"/>
        <w:rPr>
          <w:szCs w:val="20"/>
        </w:rPr>
      </w:pPr>
      <w:r w:rsidRPr="00885742">
        <w:rPr>
          <w:b/>
          <w:sz w:val="24"/>
        </w:rPr>
        <w:t>MARÇO</w:t>
      </w:r>
      <w:r w:rsidR="007F6CE7" w:rsidRPr="00885742">
        <w:rPr>
          <w:b/>
          <w:sz w:val="24"/>
        </w:rPr>
        <w:t>/20</w:t>
      </w:r>
      <w:r w:rsidR="00AE2351" w:rsidRPr="00885742">
        <w:rPr>
          <w:b/>
          <w:sz w:val="24"/>
        </w:rPr>
        <w:t>20</w:t>
      </w:r>
      <w:r w:rsidR="00316B2A" w:rsidRPr="00885742">
        <w:rPr>
          <w:szCs w:val="20"/>
        </w:rPr>
        <w:br w:type="page"/>
      </w:r>
    </w:p>
    <w:p w14:paraId="0EEC353D" w14:textId="77777777" w:rsidR="00316B2A" w:rsidRPr="00885742" w:rsidRDefault="00316B2A" w:rsidP="00B236F1">
      <w:pPr>
        <w:jc w:val="center"/>
        <w:rPr>
          <w:b/>
          <w:szCs w:val="20"/>
        </w:rPr>
      </w:pPr>
      <w:r w:rsidRPr="00885742">
        <w:rPr>
          <w:b/>
          <w:szCs w:val="20"/>
        </w:rPr>
        <w:lastRenderedPageBreak/>
        <w:t>ÍNDICE</w:t>
      </w:r>
    </w:p>
    <w:p w14:paraId="16C32287" w14:textId="77777777" w:rsidR="00316B2A" w:rsidRPr="00885742" w:rsidRDefault="00316B2A" w:rsidP="00387DCB">
      <w:pPr>
        <w:rPr>
          <w:szCs w:val="20"/>
        </w:rPr>
      </w:pPr>
    </w:p>
    <w:p w14:paraId="571065D1" w14:textId="618CF1FF" w:rsidR="00DC4A75" w:rsidRPr="00885742" w:rsidRDefault="00DF7DC0">
      <w:pPr>
        <w:pStyle w:val="Sumrio1"/>
        <w:rPr>
          <w:rFonts w:asciiTheme="minorHAnsi" w:eastAsiaTheme="minorEastAsia" w:hAnsiTheme="minorHAnsi" w:cstheme="minorBidi"/>
          <w:sz w:val="22"/>
          <w:szCs w:val="22"/>
          <w:lang w:eastAsia="pt-BR"/>
        </w:rPr>
      </w:pPr>
      <w:r w:rsidRPr="00885742">
        <w:fldChar w:fldCharType="begin"/>
      </w:r>
      <w:r w:rsidR="00B0600A" w:rsidRPr="00885742">
        <w:instrText xml:space="preserve"> TOC \o "1-1" \h \z \u </w:instrText>
      </w:r>
      <w:r w:rsidRPr="00885742">
        <w:fldChar w:fldCharType="separate"/>
      </w:r>
      <w:hyperlink w:anchor="_Toc22300271" w:history="1">
        <w:r w:rsidR="00DC4A75" w:rsidRPr="00885742">
          <w:rPr>
            <w:rStyle w:val="Hyperlink"/>
          </w:rPr>
          <w:t>1.</w:t>
        </w:r>
        <w:r w:rsidR="00DC4A75" w:rsidRPr="00885742">
          <w:rPr>
            <w:rFonts w:asciiTheme="minorHAnsi" w:eastAsiaTheme="minorEastAsia" w:hAnsiTheme="minorHAnsi" w:cstheme="minorBidi"/>
            <w:sz w:val="22"/>
            <w:szCs w:val="22"/>
            <w:lang w:eastAsia="pt-BR"/>
          </w:rPr>
          <w:tab/>
        </w:r>
        <w:r w:rsidR="00DC4A75" w:rsidRPr="00885742">
          <w:rPr>
            <w:rStyle w:val="Hyperlink"/>
          </w:rPr>
          <w:t>OBJETO DA CONTRATAÇÃO</w:t>
        </w:r>
        <w:r w:rsidR="00DC4A75" w:rsidRPr="00885742">
          <w:rPr>
            <w:webHidden/>
          </w:rPr>
          <w:tab/>
        </w:r>
        <w:r w:rsidR="00DC4A75" w:rsidRPr="00885742">
          <w:rPr>
            <w:webHidden/>
          </w:rPr>
          <w:fldChar w:fldCharType="begin"/>
        </w:r>
        <w:r w:rsidR="00DC4A75" w:rsidRPr="00885742">
          <w:rPr>
            <w:webHidden/>
          </w:rPr>
          <w:instrText xml:space="preserve"> PAGEREF _Toc22300271 \h </w:instrText>
        </w:r>
        <w:r w:rsidR="00DC4A75" w:rsidRPr="00885742">
          <w:rPr>
            <w:webHidden/>
          </w:rPr>
        </w:r>
        <w:r w:rsidR="00DC4A75" w:rsidRPr="00885742">
          <w:rPr>
            <w:webHidden/>
          </w:rPr>
          <w:fldChar w:fldCharType="separate"/>
        </w:r>
        <w:r w:rsidR="00D87408" w:rsidRPr="00885742">
          <w:rPr>
            <w:webHidden/>
          </w:rPr>
          <w:t>3</w:t>
        </w:r>
        <w:r w:rsidR="00DC4A75" w:rsidRPr="00885742">
          <w:rPr>
            <w:webHidden/>
          </w:rPr>
          <w:fldChar w:fldCharType="end"/>
        </w:r>
      </w:hyperlink>
    </w:p>
    <w:p w14:paraId="2B1ED56C" w14:textId="71C646A1" w:rsidR="00DC4A75" w:rsidRPr="00885742" w:rsidRDefault="00D87408">
      <w:pPr>
        <w:pStyle w:val="Sumrio1"/>
        <w:rPr>
          <w:rFonts w:asciiTheme="minorHAnsi" w:eastAsiaTheme="minorEastAsia" w:hAnsiTheme="minorHAnsi" w:cstheme="minorBidi"/>
          <w:sz w:val="22"/>
          <w:szCs w:val="22"/>
          <w:lang w:eastAsia="pt-BR"/>
        </w:rPr>
      </w:pPr>
      <w:hyperlink w:anchor="_Toc22300272" w:history="1">
        <w:r w:rsidR="00DC4A75" w:rsidRPr="00885742">
          <w:rPr>
            <w:rStyle w:val="Hyperlink"/>
          </w:rPr>
          <w:t>2.</w:t>
        </w:r>
        <w:r w:rsidR="00DC4A75" w:rsidRPr="00885742">
          <w:rPr>
            <w:rFonts w:asciiTheme="minorHAnsi" w:eastAsiaTheme="minorEastAsia" w:hAnsiTheme="minorHAnsi" w:cstheme="minorBidi"/>
            <w:sz w:val="22"/>
            <w:szCs w:val="22"/>
            <w:lang w:eastAsia="pt-BR"/>
          </w:rPr>
          <w:tab/>
        </w:r>
        <w:r w:rsidR="00DC4A75" w:rsidRPr="00885742">
          <w:rPr>
            <w:rStyle w:val="Hyperlink"/>
          </w:rPr>
          <w:t>TERMINOLOGIAS E DEFINIÇÕES</w:t>
        </w:r>
        <w:r w:rsidR="00DC4A75" w:rsidRPr="00885742">
          <w:rPr>
            <w:webHidden/>
          </w:rPr>
          <w:tab/>
        </w:r>
        <w:r w:rsidR="00DC4A75" w:rsidRPr="00885742">
          <w:rPr>
            <w:webHidden/>
          </w:rPr>
          <w:fldChar w:fldCharType="begin"/>
        </w:r>
        <w:r w:rsidR="00DC4A75" w:rsidRPr="00885742">
          <w:rPr>
            <w:webHidden/>
          </w:rPr>
          <w:instrText xml:space="preserve"> PAGEREF _Toc22300272 \h </w:instrText>
        </w:r>
        <w:r w:rsidR="00DC4A75" w:rsidRPr="00885742">
          <w:rPr>
            <w:webHidden/>
          </w:rPr>
        </w:r>
        <w:r w:rsidR="00DC4A75" w:rsidRPr="00885742">
          <w:rPr>
            <w:webHidden/>
          </w:rPr>
          <w:fldChar w:fldCharType="separate"/>
        </w:r>
        <w:r w:rsidRPr="00885742">
          <w:rPr>
            <w:webHidden/>
          </w:rPr>
          <w:t>3</w:t>
        </w:r>
        <w:r w:rsidR="00DC4A75" w:rsidRPr="00885742">
          <w:rPr>
            <w:webHidden/>
          </w:rPr>
          <w:fldChar w:fldCharType="end"/>
        </w:r>
      </w:hyperlink>
    </w:p>
    <w:p w14:paraId="58EE698C" w14:textId="6BD001D6" w:rsidR="00DC4A75" w:rsidRPr="00885742" w:rsidRDefault="00D87408">
      <w:pPr>
        <w:pStyle w:val="Sumrio1"/>
        <w:rPr>
          <w:rFonts w:asciiTheme="minorHAnsi" w:eastAsiaTheme="minorEastAsia" w:hAnsiTheme="minorHAnsi" w:cstheme="minorBidi"/>
          <w:sz w:val="22"/>
          <w:szCs w:val="22"/>
          <w:lang w:eastAsia="pt-BR"/>
        </w:rPr>
      </w:pPr>
      <w:hyperlink w:anchor="_Toc22300273" w:history="1">
        <w:r w:rsidR="00DC4A75" w:rsidRPr="00885742">
          <w:rPr>
            <w:rStyle w:val="Hyperlink"/>
          </w:rPr>
          <w:t>3.</w:t>
        </w:r>
        <w:r w:rsidR="00DC4A75" w:rsidRPr="00885742">
          <w:rPr>
            <w:rFonts w:asciiTheme="minorHAnsi" w:eastAsiaTheme="minorEastAsia" w:hAnsiTheme="minorHAnsi" w:cstheme="minorBidi"/>
            <w:sz w:val="22"/>
            <w:szCs w:val="22"/>
            <w:lang w:eastAsia="pt-BR"/>
          </w:rPr>
          <w:tab/>
        </w:r>
        <w:r w:rsidR="00DC4A75" w:rsidRPr="00885742">
          <w:rPr>
            <w:rStyle w:val="Hyperlink"/>
          </w:rPr>
          <w:t>REGIME DE EXECUÇÃO, VALOR ESTIMADO E CRITÉRIO DE JULGAMENTO.</w:t>
        </w:r>
        <w:r w:rsidR="00DC4A75" w:rsidRPr="00885742">
          <w:rPr>
            <w:webHidden/>
          </w:rPr>
          <w:tab/>
        </w:r>
        <w:r w:rsidR="00DC4A75" w:rsidRPr="00885742">
          <w:rPr>
            <w:webHidden/>
          </w:rPr>
          <w:fldChar w:fldCharType="begin"/>
        </w:r>
        <w:r w:rsidR="00DC4A75" w:rsidRPr="00885742">
          <w:rPr>
            <w:webHidden/>
          </w:rPr>
          <w:instrText xml:space="preserve"> PAGEREF _Toc22300273 \h </w:instrText>
        </w:r>
        <w:r w:rsidR="00DC4A75" w:rsidRPr="00885742">
          <w:rPr>
            <w:webHidden/>
          </w:rPr>
        </w:r>
        <w:r w:rsidR="00DC4A75" w:rsidRPr="00885742">
          <w:rPr>
            <w:webHidden/>
          </w:rPr>
          <w:fldChar w:fldCharType="separate"/>
        </w:r>
        <w:r w:rsidRPr="00885742">
          <w:rPr>
            <w:webHidden/>
          </w:rPr>
          <w:t>6</w:t>
        </w:r>
        <w:r w:rsidR="00DC4A75" w:rsidRPr="00885742">
          <w:rPr>
            <w:webHidden/>
          </w:rPr>
          <w:fldChar w:fldCharType="end"/>
        </w:r>
      </w:hyperlink>
    </w:p>
    <w:p w14:paraId="4D540D7B" w14:textId="5E4E3575" w:rsidR="00DC4A75" w:rsidRPr="00885742" w:rsidRDefault="00D87408">
      <w:pPr>
        <w:pStyle w:val="Sumrio1"/>
        <w:rPr>
          <w:rFonts w:asciiTheme="minorHAnsi" w:eastAsiaTheme="minorEastAsia" w:hAnsiTheme="minorHAnsi" w:cstheme="minorBidi"/>
          <w:sz w:val="22"/>
          <w:szCs w:val="22"/>
          <w:lang w:eastAsia="pt-BR"/>
        </w:rPr>
      </w:pPr>
      <w:hyperlink w:anchor="_Toc22300274" w:history="1">
        <w:r w:rsidR="00DC4A75" w:rsidRPr="00885742">
          <w:rPr>
            <w:rStyle w:val="Hyperlink"/>
          </w:rPr>
          <w:t>4.</w:t>
        </w:r>
        <w:r w:rsidR="00DC4A75" w:rsidRPr="00885742">
          <w:rPr>
            <w:rFonts w:asciiTheme="minorHAnsi" w:eastAsiaTheme="minorEastAsia" w:hAnsiTheme="minorHAnsi" w:cstheme="minorBidi"/>
            <w:sz w:val="22"/>
            <w:szCs w:val="22"/>
            <w:lang w:eastAsia="pt-BR"/>
          </w:rPr>
          <w:tab/>
        </w:r>
        <w:r w:rsidR="00DC4A75" w:rsidRPr="00885742">
          <w:rPr>
            <w:rStyle w:val="Hyperlink"/>
          </w:rPr>
          <w:t xml:space="preserve">LOCALIZAÇÃO </w:t>
        </w:r>
        <w:r w:rsidR="00410D0E" w:rsidRPr="00885742">
          <w:rPr>
            <w:rStyle w:val="Hyperlink"/>
          </w:rPr>
          <w:t>DE EXECUÇÃO DOS SERVIÇOS</w:t>
        </w:r>
        <w:r w:rsidR="00DC4A75" w:rsidRPr="00885742">
          <w:rPr>
            <w:webHidden/>
          </w:rPr>
          <w:tab/>
        </w:r>
      </w:hyperlink>
      <w:r w:rsidR="00C525F4" w:rsidRPr="00885742">
        <w:t>6</w:t>
      </w:r>
    </w:p>
    <w:p w14:paraId="2C95F78F" w14:textId="1C3BE441" w:rsidR="00DC4A75" w:rsidRPr="00885742" w:rsidRDefault="00D87408">
      <w:pPr>
        <w:pStyle w:val="Sumrio1"/>
        <w:rPr>
          <w:rFonts w:asciiTheme="minorHAnsi" w:eastAsiaTheme="minorEastAsia" w:hAnsiTheme="minorHAnsi" w:cstheme="minorBidi"/>
          <w:sz w:val="22"/>
          <w:szCs w:val="22"/>
          <w:lang w:eastAsia="pt-BR"/>
        </w:rPr>
      </w:pPr>
      <w:hyperlink w:anchor="_Toc22300275" w:history="1">
        <w:r w:rsidR="00DC4A75" w:rsidRPr="00885742">
          <w:rPr>
            <w:rStyle w:val="Hyperlink"/>
          </w:rPr>
          <w:t>5.</w:t>
        </w:r>
        <w:r w:rsidR="00DC4A75" w:rsidRPr="00885742">
          <w:rPr>
            <w:rFonts w:asciiTheme="minorHAnsi" w:eastAsiaTheme="minorEastAsia" w:hAnsiTheme="minorHAnsi" w:cstheme="minorBidi"/>
            <w:sz w:val="22"/>
            <w:szCs w:val="22"/>
            <w:lang w:eastAsia="pt-BR"/>
          </w:rPr>
          <w:tab/>
        </w:r>
        <w:r w:rsidR="00DC4A75" w:rsidRPr="00885742">
          <w:rPr>
            <w:rStyle w:val="Hyperlink"/>
          </w:rPr>
          <w:t>DESCRIÇÃO DOS SERVIÇOS</w:t>
        </w:r>
        <w:r w:rsidR="00DC4A75" w:rsidRPr="00885742">
          <w:rPr>
            <w:webHidden/>
          </w:rPr>
          <w:tab/>
        </w:r>
        <w:r w:rsidR="00DC4A75" w:rsidRPr="00885742">
          <w:rPr>
            <w:webHidden/>
          </w:rPr>
          <w:fldChar w:fldCharType="begin"/>
        </w:r>
        <w:r w:rsidR="00DC4A75" w:rsidRPr="00885742">
          <w:rPr>
            <w:webHidden/>
          </w:rPr>
          <w:instrText xml:space="preserve"> PAGEREF _Toc22300275 \h </w:instrText>
        </w:r>
        <w:r w:rsidR="00DC4A75" w:rsidRPr="00885742">
          <w:rPr>
            <w:webHidden/>
          </w:rPr>
        </w:r>
        <w:r w:rsidR="00DC4A75" w:rsidRPr="00885742">
          <w:rPr>
            <w:webHidden/>
          </w:rPr>
          <w:fldChar w:fldCharType="separate"/>
        </w:r>
        <w:r w:rsidRPr="00885742">
          <w:rPr>
            <w:webHidden/>
          </w:rPr>
          <w:t>6</w:t>
        </w:r>
        <w:r w:rsidR="00DC4A75" w:rsidRPr="00885742">
          <w:rPr>
            <w:webHidden/>
          </w:rPr>
          <w:fldChar w:fldCharType="end"/>
        </w:r>
      </w:hyperlink>
    </w:p>
    <w:p w14:paraId="1046F48E" w14:textId="47096180" w:rsidR="00DC4A75" w:rsidRPr="00885742" w:rsidRDefault="00D87408">
      <w:pPr>
        <w:pStyle w:val="Sumrio1"/>
        <w:rPr>
          <w:rFonts w:asciiTheme="minorHAnsi" w:eastAsiaTheme="minorEastAsia" w:hAnsiTheme="minorHAnsi" w:cstheme="minorBidi"/>
          <w:sz w:val="22"/>
          <w:szCs w:val="22"/>
          <w:lang w:eastAsia="pt-BR"/>
        </w:rPr>
      </w:pPr>
      <w:hyperlink w:anchor="_Toc22300276" w:history="1">
        <w:r w:rsidR="00DC4A75" w:rsidRPr="00885742">
          <w:rPr>
            <w:rStyle w:val="Hyperlink"/>
          </w:rPr>
          <w:t>6.</w:t>
        </w:r>
        <w:r w:rsidR="00DC4A75" w:rsidRPr="00885742">
          <w:rPr>
            <w:rFonts w:asciiTheme="minorHAnsi" w:eastAsiaTheme="minorEastAsia" w:hAnsiTheme="minorHAnsi" w:cstheme="minorBidi"/>
            <w:sz w:val="22"/>
            <w:szCs w:val="22"/>
            <w:lang w:eastAsia="pt-BR"/>
          </w:rPr>
          <w:tab/>
        </w:r>
        <w:r w:rsidR="00DC4A75" w:rsidRPr="00885742">
          <w:rPr>
            <w:rStyle w:val="Hyperlink"/>
          </w:rPr>
          <w:t>CONDIÇÕES DE PARTICIPAÇÃO</w:t>
        </w:r>
        <w:r w:rsidR="00DC4A75" w:rsidRPr="00885742">
          <w:rPr>
            <w:webHidden/>
          </w:rPr>
          <w:tab/>
        </w:r>
        <w:r w:rsidR="00DC4A75" w:rsidRPr="00885742">
          <w:rPr>
            <w:webHidden/>
          </w:rPr>
          <w:fldChar w:fldCharType="begin"/>
        </w:r>
        <w:r w:rsidR="00DC4A75" w:rsidRPr="00885742">
          <w:rPr>
            <w:webHidden/>
          </w:rPr>
          <w:instrText xml:space="preserve"> PAGEREF _Toc22300276 \h </w:instrText>
        </w:r>
        <w:r w:rsidR="00DC4A75" w:rsidRPr="00885742">
          <w:rPr>
            <w:webHidden/>
          </w:rPr>
        </w:r>
        <w:r w:rsidR="00DC4A75" w:rsidRPr="00885742">
          <w:rPr>
            <w:webHidden/>
          </w:rPr>
          <w:fldChar w:fldCharType="separate"/>
        </w:r>
        <w:r w:rsidRPr="00885742">
          <w:rPr>
            <w:webHidden/>
          </w:rPr>
          <w:t>12</w:t>
        </w:r>
        <w:r w:rsidR="00DC4A75" w:rsidRPr="00885742">
          <w:rPr>
            <w:webHidden/>
          </w:rPr>
          <w:fldChar w:fldCharType="end"/>
        </w:r>
      </w:hyperlink>
    </w:p>
    <w:p w14:paraId="0D20A9A1" w14:textId="4790DBAB" w:rsidR="00DC4A75" w:rsidRPr="00885742" w:rsidRDefault="00D87408">
      <w:pPr>
        <w:pStyle w:val="Sumrio1"/>
        <w:rPr>
          <w:rFonts w:asciiTheme="minorHAnsi" w:eastAsiaTheme="minorEastAsia" w:hAnsiTheme="minorHAnsi" w:cstheme="minorBidi"/>
          <w:sz w:val="22"/>
          <w:szCs w:val="22"/>
          <w:lang w:eastAsia="pt-BR"/>
        </w:rPr>
      </w:pPr>
      <w:hyperlink w:anchor="_Toc22300277" w:history="1">
        <w:r w:rsidR="00DC4A75" w:rsidRPr="00885742">
          <w:rPr>
            <w:rStyle w:val="Hyperlink"/>
          </w:rPr>
          <w:t>7.</w:t>
        </w:r>
        <w:r w:rsidR="00DC4A75" w:rsidRPr="00885742">
          <w:rPr>
            <w:rFonts w:asciiTheme="minorHAnsi" w:eastAsiaTheme="minorEastAsia" w:hAnsiTheme="minorHAnsi" w:cstheme="minorBidi"/>
            <w:sz w:val="22"/>
            <w:szCs w:val="22"/>
            <w:lang w:eastAsia="pt-BR"/>
          </w:rPr>
          <w:tab/>
        </w:r>
        <w:r w:rsidR="00DC4A75" w:rsidRPr="00885742">
          <w:rPr>
            <w:rStyle w:val="Hyperlink"/>
          </w:rPr>
          <w:t>PROPOSTA</w:t>
        </w:r>
        <w:r w:rsidR="00DC4A75" w:rsidRPr="00885742">
          <w:rPr>
            <w:webHidden/>
          </w:rPr>
          <w:tab/>
        </w:r>
        <w:r w:rsidR="00DC4A75" w:rsidRPr="00885742">
          <w:rPr>
            <w:webHidden/>
          </w:rPr>
          <w:fldChar w:fldCharType="begin"/>
        </w:r>
        <w:r w:rsidR="00DC4A75" w:rsidRPr="00885742">
          <w:rPr>
            <w:webHidden/>
          </w:rPr>
          <w:instrText xml:space="preserve"> PAGEREF _Toc22300277 \h </w:instrText>
        </w:r>
        <w:r w:rsidR="00DC4A75" w:rsidRPr="00885742">
          <w:rPr>
            <w:webHidden/>
          </w:rPr>
        </w:r>
        <w:r w:rsidR="00DC4A75" w:rsidRPr="00885742">
          <w:rPr>
            <w:webHidden/>
          </w:rPr>
          <w:fldChar w:fldCharType="separate"/>
        </w:r>
        <w:r w:rsidRPr="00885742">
          <w:rPr>
            <w:webHidden/>
          </w:rPr>
          <w:t>13</w:t>
        </w:r>
        <w:r w:rsidR="00DC4A75" w:rsidRPr="00885742">
          <w:rPr>
            <w:webHidden/>
          </w:rPr>
          <w:fldChar w:fldCharType="end"/>
        </w:r>
      </w:hyperlink>
    </w:p>
    <w:p w14:paraId="39184840" w14:textId="343C462C" w:rsidR="00DC4A75" w:rsidRPr="00885742" w:rsidRDefault="00D87408">
      <w:pPr>
        <w:pStyle w:val="Sumrio1"/>
        <w:rPr>
          <w:rFonts w:asciiTheme="minorHAnsi" w:eastAsiaTheme="minorEastAsia" w:hAnsiTheme="minorHAnsi" w:cstheme="minorBidi"/>
          <w:sz w:val="22"/>
          <w:szCs w:val="22"/>
          <w:lang w:eastAsia="pt-BR"/>
        </w:rPr>
      </w:pPr>
      <w:hyperlink w:anchor="_Toc22300278" w:history="1">
        <w:r w:rsidR="00DC4A75" w:rsidRPr="00885742">
          <w:rPr>
            <w:rStyle w:val="Hyperlink"/>
          </w:rPr>
          <w:t>8.</w:t>
        </w:r>
        <w:r w:rsidR="00DC4A75" w:rsidRPr="00885742">
          <w:rPr>
            <w:rFonts w:asciiTheme="minorHAnsi" w:eastAsiaTheme="minorEastAsia" w:hAnsiTheme="minorHAnsi" w:cstheme="minorBidi"/>
            <w:sz w:val="22"/>
            <w:szCs w:val="22"/>
            <w:lang w:eastAsia="pt-BR"/>
          </w:rPr>
          <w:tab/>
        </w:r>
        <w:r w:rsidR="00DC4A75" w:rsidRPr="00885742">
          <w:rPr>
            <w:rStyle w:val="Hyperlink"/>
          </w:rPr>
          <w:t>DOCUMENTAÇÃO DE HABILITAÇÃO</w:t>
        </w:r>
        <w:r w:rsidR="00DC4A75" w:rsidRPr="00885742">
          <w:rPr>
            <w:webHidden/>
          </w:rPr>
          <w:tab/>
        </w:r>
        <w:r w:rsidR="00DC4A75" w:rsidRPr="00885742">
          <w:rPr>
            <w:webHidden/>
          </w:rPr>
          <w:fldChar w:fldCharType="begin"/>
        </w:r>
        <w:r w:rsidR="00DC4A75" w:rsidRPr="00885742">
          <w:rPr>
            <w:webHidden/>
          </w:rPr>
          <w:instrText xml:space="preserve"> PAGEREF _Toc22300278 \h </w:instrText>
        </w:r>
        <w:r w:rsidR="00DC4A75" w:rsidRPr="00885742">
          <w:rPr>
            <w:webHidden/>
          </w:rPr>
        </w:r>
        <w:r w:rsidR="00DC4A75" w:rsidRPr="00885742">
          <w:rPr>
            <w:webHidden/>
          </w:rPr>
          <w:fldChar w:fldCharType="separate"/>
        </w:r>
        <w:r w:rsidRPr="00885742">
          <w:rPr>
            <w:webHidden/>
          </w:rPr>
          <w:t>14</w:t>
        </w:r>
        <w:r w:rsidR="00DC4A75" w:rsidRPr="00885742">
          <w:rPr>
            <w:webHidden/>
          </w:rPr>
          <w:fldChar w:fldCharType="end"/>
        </w:r>
      </w:hyperlink>
    </w:p>
    <w:p w14:paraId="73989304" w14:textId="0E76F0AF" w:rsidR="00DC4A75" w:rsidRPr="00885742" w:rsidRDefault="00D87408">
      <w:pPr>
        <w:pStyle w:val="Sumrio1"/>
        <w:rPr>
          <w:rFonts w:asciiTheme="minorHAnsi" w:eastAsiaTheme="minorEastAsia" w:hAnsiTheme="minorHAnsi" w:cstheme="minorBidi"/>
          <w:sz w:val="22"/>
          <w:szCs w:val="22"/>
          <w:lang w:eastAsia="pt-BR"/>
        </w:rPr>
      </w:pPr>
      <w:hyperlink w:anchor="_Toc22300279" w:history="1">
        <w:r w:rsidR="00DC4A75" w:rsidRPr="00885742">
          <w:rPr>
            <w:rStyle w:val="Hyperlink"/>
          </w:rPr>
          <w:t>9.</w:t>
        </w:r>
        <w:r w:rsidR="00DC4A75" w:rsidRPr="00885742">
          <w:rPr>
            <w:rFonts w:asciiTheme="minorHAnsi" w:eastAsiaTheme="minorEastAsia" w:hAnsiTheme="minorHAnsi" w:cstheme="minorBidi"/>
            <w:sz w:val="22"/>
            <w:szCs w:val="22"/>
            <w:lang w:eastAsia="pt-BR"/>
          </w:rPr>
          <w:tab/>
        </w:r>
        <w:r w:rsidR="00DC4A75" w:rsidRPr="00885742">
          <w:rPr>
            <w:rStyle w:val="Hyperlink"/>
          </w:rPr>
          <w:t>ORÇAMENTO DE REFERÊNCIA E DOTAÇÃO ORÇAMENTÁRIA</w:t>
        </w:r>
        <w:r w:rsidR="00DC4A75" w:rsidRPr="00885742">
          <w:rPr>
            <w:webHidden/>
          </w:rPr>
          <w:tab/>
        </w:r>
        <w:r w:rsidR="00DC4A75" w:rsidRPr="00885742">
          <w:rPr>
            <w:webHidden/>
          </w:rPr>
          <w:fldChar w:fldCharType="begin"/>
        </w:r>
        <w:r w:rsidR="00DC4A75" w:rsidRPr="00885742">
          <w:rPr>
            <w:webHidden/>
          </w:rPr>
          <w:instrText xml:space="preserve"> PAGEREF _Toc22300279 \h </w:instrText>
        </w:r>
        <w:r w:rsidR="00DC4A75" w:rsidRPr="00885742">
          <w:rPr>
            <w:webHidden/>
          </w:rPr>
        </w:r>
        <w:r w:rsidR="00DC4A75" w:rsidRPr="00885742">
          <w:rPr>
            <w:webHidden/>
          </w:rPr>
          <w:fldChar w:fldCharType="separate"/>
        </w:r>
        <w:r w:rsidRPr="00885742">
          <w:rPr>
            <w:webHidden/>
          </w:rPr>
          <w:t>15</w:t>
        </w:r>
        <w:r w:rsidR="00DC4A75" w:rsidRPr="00885742">
          <w:rPr>
            <w:webHidden/>
          </w:rPr>
          <w:fldChar w:fldCharType="end"/>
        </w:r>
      </w:hyperlink>
    </w:p>
    <w:p w14:paraId="3F4D0381" w14:textId="7C1854B1" w:rsidR="00DC4A75" w:rsidRPr="00885742" w:rsidRDefault="00D87408">
      <w:pPr>
        <w:pStyle w:val="Sumrio1"/>
        <w:rPr>
          <w:rFonts w:asciiTheme="minorHAnsi" w:eastAsiaTheme="minorEastAsia" w:hAnsiTheme="minorHAnsi" w:cstheme="minorBidi"/>
          <w:sz w:val="22"/>
          <w:szCs w:val="22"/>
          <w:lang w:eastAsia="pt-BR"/>
        </w:rPr>
      </w:pPr>
      <w:hyperlink w:anchor="_Toc22300280" w:history="1">
        <w:r w:rsidR="00DC4A75" w:rsidRPr="00885742">
          <w:rPr>
            <w:rStyle w:val="Hyperlink"/>
          </w:rPr>
          <w:t>10.</w:t>
        </w:r>
        <w:r w:rsidR="00DC4A75" w:rsidRPr="00885742">
          <w:rPr>
            <w:rFonts w:asciiTheme="minorHAnsi" w:eastAsiaTheme="minorEastAsia" w:hAnsiTheme="minorHAnsi" w:cstheme="minorBidi"/>
            <w:sz w:val="22"/>
            <w:szCs w:val="22"/>
            <w:lang w:eastAsia="pt-BR"/>
          </w:rPr>
          <w:tab/>
        </w:r>
        <w:r w:rsidR="00DC4A75" w:rsidRPr="00885742">
          <w:rPr>
            <w:rStyle w:val="Hyperlink"/>
          </w:rPr>
          <w:t xml:space="preserve">PRAZO DE EXECUÇÃO </w:t>
        </w:r>
        <w:r w:rsidR="00410D0E" w:rsidRPr="00885742">
          <w:rPr>
            <w:rStyle w:val="Hyperlink"/>
          </w:rPr>
          <w:t>DOS SERVIÇOS</w:t>
        </w:r>
        <w:r w:rsidR="00DC4A75" w:rsidRPr="00885742">
          <w:rPr>
            <w:webHidden/>
          </w:rPr>
          <w:tab/>
        </w:r>
        <w:r w:rsidR="00DC4A75" w:rsidRPr="00885742">
          <w:rPr>
            <w:webHidden/>
          </w:rPr>
          <w:fldChar w:fldCharType="begin"/>
        </w:r>
        <w:r w:rsidR="00DC4A75" w:rsidRPr="00885742">
          <w:rPr>
            <w:webHidden/>
          </w:rPr>
          <w:instrText xml:space="preserve"> PAGEREF _Toc22300280 \h </w:instrText>
        </w:r>
        <w:r w:rsidR="00DC4A75" w:rsidRPr="00885742">
          <w:rPr>
            <w:webHidden/>
          </w:rPr>
        </w:r>
        <w:r w:rsidR="00DC4A75" w:rsidRPr="00885742">
          <w:rPr>
            <w:webHidden/>
          </w:rPr>
          <w:fldChar w:fldCharType="separate"/>
        </w:r>
        <w:r w:rsidRPr="00885742">
          <w:rPr>
            <w:webHidden/>
          </w:rPr>
          <w:t>16</w:t>
        </w:r>
        <w:r w:rsidR="00DC4A75" w:rsidRPr="00885742">
          <w:rPr>
            <w:webHidden/>
          </w:rPr>
          <w:fldChar w:fldCharType="end"/>
        </w:r>
      </w:hyperlink>
    </w:p>
    <w:p w14:paraId="088C39DE" w14:textId="6472CB95" w:rsidR="00DC4A75" w:rsidRPr="00885742" w:rsidRDefault="00D87408">
      <w:pPr>
        <w:pStyle w:val="Sumrio1"/>
        <w:rPr>
          <w:rFonts w:asciiTheme="minorHAnsi" w:eastAsiaTheme="minorEastAsia" w:hAnsiTheme="minorHAnsi" w:cstheme="minorBidi"/>
          <w:sz w:val="22"/>
          <w:szCs w:val="22"/>
          <w:lang w:eastAsia="pt-BR"/>
        </w:rPr>
      </w:pPr>
      <w:hyperlink w:anchor="_Toc22300281" w:history="1">
        <w:r w:rsidR="00DC4A75" w:rsidRPr="00885742">
          <w:rPr>
            <w:rStyle w:val="Hyperlink"/>
          </w:rPr>
          <w:t>11.</w:t>
        </w:r>
        <w:r w:rsidR="00DC4A75" w:rsidRPr="00885742">
          <w:rPr>
            <w:rFonts w:asciiTheme="minorHAnsi" w:eastAsiaTheme="minorEastAsia" w:hAnsiTheme="minorHAnsi" w:cstheme="minorBidi"/>
            <w:sz w:val="22"/>
            <w:szCs w:val="22"/>
            <w:lang w:eastAsia="pt-BR"/>
          </w:rPr>
          <w:tab/>
        </w:r>
        <w:r w:rsidR="00DC4A75" w:rsidRPr="00885742">
          <w:rPr>
            <w:rStyle w:val="Hyperlink"/>
          </w:rPr>
          <w:t>FORMAS E CONDIÇÕES DE PAGAMENTO</w:t>
        </w:r>
        <w:r w:rsidR="00DC4A75" w:rsidRPr="00885742">
          <w:rPr>
            <w:webHidden/>
          </w:rPr>
          <w:tab/>
        </w:r>
        <w:r w:rsidR="00DC4A75" w:rsidRPr="00885742">
          <w:rPr>
            <w:webHidden/>
          </w:rPr>
          <w:fldChar w:fldCharType="begin"/>
        </w:r>
        <w:r w:rsidR="00DC4A75" w:rsidRPr="00885742">
          <w:rPr>
            <w:webHidden/>
          </w:rPr>
          <w:instrText xml:space="preserve"> PAGEREF _Toc22300281 \h </w:instrText>
        </w:r>
        <w:r w:rsidR="00DC4A75" w:rsidRPr="00885742">
          <w:rPr>
            <w:webHidden/>
          </w:rPr>
        </w:r>
        <w:r w:rsidR="00DC4A75" w:rsidRPr="00885742">
          <w:rPr>
            <w:webHidden/>
          </w:rPr>
          <w:fldChar w:fldCharType="separate"/>
        </w:r>
        <w:r w:rsidRPr="00885742">
          <w:rPr>
            <w:webHidden/>
          </w:rPr>
          <w:t>16</w:t>
        </w:r>
        <w:r w:rsidR="00DC4A75" w:rsidRPr="00885742">
          <w:rPr>
            <w:webHidden/>
          </w:rPr>
          <w:fldChar w:fldCharType="end"/>
        </w:r>
      </w:hyperlink>
    </w:p>
    <w:p w14:paraId="0694B080" w14:textId="526A3A88" w:rsidR="00DC4A75" w:rsidRPr="00885742" w:rsidRDefault="00D87408">
      <w:pPr>
        <w:pStyle w:val="Sumrio1"/>
        <w:rPr>
          <w:rFonts w:asciiTheme="minorHAnsi" w:eastAsiaTheme="minorEastAsia" w:hAnsiTheme="minorHAnsi" w:cstheme="minorBidi"/>
          <w:sz w:val="22"/>
          <w:szCs w:val="22"/>
          <w:lang w:eastAsia="pt-BR"/>
        </w:rPr>
      </w:pPr>
      <w:hyperlink w:anchor="_Toc22300282" w:history="1">
        <w:r w:rsidR="00DC4A75" w:rsidRPr="00885742">
          <w:rPr>
            <w:rStyle w:val="Hyperlink"/>
          </w:rPr>
          <w:t>12.</w:t>
        </w:r>
        <w:r w:rsidR="00DC4A75" w:rsidRPr="00885742">
          <w:rPr>
            <w:rFonts w:asciiTheme="minorHAnsi" w:eastAsiaTheme="minorEastAsia" w:hAnsiTheme="minorHAnsi" w:cstheme="minorBidi"/>
            <w:sz w:val="22"/>
            <w:szCs w:val="22"/>
            <w:lang w:eastAsia="pt-BR"/>
          </w:rPr>
          <w:tab/>
        </w:r>
        <w:r w:rsidR="00410D0E" w:rsidRPr="00885742">
          <w:rPr>
            <w:rStyle w:val="Hyperlink"/>
          </w:rPr>
          <w:t>REPACTUAÇÃO</w:t>
        </w:r>
        <w:r w:rsidR="00DC4A75" w:rsidRPr="00885742">
          <w:rPr>
            <w:rStyle w:val="Hyperlink"/>
          </w:rPr>
          <w:t xml:space="preserve"> DOS PREÇOS</w:t>
        </w:r>
        <w:r w:rsidR="00DC4A75" w:rsidRPr="00885742">
          <w:rPr>
            <w:webHidden/>
          </w:rPr>
          <w:tab/>
        </w:r>
      </w:hyperlink>
      <w:r w:rsidR="00C525F4" w:rsidRPr="00885742">
        <w:t>15</w:t>
      </w:r>
    </w:p>
    <w:p w14:paraId="2FA36181" w14:textId="433A512C" w:rsidR="00DC4A75" w:rsidRPr="00885742" w:rsidRDefault="00D87408">
      <w:pPr>
        <w:pStyle w:val="Sumrio1"/>
        <w:rPr>
          <w:rFonts w:asciiTheme="minorHAnsi" w:eastAsiaTheme="minorEastAsia" w:hAnsiTheme="minorHAnsi" w:cstheme="minorBidi"/>
          <w:sz w:val="22"/>
          <w:szCs w:val="22"/>
          <w:lang w:eastAsia="pt-BR"/>
        </w:rPr>
      </w:pPr>
      <w:hyperlink w:anchor="_Toc22300286" w:history="1">
        <w:r w:rsidR="00DC4A75" w:rsidRPr="00885742">
          <w:rPr>
            <w:rStyle w:val="Hyperlink"/>
          </w:rPr>
          <w:t>1</w:t>
        </w:r>
        <w:r w:rsidR="00410D0E" w:rsidRPr="00885742">
          <w:rPr>
            <w:rStyle w:val="Hyperlink"/>
          </w:rPr>
          <w:t>3</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FISCALIZAÇÃO</w:t>
        </w:r>
        <w:r w:rsidR="00410D0E" w:rsidRPr="00885742">
          <w:rPr>
            <w:rStyle w:val="Hyperlink"/>
          </w:rPr>
          <w:t xml:space="preserve"> E CONTROLE DA EXECUÇÃO DOS SERVIÇOS</w:t>
        </w:r>
        <w:r w:rsidR="00DC4A75" w:rsidRPr="00885742">
          <w:rPr>
            <w:webHidden/>
          </w:rPr>
          <w:tab/>
        </w:r>
        <w:r w:rsidR="00DC4A75" w:rsidRPr="00885742">
          <w:rPr>
            <w:webHidden/>
          </w:rPr>
          <w:fldChar w:fldCharType="begin"/>
        </w:r>
        <w:r w:rsidR="00DC4A75" w:rsidRPr="00885742">
          <w:rPr>
            <w:webHidden/>
          </w:rPr>
          <w:instrText xml:space="preserve"> PAGEREF _Toc22300286 \h </w:instrText>
        </w:r>
        <w:r w:rsidR="00DC4A75" w:rsidRPr="00885742">
          <w:rPr>
            <w:webHidden/>
          </w:rPr>
        </w:r>
        <w:r w:rsidR="00DC4A75" w:rsidRPr="00885742">
          <w:rPr>
            <w:webHidden/>
          </w:rPr>
          <w:fldChar w:fldCharType="separate"/>
        </w:r>
        <w:r w:rsidRPr="00885742">
          <w:rPr>
            <w:webHidden/>
          </w:rPr>
          <w:t>19</w:t>
        </w:r>
        <w:r w:rsidR="00DC4A75" w:rsidRPr="00885742">
          <w:rPr>
            <w:webHidden/>
          </w:rPr>
          <w:fldChar w:fldCharType="end"/>
        </w:r>
      </w:hyperlink>
    </w:p>
    <w:p w14:paraId="29E05E4B" w14:textId="16C796CA" w:rsidR="00DC4A75" w:rsidRPr="00885742" w:rsidRDefault="00D87408">
      <w:pPr>
        <w:pStyle w:val="Sumrio1"/>
        <w:rPr>
          <w:rFonts w:asciiTheme="minorHAnsi" w:eastAsiaTheme="minorEastAsia" w:hAnsiTheme="minorHAnsi" w:cstheme="minorBidi"/>
          <w:sz w:val="22"/>
          <w:szCs w:val="22"/>
          <w:lang w:eastAsia="pt-BR"/>
        </w:rPr>
      </w:pPr>
      <w:hyperlink w:anchor="_Toc22300287" w:history="1">
        <w:r w:rsidR="00DC4A75" w:rsidRPr="00885742">
          <w:rPr>
            <w:rStyle w:val="Hyperlink"/>
          </w:rPr>
          <w:t>1</w:t>
        </w:r>
        <w:r w:rsidR="00410D0E" w:rsidRPr="00885742">
          <w:rPr>
            <w:rStyle w:val="Hyperlink"/>
          </w:rPr>
          <w:t>4</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RECEBIMENTO DEFINITIVO DOS SERVIÇOS</w:t>
        </w:r>
        <w:r w:rsidR="00DC4A75" w:rsidRPr="00885742">
          <w:rPr>
            <w:webHidden/>
          </w:rPr>
          <w:tab/>
        </w:r>
        <w:r w:rsidR="00DC4A75" w:rsidRPr="00885742">
          <w:rPr>
            <w:webHidden/>
          </w:rPr>
          <w:fldChar w:fldCharType="begin"/>
        </w:r>
        <w:r w:rsidR="00DC4A75" w:rsidRPr="00885742">
          <w:rPr>
            <w:webHidden/>
          </w:rPr>
          <w:instrText xml:space="preserve"> PAGEREF _Toc22300287 \h </w:instrText>
        </w:r>
        <w:r w:rsidR="00DC4A75" w:rsidRPr="00885742">
          <w:rPr>
            <w:webHidden/>
          </w:rPr>
        </w:r>
        <w:r w:rsidR="00DC4A75" w:rsidRPr="00885742">
          <w:rPr>
            <w:webHidden/>
          </w:rPr>
          <w:fldChar w:fldCharType="separate"/>
        </w:r>
        <w:r w:rsidRPr="00885742">
          <w:rPr>
            <w:webHidden/>
          </w:rPr>
          <w:t>27</w:t>
        </w:r>
        <w:r w:rsidR="00DC4A75" w:rsidRPr="00885742">
          <w:rPr>
            <w:webHidden/>
          </w:rPr>
          <w:fldChar w:fldCharType="end"/>
        </w:r>
      </w:hyperlink>
    </w:p>
    <w:p w14:paraId="1F8E2137" w14:textId="00C4CAD5" w:rsidR="00DC4A75" w:rsidRPr="00885742" w:rsidRDefault="00D87408">
      <w:pPr>
        <w:pStyle w:val="Sumrio1"/>
        <w:rPr>
          <w:rFonts w:asciiTheme="minorHAnsi" w:eastAsiaTheme="minorEastAsia" w:hAnsiTheme="minorHAnsi" w:cstheme="minorBidi"/>
          <w:sz w:val="22"/>
          <w:szCs w:val="22"/>
          <w:lang w:eastAsia="pt-BR"/>
        </w:rPr>
      </w:pPr>
      <w:hyperlink w:anchor="_Toc22300288" w:history="1">
        <w:r w:rsidR="00DC4A75" w:rsidRPr="00885742">
          <w:rPr>
            <w:rStyle w:val="Hyperlink"/>
          </w:rPr>
          <w:t>1</w:t>
        </w:r>
        <w:r w:rsidR="00410D0E" w:rsidRPr="00885742">
          <w:rPr>
            <w:rStyle w:val="Hyperlink"/>
          </w:rPr>
          <w:t>5</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SEGURANÇA E MEDICINA DO TRABALHO</w:t>
        </w:r>
        <w:r w:rsidR="00DC4A75" w:rsidRPr="00885742">
          <w:rPr>
            <w:webHidden/>
          </w:rPr>
          <w:tab/>
        </w:r>
        <w:r w:rsidR="00DC4A75" w:rsidRPr="00885742">
          <w:rPr>
            <w:webHidden/>
          </w:rPr>
          <w:fldChar w:fldCharType="begin"/>
        </w:r>
        <w:r w:rsidR="00DC4A75" w:rsidRPr="00885742">
          <w:rPr>
            <w:webHidden/>
          </w:rPr>
          <w:instrText xml:space="preserve"> PAGEREF _Toc22300288 \h </w:instrText>
        </w:r>
        <w:r w:rsidR="00DC4A75" w:rsidRPr="00885742">
          <w:rPr>
            <w:webHidden/>
          </w:rPr>
        </w:r>
        <w:r w:rsidR="00DC4A75" w:rsidRPr="00885742">
          <w:rPr>
            <w:webHidden/>
          </w:rPr>
          <w:fldChar w:fldCharType="separate"/>
        </w:r>
        <w:r w:rsidRPr="00885742">
          <w:rPr>
            <w:webHidden/>
          </w:rPr>
          <w:t>28</w:t>
        </w:r>
        <w:r w:rsidR="00DC4A75" w:rsidRPr="00885742">
          <w:rPr>
            <w:webHidden/>
          </w:rPr>
          <w:fldChar w:fldCharType="end"/>
        </w:r>
      </w:hyperlink>
    </w:p>
    <w:p w14:paraId="2A9CF6C6" w14:textId="319BAFD4" w:rsidR="00DC4A75" w:rsidRPr="00885742" w:rsidRDefault="00D87408">
      <w:pPr>
        <w:pStyle w:val="Sumrio1"/>
        <w:rPr>
          <w:rFonts w:asciiTheme="minorHAnsi" w:eastAsiaTheme="minorEastAsia" w:hAnsiTheme="minorHAnsi" w:cstheme="minorBidi"/>
          <w:sz w:val="22"/>
          <w:szCs w:val="22"/>
          <w:lang w:eastAsia="pt-BR"/>
        </w:rPr>
      </w:pPr>
      <w:hyperlink w:anchor="_Toc22300289" w:history="1">
        <w:r w:rsidR="00DC4A75" w:rsidRPr="00885742">
          <w:rPr>
            <w:rStyle w:val="Hyperlink"/>
          </w:rPr>
          <w:t>1</w:t>
        </w:r>
        <w:r w:rsidR="00410D0E" w:rsidRPr="00885742">
          <w:rPr>
            <w:rStyle w:val="Hyperlink"/>
          </w:rPr>
          <w:t>6</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CRITÉRIOS DE SUSTENTABILIDADE AMBIENTAL</w:t>
        </w:r>
        <w:r w:rsidR="00DC4A75" w:rsidRPr="00885742">
          <w:rPr>
            <w:webHidden/>
          </w:rPr>
          <w:tab/>
        </w:r>
        <w:r w:rsidR="00DC4A75" w:rsidRPr="00885742">
          <w:rPr>
            <w:webHidden/>
          </w:rPr>
          <w:fldChar w:fldCharType="begin"/>
        </w:r>
        <w:r w:rsidR="00DC4A75" w:rsidRPr="00885742">
          <w:rPr>
            <w:webHidden/>
          </w:rPr>
          <w:instrText xml:space="preserve"> PAGEREF _Toc22300289 \h </w:instrText>
        </w:r>
        <w:r w:rsidR="00DC4A75" w:rsidRPr="00885742">
          <w:rPr>
            <w:webHidden/>
          </w:rPr>
        </w:r>
        <w:r w:rsidR="00DC4A75" w:rsidRPr="00885742">
          <w:rPr>
            <w:webHidden/>
          </w:rPr>
          <w:fldChar w:fldCharType="separate"/>
        </w:r>
        <w:r w:rsidRPr="00885742">
          <w:rPr>
            <w:webHidden/>
          </w:rPr>
          <w:t>29</w:t>
        </w:r>
        <w:r w:rsidR="00DC4A75" w:rsidRPr="00885742">
          <w:rPr>
            <w:webHidden/>
          </w:rPr>
          <w:fldChar w:fldCharType="end"/>
        </w:r>
      </w:hyperlink>
    </w:p>
    <w:p w14:paraId="62B3E1D2" w14:textId="09A28DB2" w:rsidR="00DC4A75" w:rsidRPr="00885742" w:rsidRDefault="00D87408">
      <w:pPr>
        <w:pStyle w:val="Sumrio1"/>
        <w:rPr>
          <w:rFonts w:asciiTheme="minorHAnsi" w:eastAsiaTheme="minorEastAsia" w:hAnsiTheme="minorHAnsi" w:cstheme="minorBidi"/>
          <w:sz w:val="22"/>
          <w:szCs w:val="22"/>
          <w:lang w:eastAsia="pt-BR"/>
        </w:rPr>
      </w:pPr>
      <w:hyperlink w:anchor="_Toc22300290" w:history="1">
        <w:r w:rsidR="00410D0E" w:rsidRPr="00885742">
          <w:rPr>
            <w:rStyle w:val="Hyperlink"/>
          </w:rPr>
          <w:t>17</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OBRIGAÇÕES DA EMPRESA CONTRATADA</w:t>
        </w:r>
        <w:r w:rsidR="00DC4A75" w:rsidRPr="00885742">
          <w:rPr>
            <w:webHidden/>
          </w:rPr>
          <w:tab/>
        </w:r>
        <w:r w:rsidR="00DC4A75" w:rsidRPr="00885742">
          <w:rPr>
            <w:webHidden/>
          </w:rPr>
          <w:fldChar w:fldCharType="begin"/>
        </w:r>
        <w:r w:rsidR="00DC4A75" w:rsidRPr="00885742">
          <w:rPr>
            <w:webHidden/>
          </w:rPr>
          <w:instrText xml:space="preserve"> PAGEREF _Toc22300290 \h </w:instrText>
        </w:r>
        <w:r w:rsidR="00DC4A75" w:rsidRPr="00885742">
          <w:rPr>
            <w:webHidden/>
          </w:rPr>
        </w:r>
        <w:r w:rsidR="00DC4A75" w:rsidRPr="00885742">
          <w:rPr>
            <w:webHidden/>
          </w:rPr>
          <w:fldChar w:fldCharType="separate"/>
        </w:r>
        <w:r w:rsidRPr="00885742">
          <w:rPr>
            <w:webHidden/>
          </w:rPr>
          <w:t>30</w:t>
        </w:r>
        <w:r w:rsidR="00DC4A75" w:rsidRPr="00885742">
          <w:rPr>
            <w:webHidden/>
          </w:rPr>
          <w:fldChar w:fldCharType="end"/>
        </w:r>
      </w:hyperlink>
    </w:p>
    <w:p w14:paraId="29EB119A" w14:textId="18CC6F8F" w:rsidR="00DC4A75" w:rsidRPr="00885742" w:rsidRDefault="00D87408">
      <w:pPr>
        <w:pStyle w:val="Sumrio1"/>
        <w:rPr>
          <w:rFonts w:asciiTheme="minorHAnsi" w:eastAsiaTheme="minorEastAsia" w:hAnsiTheme="minorHAnsi" w:cstheme="minorBidi"/>
          <w:sz w:val="22"/>
          <w:szCs w:val="22"/>
          <w:lang w:eastAsia="pt-BR"/>
        </w:rPr>
      </w:pPr>
      <w:hyperlink w:anchor="_Toc22300291" w:history="1">
        <w:r w:rsidR="00410D0E" w:rsidRPr="00885742">
          <w:rPr>
            <w:rStyle w:val="Hyperlink"/>
          </w:rPr>
          <w:t>18</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OBRIGAÇÕES DA CODEVASF</w:t>
        </w:r>
        <w:r w:rsidR="00DC4A75" w:rsidRPr="00885742">
          <w:rPr>
            <w:webHidden/>
          </w:rPr>
          <w:tab/>
        </w:r>
        <w:r w:rsidR="00DC4A75" w:rsidRPr="00885742">
          <w:rPr>
            <w:webHidden/>
          </w:rPr>
          <w:fldChar w:fldCharType="begin"/>
        </w:r>
        <w:r w:rsidR="00DC4A75" w:rsidRPr="00885742">
          <w:rPr>
            <w:webHidden/>
          </w:rPr>
          <w:instrText xml:space="preserve"> PAGEREF _Toc22300291 \h </w:instrText>
        </w:r>
        <w:r w:rsidR="00DC4A75" w:rsidRPr="00885742">
          <w:rPr>
            <w:webHidden/>
          </w:rPr>
        </w:r>
        <w:r w:rsidR="00DC4A75" w:rsidRPr="00885742">
          <w:rPr>
            <w:webHidden/>
          </w:rPr>
          <w:fldChar w:fldCharType="separate"/>
        </w:r>
        <w:r w:rsidRPr="00885742">
          <w:rPr>
            <w:webHidden/>
          </w:rPr>
          <w:t>35</w:t>
        </w:r>
        <w:r w:rsidR="00DC4A75" w:rsidRPr="00885742">
          <w:rPr>
            <w:webHidden/>
          </w:rPr>
          <w:fldChar w:fldCharType="end"/>
        </w:r>
      </w:hyperlink>
    </w:p>
    <w:p w14:paraId="3A0F1265" w14:textId="4226A582" w:rsidR="00DC4A75" w:rsidRPr="00885742" w:rsidRDefault="00D87408">
      <w:pPr>
        <w:pStyle w:val="Sumrio1"/>
        <w:rPr>
          <w:rFonts w:asciiTheme="minorHAnsi" w:eastAsiaTheme="minorEastAsia" w:hAnsiTheme="minorHAnsi" w:cstheme="minorBidi"/>
          <w:sz w:val="22"/>
          <w:szCs w:val="22"/>
          <w:lang w:eastAsia="pt-BR"/>
        </w:rPr>
      </w:pPr>
      <w:hyperlink w:anchor="_Toc22300292" w:history="1">
        <w:r w:rsidR="00410D0E" w:rsidRPr="00885742">
          <w:rPr>
            <w:rStyle w:val="Hyperlink"/>
          </w:rPr>
          <w:t>19</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CONDIÇÕES GERAIS</w:t>
        </w:r>
        <w:r w:rsidR="00DC4A75" w:rsidRPr="00885742">
          <w:rPr>
            <w:webHidden/>
          </w:rPr>
          <w:tab/>
        </w:r>
        <w:r w:rsidR="00DC4A75" w:rsidRPr="00885742">
          <w:rPr>
            <w:webHidden/>
          </w:rPr>
          <w:fldChar w:fldCharType="begin"/>
        </w:r>
        <w:r w:rsidR="00DC4A75" w:rsidRPr="00885742">
          <w:rPr>
            <w:webHidden/>
          </w:rPr>
          <w:instrText xml:space="preserve"> PAGEREF _Toc22300292 \h </w:instrText>
        </w:r>
        <w:r w:rsidR="00DC4A75" w:rsidRPr="00885742">
          <w:rPr>
            <w:webHidden/>
          </w:rPr>
        </w:r>
        <w:r w:rsidR="00DC4A75" w:rsidRPr="00885742">
          <w:rPr>
            <w:webHidden/>
          </w:rPr>
          <w:fldChar w:fldCharType="separate"/>
        </w:r>
        <w:r w:rsidRPr="00885742">
          <w:rPr>
            <w:webHidden/>
          </w:rPr>
          <w:t>36</w:t>
        </w:r>
        <w:r w:rsidR="00DC4A75" w:rsidRPr="00885742">
          <w:rPr>
            <w:webHidden/>
          </w:rPr>
          <w:fldChar w:fldCharType="end"/>
        </w:r>
      </w:hyperlink>
    </w:p>
    <w:p w14:paraId="6F41712C" w14:textId="536CE4AD" w:rsidR="00DC4A75" w:rsidRPr="00885742" w:rsidRDefault="00D87408">
      <w:pPr>
        <w:pStyle w:val="Sumrio1"/>
        <w:rPr>
          <w:rFonts w:asciiTheme="minorHAnsi" w:eastAsiaTheme="minorEastAsia" w:hAnsiTheme="minorHAnsi" w:cstheme="minorBidi"/>
          <w:sz w:val="22"/>
          <w:szCs w:val="22"/>
          <w:lang w:eastAsia="pt-BR"/>
        </w:rPr>
      </w:pPr>
      <w:hyperlink w:anchor="_Toc22300293" w:history="1">
        <w:r w:rsidR="00DC4A75" w:rsidRPr="00885742">
          <w:rPr>
            <w:rStyle w:val="Hyperlink"/>
          </w:rPr>
          <w:t>2</w:t>
        </w:r>
        <w:r w:rsidR="00410D0E" w:rsidRPr="00885742">
          <w:rPr>
            <w:rStyle w:val="Hyperlink"/>
          </w:rPr>
          <w:t>0</w:t>
        </w:r>
        <w:r w:rsidR="00DC4A75" w:rsidRPr="00885742">
          <w:rPr>
            <w:rStyle w:val="Hyperlink"/>
          </w:rPr>
          <w:t>.</w:t>
        </w:r>
        <w:r w:rsidR="00DC4A75" w:rsidRPr="00885742">
          <w:rPr>
            <w:rFonts w:asciiTheme="minorHAnsi" w:eastAsiaTheme="minorEastAsia" w:hAnsiTheme="minorHAnsi" w:cstheme="minorBidi"/>
            <w:sz w:val="22"/>
            <w:szCs w:val="22"/>
            <w:lang w:eastAsia="pt-BR"/>
          </w:rPr>
          <w:tab/>
        </w:r>
        <w:r w:rsidR="00DC4A75" w:rsidRPr="00885742">
          <w:rPr>
            <w:rStyle w:val="Hyperlink"/>
          </w:rPr>
          <w:t>ANEXOS</w:t>
        </w:r>
        <w:r w:rsidR="00DC4A75" w:rsidRPr="00885742">
          <w:rPr>
            <w:webHidden/>
          </w:rPr>
          <w:tab/>
        </w:r>
        <w:r w:rsidR="00DC4A75" w:rsidRPr="00885742">
          <w:rPr>
            <w:webHidden/>
          </w:rPr>
          <w:fldChar w:fldCharType="begin"/>
        </w:r>
        <w:r w:rsidR="00DC4A75" w:rsidRPr="00885742">
          <w:rPr>
            <w:webHidden/>
          </w:rPr>
          <w:instrText xml:space="preserve"> PAGEREF _Toc22300293 \h </w:instrText>
        </w:r>
        <w:r w:rsidR="00DC4A75" w:rsidRPr="00885742">
          <w:rPr>
            <w:webHidden/>
          </w:rPr>
        </w:r>
        <w:r w:rsidR="00DC4A75" w:rsidRPr="00885742">
          <w:rPr>
            <w:webHidden/>
          </w:rPr>
          <w:fldChar w:fldCharType="separate"/>
        </w:r>
        <w:r w:rsidRPr="00885742">
          <w:rPr>
            <w:webHidden/>
          </w:rPr>
          <w:t>37</w:t>
        </w:r>
        <w:r w:rsidR="00DC4A75" w:rsidRPr="00885742">
          <w:rPr>
            <w:webHidden/>
          </w:rPr>
          <w:fldChar w:fldCharType="end"/>
        </w:r>
      </w:hyperlink>
    </w:p>
    <w:p w14:paraId="3C9FA5F0" w14:textId="77777777" w:rsidR="003A07E9" w:rsidRPr="00885742" w:rsidRDefault="00DF7DC0" w:rsidP="00574244">
      <w:pPr>
        <w:rPr>
          <w:szCs w:val="20"/>
        </w:rPr>
      </w:pPr>
      <w:r w:rsidRPr="00885742">
        <w:rPr>
          <w:szCs w:val="20"/>
        </w:rPr>
        <w:fldChar w:fldCharType="end"/>
      </w:r>
    </w:p>
    <w:p w14:paraId="53ADB2E4" w14:textId="77777777" w:rsidR="00316B2A" w:rsidRPr="00885742" w:rsidRDefault="00316B2A" w:rsidP="00574244">
      <w:pPr>
        <w:rPr>
          <w:szCs w:val="20"/>
        </w:rPr>
      </w:pPr>
      <w:r w:rsidRPr="00885742">
        <w:rPr>
          <w:szCs w:val="20"/>
        </w:rPr>
        <w:br w:type="page"/>
      </w:r>
    </w:p>
    <w:p w14:paraId="49B4B257" w14:textId="77777777" w:rsidR="00B236F1" w:rsidRPr="00885742" w:rsidRDefault="007370D9" w:rsidP="00B236F1">
      <w:pPr>
        <w:jc w:val="center"/>
        <w:rPr>
          <w:b/>
          <w:sz w:val="22"/>
          <w:szCs w:val="22"/>
        </w:rPr>
      </w:pPr>
      <w:r w:rsidRPr="00885742">
        <w:rPr>
          <w:b/>
          <w:sz w:val="22"/>
          <w:szCs w:val="22"/>
        </w:rPr>
        <w:lastRenderedPageBreak/>
        <w:t>TERMO</w:t>
      </w:r>
      <w:r w:rsidR="00B236F1" w:rsidRPr="00885742">
        <w:rPr>
          <w:b/>
          <w:sz w:val="22"/>
          <w:szCs w:val="22"/>
        </w:rPr>
        <w:t xml:space="preserve"> DE REFERÊNCIA</w:t>
      </w:r>
    </w:p>
    <w:p w14:paraId="342A8175" w14:textId="77777777" w:rsidR="00B236F1" w:rsidRPr="00885742" w:rsidRDefault="00B236F1" w:rsidP="00B236F1">
      <w:pPr>
        <w:rPr>
          <w:sz w:val="22"/>
          <w:szCs w:val="22"/>
        </w:rPr>
      </w:pPr>
    </w:p>
    <w:p w14:paraId="4D9673C3" w14:textId="279E0529" w:rsidR="00585731" w:rsidRPr="00885742" w:rsidRDefault="00585731" w:rsidP="00585731">
      <w:pPr>
        <w:pStyle w:val="Ttulo1"/>
        <w:rPr>
          <w:sz w:val="22"/>
          <w:szCs w:val="22"/>
        </w:rPr>
      </w:pPr>
      <w:bookmarkStart w:id="0" w:name="_Toc22300271"/>
      <w:bookmarkStart w:id="1" w:name="_Ref400449093"/>
      <w:r w:rsidRPr="00885742">
        <w:rPr>
          <w:sz w:val="22"/>
          <w:szCs w:val="22"/>
        </w:rPr>
        <w:t>OBJETO DA CONTRATAÇÃO</w:t>
      </w:r>
    </w:p>
    <w:p w14:paraId="14092D4F" w14:textId="77777777" w:rsidR="00585731" w:rsidRPr="00885742" w:rsidRDefault="00585731" w:rsidP="00585731">
      <w:pPr>
        <w:pStyle w:val="Ttulo1"/>
        <w:numPr>
          <w:ilvl w:val="0"/>
          <w:numId w:val="0"/>
        </w:numPr>
        <w:ind w:left="3900"/>
        <w:rPr>
          <w:sz w:val="22"/>
          <w:szCs w:val="22"/>
        </w:rPr>
      </w:pPr>
    </w:p>
    <w:bookmarkEnd w:id="0"/>
    <w:p w14:paraId="76C6EE62" w14:textId="74191B6B" w:rsidR="00EC742C" w:rsidRPr="00885742" w:rsidRDefault="00844D40" w:rsidP="00585731">
      <w:pPr>
        <w:pStyle w:val="Ttulo2"/>
        <w:ind w:left="426"/>
        <w:rPr>
          <w:sz w:val="22"/>
          <w:szCs w:val="22"/>
        </w:rPr>
      </w:pPr>
      <w:r w:rsidRPr="00885742">
        <w:rPr>
          <w:sz w:val="22"/>
          <w:szCs w:val="22"/>
          <w:shd w:val="clear" w:color="auto" w:fill="FFFFFF"/>
        </w:rPr>
        <w:t xml:space="preserve">Contratação de empresa especializada na prestação, de forma contínua, dos serviços </w:t>
      </w:r>
      <w:r w:rsidRPr="00885742">
        <w:rPr>
          <w:sz w:val="22"/>
          <w:szCs w:val="22"/>
        </w:rPr>
        <w:t>de vigilância armada, diurna, para área do Projeto Salitre, sob jurisdição da 6ª Superintendência Regional da CODEVASF, localizada em Juazeiro, Estado da Bahia</w:t>
      </w:r>
      <w:r w:rsidR="00EC782F" w:rsidRPr="00885742">
        <w:rPr>
          <w:sz w:val="22"/>
          <w:szCs w:val="22"/>
        </w:rPr>
        <w:t xml:space="preserve">, conforme </w:t>
      </w:r>
      <w:r w:rsidR="00414396" w:rsidRPr="00885742">
        <w:rPr>
          <w:sz w:val="22"/>
          <w:szCs w:val="22"/>
        </w:rPr>
        <w:t>planilha orçamentária</w:t>
      </w:r>
      <w:r w:rsidR="00EC782F" w:rsidRPr="00885742">
        <w:rPr>
          <w:sz w:val="22"/>
          <w:szCs w:val="22"/>
        </w:rPr>
        <w:t>.</w:t>
      </w:r>
    </w:p>
    <w:p w14:paraId="5E46CB85" w14:textId="5CFA9BAF" w:rsidR="005A6D65" w:rsidRPr="00885742" w:rsidRDefault="005A6D65" w:rsidP="007A18DB">
      <w:pPr>
        <w:rPr>
          <w:sz w:val="22"/>
          <w:szCs w:val="22"/>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281"/>
        <w:gridCol w:w="1701"/>
        <w:gridCol w:w="1984"/>
      </w:tblGrid>
      <w:tr w:rsidR="003F03F2" w:rsidRPr="00885742" w14:paraId="007E8239" w14:textId="77777777" w:rsidTr="00AE2351">
        <w:trPr>
          <w:trHeight w:val="431"/>
        </w:trPr>
        <w:tc>
          <w:tcPr>
            <w:tcW w:w="993" w:type="dxa"/>
          </w:tcPr>
          <w:p w14:paraId="689AFE6F" w14:textId="77777777" w:rsidR="003F03F2" w:rsidRPr="00885742" w:rsidRDefault="003F03F2" w:rsidP="00AE2351">
            <w:pPr>
              <w:widowControl w:val="0"/>
              <w:suppressAutoHyphens/>
              <w:spacing w:after="120" w:line="360" w:lineRule="auto"/>
              <w:rPr>
                <w:b/>
                <w:bCs/>
                <w:sz w:val="22"/>
                <w:szCs w:val="22"/>
              </w:rPr>
            </w:pPr>
            <w:r w:rsidRPr="00885742">
              <w:rPr>
                <w:b/>
                <w:bCs/>
                <w:sz w:val="22"/>
                <w:szCs w:val="22"/>
              </w:rPr>
              <w:t>ITEM</w:t>
            </w:r>
          </w:p>
        </w:tc>
        <w:tc>
          <w:tcPr>
            <w:tcW w:w="4281" w:type="dxa"/>
          </w:tcPr>
          <w:p w14:paraId="1D1FD25A" w14:textId="77777777" w:rsidR="003F03F2" w:rsidRPr="00885742" w:rsidRDefault="003F03F2" w:rsidP="00AE2351">
            <w:pPr>
              <w:spacing w:after="120" w:line="360" w:lineRule="auto"/>
              <w:rPr>
                <w:b/>
                <w:sz w:val="22"/>
                <w:szCs w:val="22"/>
              </w:rPr>
            </w:pPr>
            <w:r w:rsidRPr="00885742">
              <w:rPr>
                <w:b/>
                <w:bCs/>
                <w:sz w:val="22"/>
                <w:szCs w:val="22"/>
              </w:rPr>
              <w:t>DESCRIÇÃO/ESPECIFICAÇÃO</w:t>
            </w:r>
          </w:p>
        </w:tc>
        <w:tc>
          <w:tcPr>
            <w:tcW w:w="1701" w:type="dxa"/>
          </w:tcPr>
          <w:p w14:paraId="68D57AFE" w14:textId="77777777" w:rsidR="003F03F2" w:rsidRPr="00885742" w:rsidRDefault="003F03F2" w:rsidP="00AE2351">
            <w:pPr>
              <w:widowControl w:val="0"/>
              <w:suppressAutoHyphens/>
              <w:spacing w:after="120" w:line="360" w:lineRule="auto"/>
              <w:rPr>
                <w:b/>
                <w:bCs/>
                <w:i/>
                <w:sz w:val="22"/>
                <w:szCs w:val="22"/>
              </w:rPr>
            </w:pPr>
            <w:r w:rsidRPr="00885742">
              <w:rPr>
                <w:b/>
                <w:bCs/>
                <w:i/>
                <w:sz w:val="22"/>
                <w:szCs w:val="22"/>
              </w:rPr>
              <w:t>Valor Mensal</w:t>
            </w:r>
          </w:p>
        </w:tc>
        <w:tc>
          <w:tcPr>
            <w:tcW w:w="1984" w:type="dxa"/>
          </w:tcPr>
          <w:p w14:paraId="60DC5A3B" w14:textId="77777777" w:rsidR="003F03F2" w:rsidRPr="00885742" w:rsidRDefault="003F03F2" w:rsidP="00AE2351">
            <w:pPr>
              <w:widowControl w:val="0"/>
              <w:suppressAutoHyphens/>
              <w:spacing w:after="120" w:line="360" w:lineRule="auto"/>
              <w:rPr>
                <w:b/>
                <w:bCs/>
                <w:i/>
                <w:sz w:val="22"/>
                <w:szCs w:val="22"/>
              </w:rPr>
            </w:pPr>
            <w:r w:rsidRPr="00885742">
              <w:rPr>
                <w:b/>
                <w:bCs/>
                <w:i/>
                <w:sz w:val="22"/>
                <w:szCs w:val="22"/>
              </w:rPr>
              <w:t>Valor 12 meses</w:t>
            </w:r>
          </w:p>
        </w:tc>
      </w:tr>
      <w:tr w:rsidR="003F03F2" w:rsidRPr="00885742" w14:paraId="4610FCF2" w14:textId="77777777" w:rsidTr="00AE2351">
        <w:tc>
          <w:tcPr>
            <w:tcW w:w="993" w:type="dxa"/>
          </w:tcPr>
          <w:p w14:paraId="105670B1" w14:textId="77777777" w:rsidR="003F03F2" w:rsidRPr="00885742" w:rsidRDefault="003F03F2" w:rsidP="00AE2351">
            <w:pPr>
              <w:widowControl w:val="0"/>
              <w:suppressAutoHyphens/>
              <w:spacing w:after="120" w:line="360" w:lineRule="auto"/>
              <w:rPr>
                <w:sz w:val="22"/>
                <w:szCs w:val="22"/>
              </w:rPr>
            </w:pPr>
          </w:p>
          <w:p w14:paraId="5F2E01AE" w14:textId="77777777" w:rsidR="003F03F2" w:rsidRPr="00885742" w:rsidRDefault="003F03F2" w:rsidP="00AE2351">
            <w:pPr>
              <w:widowControl w:val="0"/>
              <w:suppressAutoHyphens/>
              <w:spacing w:after="120" w:line="360" w:lineRule="auto"/>
              <w:rPr>
                <w:sz w:val="22"/>
                <w:szCs w:val="22"/>
              </w:rPr>
            </w:pPr>
            <w:r w:rsidRPr="00885742">
              <w:rPr>
                <w:sz w:val="22"/>
                <w:szCs w:val="22"/>
              </w:rPr>
              <w:t>1</w:t>
            </w:r>
          </w:p>
        </w:tc>
        <w:tc>
          <w:tcPr>
            <w:tcW w:w="4281" w:type="dxa"/>
          </w:tcPr>
          <w:p w14:paraId="03034B37" w14:textId="6CAF8F7D" w:rsidR="003F03F2" w:rsidRPr="00885742" w:rsidRDefault="00844D40" w:rsidP="00AE2351">
            <w:pPr>
              <w:widowControl w:val="0"/>
              <w:suppressAutoHyphens/>
              <w:spacing w:after="120" w:line="360" w:lineRule="auto"/>
              <w:rPr>
                <w:sz w:val="22"/>
                <w:szCs w:val="22"/>
              </w:rPr>
            </w:pPr>
            <w:r w:rsidRPr="00885742">
              <w:rPr>
                <w:sz w:val="22"/>
                <w:szCs w:val="22"/>
                <w:shd w:val="clear" w:color="auto" w:fill="FFFFFF"/>
              </w:rPr>
              <w:t xml:space="preserve">Contratação de empresa especializada na prestação, de forma contínua, dos serviços </w:t>
            </w:r>
            <w:r w:rsidRPr="00885742">
              <w:rPr>
                <w:sz w:val="22"/>
                <w:szCs w:val="22"/>
              </w:rPr>
              <w:t>de vigilância armada, diurna, para área do Projeto Salitre, sob jurisdição da 6ª Superintendência Regional da CODEVASF, localizada em Juazeiro, Estado da Bahia.</w:t>
            </w:r>
          </w:p>
        </w:tc>
        <w:tc>
          <w:tcPr>
            <w:tcW w:w="1701" w:type="dxa"/>
          </w:tcPr>
          <w:p w14:paraId="3069346E" w14:textId="3539DA97" w:rsidR="003F03F2" w:rsidRPr="00885742" w:rsidRDefault="00C525F4" w:rsidP="00AE2351">
            <w:pPr>
              <w:widowControl w:val="0"/>
              <w:suppressAutoHyphens/>
              <w:spacing w:after="120" w:line="360" w:lineRule="auto"/>
              <w:rPr>
                <w:sz w:val="22"/>
                <w:szCs w:val="22"/>
              </w:rPr>
            </w:pPr>
            <w:r w:rsidRPr="00885742">
              <w:rPr>
                <w:sz w:val="22"/>
                <w:szCs w:val="22"/>
              </w:rPr>
              <w:t>52.562,82</w:t>
            </w:r>
          </w:p>
        </w:tc>
        <w:tc>
          <w:tcPr>
            <w:tcW w:w="1984" w:type="dxa"/>
          </w:tcPr>
          <w:p w14:paraId="4F0D2353" w14:textId="23DAA6CE" w:rsidR="003F03F2" w:rsidRPr="00885742" w:rsidRDefault="00C525F4" w:rsidP="00AE2351">
            <w:pPr>
              <w:widowControl w:val="0"/>
              <w:suppressAutoHyphens/>
              <w:spacing w:after="120" w:line="360" w:lineRule="auto"/>
              <w:rPr>
                <w:sz w:val="22"/>
                <w:szCs w:val="22"/>
              </w:rPr>
            </w:pPr>
            <w:r w:rsidRPr="00885742">
              <w:rPr>
                <w:sz w:val="22"/>
                <w:szCs w:val="22"/>
              </w:rPr>
              <w:t>630.753,84</w:t>
            </w:r>
          </w:p>
        </w:tc>
      </w:tr>
    </w:tbl>
    <w:p w14:paraId="153377C5" w14:textId="77777777" w:rsidR="005A6D65" w:rsidRPr="00885742" w:rsidRDefault="005A6D65" w:rsidP="007A18DB">
      <w:pPr>
        <w:rPr>
          <w:bCs/>
          <w:sz w:val="22"/>
          <w:szCs w:val="22"/>
        </w:rPr>
      </w:pPr>
    </w:p>
    <w:p w14:paraId="5DC629FB" w14:textId="570858AD" w:rsidR="00585731" w:rsidRPr="00885742" w:rsidRDefault="00585731" w:rsidP="00585731">
      <w:pPr>
        <w:pStyle w:val="Ttulo1"/>
        <w:numPr>
          <w:ilvl w:val="1"/>
          <w:numId w:val="50"/>
        </w:numPr>
        <w:ind w:left="426" w:hanging="426"/>
        <w:rPr>
          <w:rFonts w:eastAsia="PalatinoLinotype"/>
          <w:b w:val="0"/>
          <w:bCs/>
          <w:sz w:val="22"/>
          <w:szCs w:val="22"/>
        </w:rPr>
      </w:pPr>
      <w:r w:rsidRPr="00885742">
        <w:rPr>
          <w:rFonts w:eastAsia="PalatinoLinotype"/>
          <w:b w:val="0"/>
          <w:bCs/>
          <w:sz w:val="22"/>
          <w:szCs w:val="22"/>
        </w:rPr>
        <w:t>Nos termos do parágrafo único, do art. 1º, da Lei nº 10.024, de 2019,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763EC3C7" w14:textId="77777777" w:rsidR="00585731" w:rsidRPr="00885742" w:rsidRDefault="00585731" w:rsidP="00585731">
      <w:pPr>
        <w:ind w:left="426" w:hanging="426"/>
        <w:rPr>
          <w:bCs/>
          <w:sz w:val="22"/>
          <w:szCs w:val="22"/>
        </w:rPr>
      </w:pPr>
    </w:p>
    <w:p w14:paraId="7DF96312" w14:textId="67C3A0DF" w:rsidR="00585731" w:rsidRPr="00885742" w:rsidRDefault="00585731" w:rsidP="00585731">
      <w:pPr>
        <w:pStyle w:val="Ttulo1"/>
        <w:numPr>
          <w:ilvl w:val="1"/>
          <w:numId w:val="50"/>
        </w:numPr>
        <w:ind w:left="426" w:hanging="426"/>
        <w:rPr>
          <w:rFonts w:eastAsia="PalatinoLinotype"/>
          <w:b w:val="0"/>
          <w:bCs/>
          <w:sz w:val="22"/>
          <w:szCs w:val="22"/>
        </w:rPr>
      </w:pPr>
      <w:r w:rsidRPr="00885742">
        <w:rPr>
          <w:rFonts w:eastAsia="PalatinoLinotype"/>
          <w:b w:val="0"/>
          <w:bCs/>
          <w:sz w:val="22"/>
          <w:szCs w:val="22"/>
        </w:rPr>
        <w:t>Os serviços a serem contratados enquadram-se nos pressupostos do Decreto n° 9.507, de 2018, constituindo-se em atividades materiais acessórias, instrumentais ou complementares à área de competência legal do órgão licitante, não inerentes às categorias funcionais abrangidas por seu respectivo plano de cargos.</w:t>
      </w:r>
    </w:p>
    <w:p w14:paraId="56FF7A5B" w14:textId="77777777" w:rsidR="00585731" w:rsidRPr="00885742" w:rsidRDefault="00585731" w:rsidP="00585731">
      <w:pPr>
        <w:ind w:left="426" w:hanging="426"/>
        <w:rPr>
          <w:bCs/>
          <w:sz w:val="22"/>
          <w:szCs w:val="22"/>
        </w:rPr>
      </w:pPr>
    </w:p>
    <w:p w14:paraId="48B40BBB" w14:textId="06AD6CFA" w:rsidR="00F225A9" w:rsidRPr="00885742" w:rsidRDefault="00585731" w:rsidP="00585731">
      <w:pPr>
        <w:pStyle w:val="Ttulo1"/>
        <w:numPr>
          <w:ilvl w:val="1"/>
          <w:numId w:val="50"/>
        </w:numPr>
        <w:ind w:left="426" w:hanging="426"/>
        <w:rPr>
          <w:rFonts w:eastAsia="PalatinoLinotype"/>
          <w:b w:val="0"/>
          <w:bCs/>
          <w:sz w:val="22"/>
          <w:szCs w:val="22"/>
        </w:rPr>
      </w:pPr>
      <w:r w:rsidRPr="00885742">
        <w:rPr>
          <w:rFonts w:eastAsia="PalatinoLinotype"/>
          <w:b w:val="0"/>
          <w:bCs/>
          <w:sz w:val="22"/>
          <w:szCs w:val="22"/>
        </w:rPr>
        <w:t>. A prestação dos serviços não gera vínculo empregatício entre os empregados da Contratada e a Administração Contratante, vedando-se qualquer relação entre estes que caracterize pessoalidade e subordinação direta</w:t>
      </w:r>
    </w:p>
    <w:p w14:paraId="46621D1F" w14:textId="77777777" w:rsidR="00585731" w:rsidRPr="00885742" w:rsidRDefault="00585731" w:rsidP="00585731">
      <w:pPr>
        <w:rPr>
          <w:sz w:val="22"/>
          <w:szCs w:val="22"/>
        </w:rPr>
      </w:pPr>
    </w:p>
    <w:p w14:paraId="3E32CE97" w14:textId="77777777" w:rsidR="00A34AF6" w:rsidRPr="00885742" w:rsidRDefault="00A34AF6" w:rsidP="00585731">
      <w:pPr>
        <w:pStyle w:val="Ttulo1"/>
        <w:ind w:left="3119"/>
        <w:rPr>
          <w:sz w:val="22"/>
          <w:szCs w:val="22"/>
        </w:rPr>
      </w:pPr>
      <w:bookmarkStart w:id="2" w:name="_Toc401910394"/>
      <w:bookmarkStart w:id="3" w:name="_Toc22300272"/>
      <w:bookmarkStart w:id="4" w:name="_Toc401910395"/>
      <w:bookmarkEnd w:id="1"/>
      <w:r w:rsidRPr="00885742">
        <w:rPr>
          <w:sz w:val="22"/>
          <w:szCs w:val="22"/>
        </w:rPr>
        <w:t>TERMINOLOGIAS E DEFINIÇÕES</w:t>
      </w:r>
      <w:bookmarkEnd w:id="2"/>
      <w:bookmarkEnd w:id="3"/>
    </w:p>
    <w:p w14:paraId="3E2C3F89" w14:textId="77777777" w:rsidR="004202BB" w:rsidRPr="00885742" w:rsidRDefault="004202BB" w:rsidP="004202BB">
      <w:pPr>
        <w:rPr>
          <w:sz w:val="22"/>
          <w:szCs w:val="22"/>
        </w:rPr>
      </w:pPr>
    </w:p>
    <w:p w14:paraId="428E4BF4" w14:textId="77777777" w:rsidR="00A34AF6" w:rsidRPr="00885742" w:rsidRDefault="007370D9" w:rsidP="00A34AF6">
      <w:pPr>
        <w:rPr>
          <w:sz w:val="22"/>
          <w:szCs w:val="22"/>
        </w:rPr>
      </w:pPr>
      <w:r w:rsidRPr="00885742">
        <w:rPr>
          <w:sz w:val="22"/>
          <w:szCs w:val="22"/>
        </w:rPr>
        <w:t>Neste Termo</w:t>
      </w:r>
      <w:r w:rsidR="00A34AF6" w:rsidRPr="00885742">
        <w:rPr>
          <w:sz w:val="22"/>
          <w:szCs w:val="22"/>
        </w:rPr>
        <w:t xml:space="preserve"> de Referência (TR) ou em quaisquer outros documentos relacionados com os serviços acima solicitados, os termos ou expressões têm o seguinte significado e/ou interpretação:</w:t>
      </w:r>
    </w:p>
    <w:p w14:paraId="680499AB" w14:textId="77777777" w:rsidR="00A34AF6" w:rsidRPr="00885742" w:rsidRDefault="00A34AF6" w:rsidP="00A34AF6">
      <w:pPr>
        <w:rPr>
          <w:sz w:val="22"/>
          <w:szCs w:val="22"/>
        </w:rPr>
      </w:pPr>
    </w:p>
    <w:p w14:paraId="138820A5" w14:textId="77777777" w:rsidR="00EF0384" w:rsidRPr="00885742" w:rsidRDefault="005051C0" w:rsidP="00A34AF6">
      <w:pPr>
        <w:rPr>
          <w:sz w:val="22"/>
          <w:szCs w:val="22"/>
        </w:rPr>
      </w:pPr>
      <w:r w:rsidRPr="00885742">
        <w:rPr>
          <w:b/>
          <w:sz w:val="22"/>
          <w:szCs w:val="22"/>
        </w:rPr>
        <w:t>ÁREA DA 6ª SR</w:t>
      </w:r>
      <w:r w:rsidRPr="00885742">
        <w:rPr>
          <w:sz w:val="22"/>
          <w:szCs w:val="22"/>
        </w:rPr>
        <w:t>– Unidade da administração superior da Codevasf, a qual está afeta as demais unidades técnicas que têm, dentre suas competências, a fiscalização e a coordenação dos serviços de engenharia objeto deste Termo de Referência</w:t>
      </w:r>
      <w:r w:rsidR="00EF0384" w:rsidRPr="00885742">
        <w:rPr>
          <w:sz w:val="22"/>
          <w:szCs w:val="22"/>
        </w:rPr>
        <w:t>.</w:t>
      </w:r>
    </w:p>
    <w:p w14:paraId="68592684" w14:textId="77777777" w:rsidR="00EF0384" w:rsidRPr="00885742" w:rsidRDefault="00EF0384" w:rsidP="00A34AF6">
      <w:pPr>
        <w:rPr>
          <w:sz w:val="22"/>
          <w:szCs w:val="22"/>
        </w:rPr>
      </w:pPr>
    </w:p>
    <w:p w14:paraId="3F278838" w14:textId="77777777" w:rsidR="005051C0" w:rsidRPr="00885742" w:rsidRDefault="005051C0" w:rsidP="005051C0">
      <w:pPr>
        <w:rPr>
          <w:sz w:val="22"/>
          <w:szCs w:val="22"/>
        </w:rPr>
      </w:pPr>
      <w:r w:rsidRPr="00885742">
        <w:rPr>
          <w:b/>
          <w:sz w:val="22"/>
          <w:szCs w:val="22"/>
        </w:rPr>
        <w:t>CODEVASF</w:t>
      </w:r>
      <w:r w:rsidRPr="00885742">
        <w:rPr>
          <w:sz w:val="22"/>
          <w:szCs w:val="22"/>
        </w:rPr>
        <w:t xml:space="preserve"> – Companhia de Desenvolvimento dos Vales do São Francisco e do Parnaíba – Empresa pública vinculada ao Ministério da Integração Nacional, com sede no Setor de Grandes Áreas Norte, Quadra 601 – Lote 1 – Brasília-DF. Como responsável pelo acompanhamento dos presentes serviços está a 6ª Superintendência Regional da Codevasf, que se localiza na Avenida Comissão do Vale, S/N, Juazeiro / BA. </w:t>
      </w:r>
    </w:p>
    <w:p w14:paraId="6AA1A641" w14:textId="77777777" w:rsidR="00EF0384" w:rsidRPr="00885742" w:rsidRDefault="00EF0384" w:rsidP="00A34AF6">
      <w:pPr>
        <w:rPr>
          <w:sz w:val="22"/>
          <w:szCs w:val="22"/>
        </w:rPr>
      </w:pPr>
    </w:p>
    <w:p w14:paraId="56740A9E" w14:textId="77777777" w:rsidR="00EF0384" w:rsidRPr="00885742" w:rsidRDefault="00EF0384" w:rsidP="00A34AF6">
      <w:pPr>
        <w:rPr>
          <w:sz w:val="22"/>
          <w:szCs w:val="22"/>
        </w:rPr>
      </w:pPr>
      <w:r w:rsidRPr="00885742">
        <w:rPr>
          <w:b/>
          <w:sz w:val="22"/>
          <w:szCs w:val="22"/>
        </w:rPr>
        <w:t>CONTRATADA</w:t>
      </w:r>
      <w:r w:rsidRPr="00885742">
        <w:rPr>
          <w:sz w:val="22"/>
          <w:szCs w:val="22"/>
        </w:rPr>
        <w:t xml:space="preserve"> – Empresa licitante selecionada e contratada pela Codevasf para a execução dos serviços.</w:t>
      </w:r>
    </w:p>
    <w:p w14:paraId="3CC824AB" w14:textId="77777777" w:rsidR="00EF0384" w:rsidRPr="00885742" w:rsidRDefault="00EF0384" w:rsidP="00A34AF6">
      <w:pPr>
        <w:rPr>
          <w:sz w:val="22"/>
          <w:szCs w:val="22"/>
        </w:rPr>
      </w:pPr>
    </w:p>
    <w:p w14:paraId="653382B8" w14:textId="77777777" w:rsidR="00EF0384" w:rsidRPr="00885742" w:rsidRDefault="00EF0384" w:rsidP="00A34AF6">
      <w:pPr>
        <w:rPr>
          <w:sz w:val="22"/>
          <w:szCs w:val="22"/>
        </w:rPr>
      </w:pPr>
      <w:r w:rsidRPr="00885742">
        <w:rPr>
          <w:b/>
          <w:sz w:val="22"/>
          <w:szCs w:val="22"/>
        </w:rPr>
        <w:t>CONTRATO</w:t>
      </w:r>
      <w:r w:rsidRPr="00885742">
        <w:rPr>
          <w:sz w:val="22"/>
          <w:szCs w:val="22"/>
        </w:rPr>
        <w:t xml:space="preserve"> – Documento, subscrito pela Codevasf</w:t>
      </w:r>
      <w:r w:rsidR="00A94646" w:rsidRPr="00885742">
        <w:rPr>
          <w:sz w:val="22"/>
          <w:szCs w:val="22"/>
        </w:rPr>
        <w:t xml:space="preserve"> e o licitante vencedor</w:t>
      </w:r>
      <w:r w:rsidRPr="00885742">
        <w:rPr>
          <w:sz w:val="22"/>
          <w:szCs w:val="22"/>
        </w:rPr>
        <w:t xml:space="preserve"> do certame, que define as obrigações e direitos de ambas com relação à execução dos serviços.</w:t>
      </w:r>
    </w:p>
    <w:p w14:paraId="042ABB71" w14:textId="77777777" w:rsidR="00EF0384" w:rsidRPr="00885742" w:rsidRDefault="00EF0384" w:rsidP="00A34AF6">
      <w:pPr>
        <w:rPr>
          <w:sz w:val="22"/>
          <w:szCs w:val="22"/>
        </w:rPr>
      </w:pPr>
    </w:p>
    <w:p w14:paraId="7665956B" w14:textId="77777777" w:rsidR="00EF0384" w:rsidRPr="00885742" w:rsidRDefault="00EF0384" w:rsidP="00A34AF6">
      <w:pPr>
        <w:rPr>
          <w:sz w:val="22"/>
          <w:szCs w:val="22"/>
        </w:rPr>
      </w:pPr>
      <w:r w:rsidRPr="00885742">
        <w:rPr>
          <w:b/>
          <w:sz w:val="22"/>
          <w:szCs w:val="22"/>
        </w:rPr>
        <w:t>CRONOGRAMA FÍSICO-FINANCEIRO</w:t>
      </w:r>
      <w:r w:rsidRPr="00885742">
        <w:rPr>
          <w:sz w:val="22"/>
          <w:szCs w:val="22"/>
        </w:rPr>
        <w:t xml:space="preserve"> – representação gráfica da programação parcial ou total de um trabalho ou serviço, no qual são indicadas as suas diversas etapas e respectivos prazos para conclusão, aliados aos custos ou preços.</w:t>
      </w:r>
    </w:p>
    <w:p w14:paraId="322232FE" w14:textId="77777777" w:rsidR="00EF0384" w:rsidRPr="00885742" w:rsidRDefault="00EF0384" w:rsidP="00A34AF6">
      <w:pPr>
        <w:rPr>
          <w:sz w:val="22"/>
          <w:szCs w:val="22"/>
        </w:rPr>
      </w:pPr>
    </w:p>
    <w:p w14:paraId="650AFD55" w14:textId="77777777" w:rsidR="00EF0384" w:rsidRPr="00885742" w:rsidRDefault="00EF0384" w:rsidP="00A34AF6">
      <w:pPr>
        <w:rPr>
          <w:sz w:val="22"/>
          <w:szCs w:val="22"/>
        </w:rPr>
      </w:pPr>
      <w:r w:rsidRPr="00885742">
        <w:rPr>
          <w:b/>
          <w:sz w:val="22"/>
          <w:szCs w:val="22"/>
        </w:rPr>
        <w:t>FISCALIZAÇÃO</w:t>
      </w:r>
      <w:r w:rsidRPr="00885742">
        <w:rPr>
          <w:sz w:val="22"/>
          <w:szCs w:val="22"/>
        </w:rPr>
        <w:t xml:space="preserve"> – Equipe da Codevasf indicada para exercer, em sua representação, a fiscalização do contrato.</w:t>
      </w:r>
    </w:p>
    <w:p w14:paraId="71A59585" w14:textId="77777777" w:rsidR="00EF0384" w:rsidRPr="00885742" w:rsidRDefault="00EF0384" w:rsidP="00A34AF6">
      <w:pPr>
        <w:rPr>
          <w:sz w:val="22"/>
          <w:szCs w:val="22"/>
        </w:rPr>
      </w:pPr>
    </w:p>
    <w:p w14:paraId="786601E1" w14:textId="77777777" w:rsidR="00EF0384" w:rsidRPr="00885742" w:rsidRDefault="00EF0384" w:rsidP="00A34AF6">
      <w:pPr>
        <w:rPr>
          <w:sz w:val="22"/>
          <w:szCs w:val="22"/>
        </w:rPr>
      </w:pPr>
      <w:r w:rsidRPr="00885742">
        <w:rPr>
          <w:b/>
          <w:sz w:val="22"/>
          <w:szCs w:val="22"/>
        </w:rPr>
        <w:t>LICITANTE</w:t>
      </w:r>
      <w:r w:rsidRPr="00885742">
        <w:rPr>
          <w:sz w:val="22"/>
          <w:szCs w:val="22"/>
        </w:rPr>
        <w:t xml:space="preserve"> – Empresa habilitada para apresentar proposta.</w:t>
      </w:r>
    </w:p>
    <w:p w14:paraId="7C630A99" w14:textId="77777777" w:rsidR="00EF0384" w:rsidRPr="00885742" w:rsidRDefault="00EF0384" w:rsidP="00A34AF6">
      <w:pPr>
        <w:rPr>
          <w:sz w:val="22"/>
          <w:szCs w:val="22"/>
        </w:rPr>
      </w:pPr>
    </w:p>
    <w:p w14:paraId="7E9A8524" w14:textId="77777777" w:rsidR="00EF0384" w:rsidRPr="00885742" w:rsidRDefault="00EF0384" w:rsidP="00CE29C4">
      <w:pPr>
        <w:rPr>
          <w:sz w:val="22"/>
          <w:szCs w:val="22"/>
        </w:rPr>
      </w:pPr>
      <w:r w:rsidRPr="00885742">
        <w:rPr>
          <w:b/>
          <w:sz w:val="22"/>
          <w:szCs w:val="22"/>
        </w:rPr>
        <w:t xml:space="preserve">NOTA DE EMPENHO </w:t>
      </w:r>
      <w:r w:rsidRPr="00885742">
        <w:rPr>
          <w:sz w:val="22"/>
          <w:szCs w:val="22"/>
        </w:rPr>
        <w:t>– Documento utilizado para registrar as operações que envolvam despesas orçamentárias, onde é indicado o nome do credor, a especificação e a importância da despesa.</w:t>
      </w:r>
    </w:p>
    <w:p w14:paraId="08F2B622" w14:textId="77777777" w:rsidR="00EF0384" w:rsidRPr="00885742" w:rsidRDefault="00EF0384" w:rsidP="00CE29C4">
      <w:pPr>
        <w:rPr>
          <w:sz w:val="22"/>
          <w:szCs w:val="22"/>
        </w:rPr>
      </w:pPr>
    </w:p>
    <w:p w14:paraId="6241FA29" w14:textId="77777777" w:rsidR="00EF0384" w:rsidRPr="00885742" w:rsidRDefault="00EF0384" w:rsidP="00CE29C4">
      <w:pPr>
        <w:rPr>
          <w:sz w:val="22"/>
          <w:szCs w:val="22"/>
        </w:rPr>
      </w:pPr>
      <w:r w:rsidRPr="00885742">
        <w:rPr>
          <w:b/>
          <w:sz w:val="22"/>
          <w:szCs w:val="22"/>
        </w:rPr>
        <w:t>PCMAT</w:t>
      </w:r>
      <w:r w:rsidRPr="00885742">
        <w:rPr>
          <w:sz w:val="22"/>
          <w:szCs w:val="22"/>
        </w:rPr>
        <w:t xml:space="preserve"> – Programa</w:t>
      </w:r>
      <w:r w:rsidR="007949BD" w:rsidRPr="00885742">
        <w:rPr>
          <w:sz w:val="22"/>
          <w:szCs w:val="22"/>
        </w:rPr>
        <w:t xml:space="preserve"> de</w:t>
      </w:r>
      <w:r w:rsidRPr="00885742">
        <w:rPr>
          <w:sz w:val="22"/>
          <w:szCs w:val="22"/>
        </w:rPr>
        <w:t xml:space="preserve"> Condições e Meio Ambiente do Trabalho é um programa cujo objetivo é prevenção dos riscos e a informação e treinamento dos operários que ajudarão a reduzir as chances dos acidentes e suas consequências quando são produzidos.</w:t>
      </w:r>
    </w:p>
    <w:p w14:paraId="1826DF7F" w14:textId="77777777" w:rsidR="00EF0384" w:rsidRPr="00885742" w:rsidRDefault="00EF0384" w:rsidP="00CE29C4">
      <w:pPr>
        <w:rPr>
          <w:sz w:val="22"/>
          <w:szCs w:val="22"/>
        </w:rPr>
      </w:pPr>
    </w:p>
    <w:p w14:paraId="2658D47E" w14:textId="77777777" w:rsidR="00EF0384" w:rsidRPr="00885742" w:rsidRDefault="00EF0384" w:rsidP="00CE29C4">
      <w:pPr>
        <w:rPr>
          <w:sz w:val="22"/>
          <w:szCs w:val="22"/>
        </w:rPr>
      </w:pPr>
      <w:r w:rsidRPr="00885742">
        <w:rPr>
          <w:b/>
          <w:sz w:val="22"/>
          <w:szCs w:val="22"/>
        </w:rPr>
        <w:t xml:space="preserve">PCMSO </w:t>
      </w:r>
      <w:r w:rsidRPr="00885742">
        <w:rPr>
          <w:sz w:val="22"/>
          <w:szCs w:val="22"/>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w:t>
      </w:r>
      <w:proofErr w:type="spellStart"/>
      <w:r w:rsidRPr="00885742">
        <w:rPr>
          <w:sz w:val="22"/>
          <w:szCs w:val="22"/>
        </w:rPr>
        <w:t>pré</w:t>
      </w:r>
      <w:proofErr w:type="spellEnd"/>
      <w:r w:rsidRPr="00885742">
        <w:rPr>
          <w:sz w:val="22"/>
          <w:szCs w:val="22"/>
        </w:rPr>
        <w:t xml:space="preserve">-admissionais, periódicos, retorno ao trabalho, mudança de função e </w:t>
      </w:r>
      <w:proofErr w:type="spellStart"/>
      <w:r w:rsidRPr="00885742">
        <w:rPr>
          <w:sz w:val="22"/>
          <w:szCs w:val="22"/>
        </w:rPr>
        <w:t>demissionais</w:t>
      </w:r>
      <w:proofErr w:type="spellEnd"/>
      <w:r w:rsidRPr="00885742">
        <w:rPr>
          <w:sz w:val="22"/>
          <w:szCs w:val="22"/>
        </w:rPr>
        <w:t>.</w:t>
      </w:r>
    </w:p>
    <w:p w14:paraId="38DCB8F2" w14:textId="77777777" w:rsidR="00EF0384" w:rsidRPr="00885742" w:rsidRDefault="00EF0384" w:rsidP="00CE29C4">
      <w:pPr>
        <w:rPr>
          <w:sz w:val="22"/>
          <w:szCs w:val="22"/>
        </w:rPr>
      </w:pPr>
    </w:p>
    <w:p w14:paraId="254617E0" w14:textId="3F02572C" w:rsidR="00E243F5" w:rsidRPr="00885742" w:rsidRDefault="001E1BE5" w:rsidP="00E243F5">
      <w:pPr>
        <w:rPr>
          <w:sz w:val="22"/>
          <w:szCs w:val="22"/>
        </w:rPr>
      </w:pPr>
      <w:r w:rsidRPr="00885742">
        <w:rPr>
          <w:b/>
          <w:bCs/>
          <w:sz w:val="22"/>
          <w:szCs w:val="22"/>
        </w:rPr>
        <w:t>CATMAT</w:t>
      </w:r>
      <w:r w:rsidRPr="00885742">
        <w:rPr>
          <w:sz w:val="22"/>
          <w:szCs w:val="22"/>
        </w:rPr>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885742">
          <w:rPr>
            <w:rStyle w:val="Hyperlink"/>
            <w:sz w:val="22"/>
            <w:szCs w:val="22"/>
          </w:rPr>
          <w:t>www.comprasgovernamentais.gov.br</w:t>
        </w:r>
      </w:hyperlink>
    </w:p>
    <w:p w14:paraId="5972361B" w14:textId="57D711C4" w:rsidR="001E1BE5" w:rsidRPr="00885742" w:rsidRDefault="001E1BE5" w:rsidP="00E243F5">
      <w:pPr>
        <w:rPr>
          <w:sz w:val="22"/>
          <w:szCs w:val="22"/>
        </w:rPr>
      </w:pPr>
    </w:p>
    <w:p w14:paraId="5E4559A0" w14:textId="41B1AAE7" w:rsidR="001E1BE5" w:rsidRPr="00885742" w:rsidRDefault="001E1BE5" w:rsidP="001E1BE5">
      <w:pPr>
        <w:rPr>
          <w:sz w:val="22"/>
          <w:szCs w:val="22"/>
        </w:rPr>
      </w:pPr>
      <w:r w:rsidRPr="00885742">
        <w:rPr>
          <w:b/>
          <w:bCs/>
          <w:sz w:val="22"/>
          <w:szCs w:val="22"/>
        </w:rPr>
        <w:t>CATSERV</w:t>
      </w:r>
      <w:r w:rsidRPr="00885742">
        <w:rPr>
          <w:sz w:val="22"/>
          <w:szCs w:val="22"/>
        </w:rP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885742">
          <w:rPr>
            <w:rStyle w:val="Hyperlink"/>
            <w:sz w:val="22"/>
            <w:szCs w:val="22"/>
          </w:rPr>
          <w:t>www.comprasgovernamentais.gov.br</w:t>
        </w:r>
      </w:hyperlink>
      <w:r w:rsidRPr="00885742">
        <w:rPr>
          <w:sz w:val="22"/>
          <w:szCs w:val="22"/>
        </w:rPr>
        <w:t xml:space="preserve">. </w:t>
      </w:r>
    </w:p>
    <w:p w14:paraId="200A4715" w14:textId="77777777" w:rsidR="001E1BE5" w:rsidRPr="00885742" w:rsidRDefault="001E1BE5" w:rsidP="001E1BE5">
      <w:pPr>
        <w:rPr>
          <w:sz w:val="22"/>
          <w:szCs w:val="22"/>
        </w:rPr>
      </w:pPr>
    </w:p>
    <w:p w14:paraId="258C3029" w14:textId="57F6333D" w:rsidR="001E1BE5" w:rsidRPr="00885742" w:rsidRDefault="001E1BE5" w:rsidP="001E1BE5">
      <w:pPr>
        <w:rPr>
          <w:sz w:val="22"/>
          <w:szCs w:val="22"/>
        </w:rPr>
      </w:pPr>
      <w:r w:rsidRPr="00885742">
        <w:rPr>
          <w:b/>
          <w:bCs/>
          <w:sz w:val="22"/>
          <w:szCs w:val="22"/>
        </w:rPr>
        <w:t>ESPECIFICAÇÃO TÉCNICA</w:t>
      </w:r>
      <w:r w:rsidRPr="00885742">
        <w:rPr>
          <w:sz w:val="22"/>
          <w:szCs w:val="22"/>
        </w:rPr>
        <w:t xml:space="preserve"> – Tipo de norma destinada a fixar as características dos serviços e fornecimentos, condições ou requisitos exigíveis para matérias primas, produtos </w:t>
      </w:r>
      <w:proofErr w:type="spellStart"/>
      <w:r w:rsidRPr="00885742">
        <w:rPr>
          <w:sz w:val="22"/>
          <w:szCs w:val="22"/>
        </w:rPr>
        <w:t>semifabricados</w:t>
      </w:r>
      <w:proofErr w:type="spellEnd"/>
      <w:r w:rsidRPr="00885742">
        <w:rPr>
          <w:sz w:val="22"/>
          <w:szCs w:val="22"/>
        </w:rPr>
        <w:t xml:space="preserve">, elementos de construção, materiais ou produtos industriais </w:t>
      </w:r>
      <w:proofErr w:type="spellStart"/>
      <w:r w:rsidRPr="00885742">
        <w:rPr>
          <w:sz w:val="22"/>
          <w:szCs w:val="22"/>
        </w:rPr>
        <w:t>semifabricados</w:t>
      </w:r>
      <w:proofErr w:type="spellEnd"/>
      <w:r w:rsidRPr="00885742">
        <w:rPr>
          <w:sz w:val="22"/>
          <w:szCs w:val="22"/>
        </w:rPr>
        <w:t>. Conterá a definição do serviço e fornecimentos, descrição do método construtivo, controle tecnológico e geométrico e norma de medição e pagamento.</w:t>
      </w:r>
    </w:p>
    <w:p w14:paraId="1B188467" w14:textId="77777777" w:rsidR="001E1BE5" w:rsidRPr="00885742" w:rsidRDefault="001E1BE5" w:rsidP="001E1BE5">
      <w:pPr>
        <w:rPr>
          <w:sz w:val="22"/>
          <w:szCs w:val="22"/>
        </w:rPr>
      </w:pPr>
    </w:p>
    <w:p w14:paraId="0E2050FE" w14:textId="169C23B6" w:rsidR="001E1BE5" w:rsidRPr="00885742" w:rsidRDefault="001E1BE5" w:rsidP="001E1BE5">
      <w:pPr>
        <w:rPr>
          <w:sz w:val="22"/>
          <w:szCs w:val="22"/>
        </w:rPr>
      </w:pPr>
      <w:r w:rsidRPr="00885742">
        <w:rPr>
          <w:b/>
          <w:bCs/>
          <w:sz w:val="22"/>
          <w:szCs w:val="22"/>
        </w:rPr>
        <w:t>ORDEM DE SERVIÇO</w:t>
      </w:r>
      <w:r w:rsidRPr="00885742">
        <w:rPr>
          <w:sz w:val="22"/>
          <w:szCs w:val="22"/>
        </w:rPr>
        <w:t xml:space="preserve"> – Documento que compõem/comporá o contrato assinado pelo diretor da área de competência que oficializa o início da contagem de prazo para a execução do contrato.</w:t>
      </w:r>
    </w:p>
    <w:p w14:paraId="7F12AABF" w14:textId="77777777" w:rsidR="001E1BE5" w:rsidRPr="00885742" w:rsidRDefault="001E1BE5" w:rsidP="001E1BE5">
      <w:pPr>
        <w:rPr>
          <w:sz w:val="22"/>
          <w:szCs w:val="22"/>
        </w:rPr>
      </w:pPr>
    </w:p>
    <w:p w14:paraId="08CFC751" w14:textId="0A2D52FB" w:rsidR="001E1BE5" w:rsidRPr="00885742" w:rsidRDefault="001E1BE5" w:rsidP="001E1BE5">
      <w:pPr>
        <w:rPr>
          <w:sz w:val="22"/>
          <w:szCs w:val="22"/>
        </w:rPr>
      </w:pPr>
      <w:r w:rsidRPr="00885742">
        <w:rPr>
          <w:b/>
          <w:bCs/>
          <w:sz w:val="22"/>
          <w:szCs w:val="22"/>
        </w:rPr>
        <w:t>FISCAL/GESTOR</w:t>
      </w:r>
      <w:r w:rsidRPr="00885742">
        <w:rPr>
          <w:sz w:val="22"/>
          <w:szCs w:val="22"/>
        </w:rPr>
        <w:t xml:space="preserve"> – Técnico(os) responsável(</w:t>
      </w:r>
      <w:proofErr w:type="spellStart"/>
      <w:r w:rsidRPr="00885742">
        <w:rPr>
          <w:sz w:val="22"/>
          <w:szCs w:val="22"/>
        </w:rPr>
        <w:t>is</w:t>
      </w:r>
      <w:proofErr w:type="spellEnd"/>
      <w:r w:rsidRPr="00885742">
        <w:rPr>
          <w:sz w:val="22"/>
          <w:szCs w:val="22"/>
        </w:rPr>
        <w:t xml:space="preserve">) da Codevasf atuando sob a autoridade do Diretor da respectiva área e presidente para exercer a gestão e fiscalização do contrato no </w:t>
      </w:r>
      <w:r w:rsidRPr="00885742">
        <w:rPr>
          <w:sz w:val="22"/>
          <w:szCs w:val="22"/>
        </w:rPr>
        <w:lastRenderedPageBreak/>
        <w:t>âmbito administrativo e técnico, bem como manter o contato direto com a contratada para dirimir dúvidas.</w:t>
      </w:r>
    </w:p>
    <w:p w14:paraId="07D528C0" w14:textId="77777777" w:rsidR="001E1BE5" w:rsidRPr="00885742" w:rsidRDefault="001E1BE5" w:rsidP="001E1BE5">
      <w:pPr>
        <w:rPr>
          <w:sz w:val="22"/>
          <w:szCs w:val="22"/>
        </w:rPr>
      </w:pPr>
    </w:p>
    <w:p w14:paraId="261E13E4" w14:textId="1788FEC2" w:rsidR="001E1BE5" w:rsidRPr="00885742" w:rsidRDefault="001E1BE5" w:rsidP="001E1BE5">
      <w:pPr>
        <w:rPr>
          <w:sz w:val="22"/>
          <w:szCs w:val="22"/>
        </w:rPr>
      </w:pPr>
      <w:r w:rsidRPr="00885742">
        <w:rPr>
          <w:b/>
          <w:bCs/>
          <w:sz w:val="22"/>
          <w:szCs w:val="22"/>
        </w:rPr>
        <w:t>FISCALIZAÇÃO</w:t>
      </w:r>
      <w:r w:rsidRPr="00885742">
        <w:rPr>
          <w:sz w:val="22"/>
          <w:szCs w:val="22"/>
        </w:rPr>
        <w:t xml:space="preserve"> – Equipe da CODEVASF atuando sob a autoridade de um Coordenador/fiscal/gestor, indicada para exercer e auxiliar em sua representação a fiscalização do contrato. </w:t>
      </w:r>
    </w:p>
    <w:p w14:paraId="7DA20402" w14:textId="77777777" w:rsidR="001E1BE5" w:rsidRPr="00885742" w:rsidRDefault="001E1BE5" w:rsidP="001E1BE5">
      <w:pPr>
        <w:rPr>
          <w:sz w:val="22"/>
          <w:szCs w:val="22"/>
        </w:rPr>
      </w:pPr>
    </w:p>
    <w:p w14:paraId="6AEDE4C5" w14:textId="4B80AF05" w:rsidR="001E1BE5" w:rsidRPr="00885742" w:rsidRDefault="001E1BE5" w:rsidP="001E1BE5">
      <w:pPr>
        <w:rPr>
          <w:sz w:val="22"/>
          <w:szCs w:val="22"/>
        </w:rPr>
      </w:pPr>
      <w:r w:rsidRPr="00885742">
        <w:rPr>
          <w:b/>
          <w:bCs/>
          <w:sz w:val="22"/>
          <w:szCs w:val="22"/>
        </w:rPr>
        <w:t>DOCUMENTOS DE CONTRATO</w:t>
      </w:r>
      <w:r w:rsidRPr="00885742">
        <w:rPr>
          <w:sz w:val="22"/>
          <w:szCs w:val="22"/>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22C73B0B" w14:textId="77777777" w:rsidR="001E1BE5" w:rsidRPr="00885742" w:rsidRDefault="001E1BE5" w:rsidP="001E1BE5">
      <w:pPr>
        <w:rPr>
          <w:sz w:val="22"/>
          <w:szCs w:val="22"/>
        </w:rPr>
      </w:pPr>
    </w:p>
    <w:p w14:paraId="436E5CB1" w14:textId="5030E1DF" w:rsidR="001E1BE5" w:rsidRPr="00885742" w:rsidRDefault="001E1BE5" w:rsidP="001E1BE5">
      <w:pPr>
        <w:rPr>
          <w:sz w:val="22"/>
          <w:szCs w:val="22"/>
        </w:rPr>
      </w:pPr>
      <w:r w:rsidRPr="00885742">
        <w:rPr>
          <w:b/>
          <w:bCs/>
          <w:sz w:val="22"/>
          <w:szCs w:val="22"/>
        </w:rPr>
        <w:t>DOCUMENTOS COMPLEMENTARES ou SUPLEMENTARES</w:t>
      </w:r>
      <w:r w:rsidRPr="00885742">
        <w:rPr>
          <w:sz w:val="22"/>
          <w:szCs w:val="22"/>
        </w:rPr>
        <w:t xml:space="preserve"> – Documentos que, por força de condições técnicas imprevisíveis, se fizerem necessários para a complementação ou suplementação dos documentos emitidos nos Termo de Referência.</w:t>
      </w:r>
    </w:p>
    <w:p w14:paraId="7E560FC9" w14:textId="77777777" w:rsidR="001E1BE5" w:rsidRPr="00885742" w:rsidRDefault="001E1BE5" w:rsidP="001E1BE5">
      <w:pPr>
        <w:rPr>
          <w:sz w:val="22"/>
          <w:szCs w:val="22"/>
        </w:rPr>
      </w:pPr>
    </w:p>
    <w:p w14:paraId="5F7A5B06" w14:textId="7BF9CB0A" w:rsidR="001E1BE5" w:rsidRPr="00885742" w:rsidRDefault="001E1BE5" w:rsidP="001E1BE5">
      <w:pPr>
        <w:rPr>
          <w:sz w:val="22"/>
          <w:szCs w:val="22"/>
        </w:rPr>
      </w:pPr>
      <w:r w:rsidRPr="00885742">
        <w:rPr>
          <w:b/>
          <w:bCs/>
          <w:sz w:val="22"/>
          <w:szCs w:val="22"/>
        </w:rPr>
        <w:t>SIASG</w:t>
      </w:r>
      <w:r w:rsidRPr="00885742">
        <w:rPr>
          <w:sz w:val="22"/>
          <w:szCs w:val="22"/>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885742">
          <w:rPr>
            <w:rStyle w:val="Hyperlink"/>
            <w:sz w:val="22"/>
            <w:szCs w:val="22"/>
          </w:rPr>
          <w:t>www.comprasgovernamentais.gov.br</w:t>
        </w:r>
      </w:hyperlink>
      <w:r w:rsidRPr="00885742">
        <w:rPr>
          <w:sz w:val="22"/>
          <w:szCs w:val="22"/>
        </w:rPr>
        <w:t>.</w:t>
      </w:r>
    </w:p>
    <w:p w14:paraId="70D183C9" w14:textId="77777777" w:rsidR="001E1BE5" w:rsidRPr="00885742" w:rsidRDefault="001E1BE5" w:rsidP="00E243F5">
      <w:pPr>
        <w:rPr>
          <w:sz w:val="22"/>
          <w:szCs w:val="22"/>
        </w:rPr>
      </w:pPr>
    </w:p>
    <w:p w14:paraId="3F56910D" w14:textId="77777777" w:rsidR="00EF0384" w:rsidRPr="00885742" w:rsidRDefault="00EF0384" w:rsidP="00CE29C4">
      <w:pPr>
        <w:rPr>
          <w:sz w:val="22"/>
          <w:szCs w:val="22"/>
        </w:rPr>
      </w:pPr>
      <w:r w:rsidRPr="00885742">
        <w:rPr>
          <w:b/>
          <w:sz w:val="22"/>
          <w:szCs w:val="22"/>
        </w:rPr>
        <w:t>PPRA</w:t>
      </w:r>
      <w:r w:rsidRPr="00885742">
        <w:rPr>
          <w:sz w:val="22"/>
          <w:szCs w:val="22"/>
        </w:rPr>
        <w:t xml:space="preserve"> – Programa de Prevenção de Riscos Ambientais é um conjunto de ações visando à preservação da saúde e da integridade dos trabalhadores, através da antecipação, reconhecimento, avaliação e </w:t>
      </w:r>
      <w:r w:rsidR="0021763D" w:rsidRPr="00885742">
        <w:rPr>
          <w:sz w:val="22"/>
          <w:szCs w:val="22"/>
        </w:rPr>
        <w:t>consequente</w:t>
      </w:r>
      <w:r w:rsidRPr="00885742">
        <w:rPr>
          <w:sz w:val="22"/>
          <w:szCs w:val="22"/>
        </w:rPr>
        <w:t xml:space="preserv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77076301" w14:textId="77777777" w:rsidR="00EF0384" w:rsidRPr="00885742" w:rsidRDefault="00EF0384" w:rsidP="00CE29C4">
      <w:pPr>
        <w:rPr>
          <w:sz w:val="22"/>
          <w:szCs w:val="22"/>
        </w:rPr>
      </w:pPr>
    </w:p>
    <w:p w14:paraId="716E21E9" w14:textId="77777777" w:rsidR="00EF0384" w:rsidRPr="00885742" w:rsidRDefault="00EF0384" w:rsidP="00A34AF6">
      <w:pPr>
        <w:rPr>
          <w:sz w:val="22"/>
          <w:szCs w:val="22"/>
        </w:rPr>
      </w:pPr>
      <w:r w:rsidRPr="00885742">
        <w:rPr>
          <w:b/>
          <w:sz w:val="22"/>
          <w:szCs w:val="22"/>
        </w:rPr>
        <w:t>PROJETO BÁSICO</w:t>
      </w:r>
      <w:r w:rsidRPr="00885742">
        <w:rPr>
          <w:sz w:val="22"/>
          <w:szCs w:val="22"/>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2917CDEC" w14:textId="77777777" w:rsidR="00EF0384" w:rsidRPr="00885742" w:rsidRDefault="00EF0384" w:rsidP="00EF0384">
      <w:pPr>
        <w:rPr>
          <w:sz w:val="22"/>
          <w:szCs w:val="22"/>
        </w:rPr>
      </w:pPr>
    </w:p>
    <w:p w14:paraId="1143AE54" w14:textId="77777777" w:rsidR="00EF0384" w:rsidRPr="00885742" w:rsidRDefault="00EF0384" w:rsidP="00EF0384">
      <w:pPr>
        <w:pStyle w:val="PargrafodaLista"/>
        <w:numPr>
          <w:ilvl w:val="0"/>
          <w:numId w:val="4"/>
        </w:numPr>
        <w:ind w:left="714" w:hanging="357"/>
        <w:rPr>
          <w:sz w:val="22"/>
          <w:szCs w:val="22"/>
        </w:rPr>
      </w:pPr>
      <w:r w:rsidRPr="00885742">
        <w:rPr>
          <w:sz w:val="22"/>
          <w:szCs w:val="22"/>
        </w:rPr>
        <w:t>Desenvolvimento da solução escolhida de forma a fornecer visão global do empreendimento e identificar seus elementos constitutivos com clareza;</w:t>
      </w:r>
    </w:p>
    <w:p w14:paraId="6C838CF4" w14:textId="77777777" w:rsidR="00EF0384" w:rsidRPr="00885742" w:rsidRDefault="00EF0384" w:rsidP="00EF0384">
      <w:pPr>
        <w:pStyle w:val="PargrafodaLista"/>
        <w:numPr>
          <w:ilvl w:val="0"/>
          <w:numId w:val="4"/>
        </w:numPr>
        <w:spacing w:before="120"/>
        <w:ind w:left="714" w:hanging="357"/>
        <w:rPr>
          <w:sz w:val="22"/>
          <w:szCs w:val="22"/>
        </w:rPr>
      </w:pPr>
      <w:r w:rsidRPr="00885742">
        <w:rPr>
          <w:sz w:val="22"/>
          <w:szCs w:val="22"/>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0DC34E93" w14:textId="77777777" w:rsidR="00EF6A4A" w:rsidRPr="00885742" w:rsidRDefault="00EF0384" w:rsidP="00EF6A4A">
      <w:pPr>
        <w:pStyle w:val="PargrafodaLista"/>
        <w:numPr>
          <w:ilvl w:val="0"/>
          <w:numId w:val="4"/>
        </w:numPr>
        <w:spacing w:before="120"/>
        <w:ind w:left="714" w:hanging="357"/>
        <w:rPr>
          <w:sz w:val="22"/>
          <w:szCs w:val="22"/>
        </w:rPr>
      </w:pPr>
      <w:r w:rsidRPr="00885742">
        <w:rPr>
          <w:sz w:val="22"/>
          <w:szCs w:val="22"/>
        </w:rPr>
        <w:t>Identificação dos tipos de serviços a executar e de materiais e equipamentos a incorporar à implantação do empreendimento, bem como especificações que assegurem os melhores resultados para o mesmo;</w:t>
      </w:r>
    </w:p>
    <w:p w14:paraId="18AA2077" w14:textId="77777777" w:rsidR="00EF0384" w:rsidRPr="00885742" w:rsidRDefault="00EF0384" w:rsidP="00EF0384">
      <w:pPr>
        <w:pStyle w:val="PargrafodaLista"/>
        <w:numPr>
          <w:ilvl w:val="0"/>
          <w:numId w:val="4"/>
        </w:numPr>
        <w:spacing w:before="120"/>
        <w:ind w:left="714" w:hanging="357"/>
        <w:rPr>
          <w:sz w:val="22"/>
          <w:szCs w:val="22"/>
        </w:rPr>
      </w:pPr>
      <w:r w:rsidRPr="00885742">
        <w:rPr>
          <w:sz w:val="22"/>
          <w:szCs w:val="22"/>
        </w:rPr>
        <w:t>Informações que possibilitem o estudo e a dedução de métodos construtivos, instalações provisórias e condições organizacionais para a implantação do empreendimento;</w:t>
      </w:r>
    </w:p>
    <w:p w14:paraId="51AC3E82" w14:textId="77777777" w:rsidR="00EF0384" w:rsidRPr="00885742" w:rsidRDefault="00EF0384" w:rsidP="00EF0384">
      <w:pPr>
        <w:pStyle w:val="PargrafodaLista"/>
        <w:numPr>
          <w:ilvl w:val="0"/>
          <w:numId w:val="4"/>
        </w:numPr>
        <w:spacing w:before="120"/>
        <w:ind w:left="714" w:hanging="357"/>
        <w:rPr>
          <w:sz w:val="22"/>
          <w:szCs w:val="22"/>
        </w:rPr>
      </w:pPr>
      <w:r w:rsidRPr="00885742">
        <w:rPr>
          <w:sz w:val="22"/>
          <w:szCs w:val="22"/>
        </w:rPr>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57E6F3CA" w14:textId="77777777" w:rsidR="00EF0384" w:rsidRPr="00885742" w:rsidRDefault="00EF0384" w:rsidP="00A34AF6">
      <w:pPr>
        <w:rPr>
          <w:sz w:val="22"/>
          <w:szCs w:val="22"/>
        </w:rPr>
      </w:pPr>
    </w:p>
    <w:p w14:paraId="04372DD9" w14:textId="77777777" w:rsidR="00EF0384" w:rsidRPr="00885742" w:rsidRDefault="00EF0384" w:rsidP="00A34AF6">
      <w:pPr>
        <w:rPr>
          <w:sz w:val="22"/>
          <w:szCs w:val="22"/>
        </w:rPr>
      </w:pPr>
      <w:r w:rsidRPr="00885742">
        <w:rPr>
          <w:b/>
          <w:sz w:val="22"/>
          <w:szCs w:val="22"/>
        </w:rPr>
        <w:lastRenderedPageBreak/>
        <w:t xml:space="preserve">PROPOSTA </w:t>
      </w:r>
      <w:r w:rsidR="007B117B" w:rsidRPr="00885742">
        <w:rPr>
          <w:b/>
          <w:sz w:val="22"/>
          <w:szCs w:val="22"/>
        </w:rPr>
        <w:t>DE PREÇOS</w:t>
      </w:r>
      <w:r w:rsidRPr="00885742">
        <w:rPr>
          <w:sz w:val="22"/>
          <w:szCs w:val="22"/>
        </w:rPr>
        <w:t xml:space="preserve"> – Documento gerado pelo licitante que estabelece os valores unitário e global dos serviços e fornecimentos, apresentando todo o detalhamento dos custos e preços unitários propostos.</w:t>
      </w:r>
    </w:p>
    <w:p w14:paraId="53E69E58" w14:textId="77777777" w:rsidR="00EF0384" w:rsidRPr="00885742" w:rsidRDefault="00EF0384" w:rsidP="00A34AF6">
      <w:pPr>
        <w:rPr>
          <w:sz w:val="22"/>
          <w:szCs w:val="22"/>
        </w:rPr>
      </w:pPr>
    </w:p>
    <w:p w14:paraId="51557EDE" w14:textId="77777777" w:rsidR="00EF0384" w:rsidRPr="00885742" w:rsidRDefault="00EF0384" w:rsidP="007C0A96">
      <w:pPr>
        <w:rPr>
          <w:sz w:val="22"/>
          <w:szCs w:val="22"/>
        </w:rPr>
      </w:pPr>
      <w:r w:rsidRPr="00885742">
        <w:rPr>
          <w:b/>
          <w:sz w:val="22"/>
          <w:szCs w:val="22"/>
        </w:rPr>
        <w:t>PROPOSTA TÉCNICA</w:t>
      </w:r>
      <w:r w:rsidRPr="00885742">
        <w:rPr>
          <w:sz w:val="22"/>
          <w:szCs w:val="22"/>
        </w:rPr>
        <w:t xml:space="preserve"> – Documento apresentado, fundamentado no detalhamento estabelecido neste Termo de Referência, subsidiado por justificativas metodológicas, bem como dos recursos humanos e materiais, definid</w:t>
      </w:r>
      <w:r w:rsidR="00A94646" w:rsidRPr="00885742">
        <w:rPr>
          <w:sz w:val="22"/>
          <w:szCs w:val="22"/>
        </w:rPr>
        <w:t>os e quantificados a critério do</w:t>
      </w:r>
      <w:r w:rsidRPr="00885742">
        <w:rPr>
          <w:sz w:val="22"/>
          <w:szCs w:val="22"/>
        </w:rPr>
        <w:t xml:space="preserve"> concorren</w:t>
      </w:r>
      <w:r w:rsidR="00A94646" w:rsidRPr="00885742">
        <w:rPr>
          <w:sz w:val="22"/>
          <w:szCs w:val="22"/>
        </w:rPr>
        <w:t>te licitante, segundo os quais o mesmo</w:t>
      </w:r>
      <w:r w:rsidRPr="00885742">
        <w:rPr>
          <w:sz w:val="22"/>
          <w:szCs w:val="22"/>
        </w:rPr>
        <w:t xml:space="preserve"> se propõe a executar os serviços.</w:t>
      </w:r>
    </w:p>
    <w:p w14:paraId="57F0EFE0" w14:textId="77777777" w:rsidR="00EF0384" w:rsidRPr="00885742" w:rsidRDefault="00EF0384" w:rsidP="007C0A96">
      <w:pPr>
        <w:rPr>
          <w:sz w:val="22"/>
          <w:szCs w:val="22"/>
        </w:rPr>
      </w:pPr>
    </w:p>
    <w:p w14:paraId="512F4D6C" w14:textId="77777777" w:rsidR="00EF0384" w:rsidRPr="00885742" w:rsidRDefault="00EF0384" w:rsidP="00E535E5">
      <w:pPr>
        <w:rPr>
          <w:sz w:val="22"/>
          <w:szCs w:val="22"/>
        </w:rPr>
      </w:pPr>
      <w:r w:rsidRPr="00885742">
        <w:rPr>
          <w:b/>
          <w:sz w:val="22"/>
          <w:szCs w:val="22"/>
        </w:rPr>
        <w:t xml:space="preserve">RELATÓRIO FINAL </w:t>
      </w:r>
      <w:r w:rsidRPr="00885742">
        <w:rPr>
          <w:sz w:val="22"/>
          <w:szCs w:val="22"/>
        </w:rPr>
        <w:t>– Documento elaborado pela contratada, prevista ao término dos trabalhos objeto deste Termo de Referência, no qual é apresentado o relato dos serviços executados.</w:t>
      </w:r>
    </w:p>
    <w:p w14:paraId="1EBA1B67" w14:textId="77777777" w:rsidR="00EF0384" w:rsidRPr="00885742" w:rsidRDefault="00EF0384" w:rsidP="00E535E5">
      <w:pPr>
        <w:rPr>
          <w:sz w:val="22"/>
          <w:szCs w:val="22"/>
        </w:rPr>
      </w:pPr>
    </w:p>
    <w:p w14:paraId="64B9F8DC" w14:textId="77777777" w:rsidR="00EF0384" w:rsidRPr="00885742" w:rsidRDefault="00EF0384" w:rsidP="00E535E5">
      <w:pPr>
        <w:rPr>
          <w:sz w:val="22"/>
          <w:szCs w:val="22"/>
        </w:rPr>
      </w:pPr>
      <w:r w:rsidRPr="00885742">
        <w:rPr>
          <w:b/>
          <w:sz w:val="22"/>
          <w:szCs w:val="22"/>
        </w:rPr>
        <w:t xml:space="preserve">RELATÓRIO MENSAL DE ANDAMENTO </w:t>
      </w:r>
      <w:r w:rsidRPr="00885742">
        <w:rPr>
          <w:sz w:val="22"/>
          <w:szCs w:val="22"/>
        </w:rPr>
        <w:t>– Documento a ser emitido pela contratada, com o resumo da situação física e financeira, contendo: cumprimento da programação, ocorrências, recomendações, além de conclusões e projeções a respeito de prazos e custos. Este docum</w:t>
      </w:r>
      <w:r w:rsidR="00A94646" w:rsidRPr="00885742">
        <w:rPr>
          <w:sz w:val="22"/>
          <w:szCs w:val="22"/>
        </w:rPr>
        <w:t>ento deverá ser apresentado pelo</w:t>
      </w:r>
      <w:r w:rsidRPr="00885742">
        <w:rPr>
          <w:sz w:val="22"/>
          <w:szCs w:val="22"/>
        </w:rPr>
        <w:t xml:space="preserve"> concorrente licitante, que evidencia o resultado parcial da execução dos serviços ou de componentes dos serviços para acompanhamento mensal dos serviços prestados.</w:t>
      </w:r>
    </w:p>
    <w:p w14:paraId="4D8D03D6" w14:textId="77777777" w:rsidR="00EF0384" w:rsidRPr="00885742" w:rsidRDefault="00EF0384" w:rsidP="00E535E5">
      <w:pPr>
        <w:rPr>
          <w:sz w:val="22"/>
          <w:szCs w:val="22"/>
        </w:rPr>
      </w:pPr>
    </w:p>
    <w:p w14:paraId="35D90282" w14:textId="77777777" w:rsidR="00EF0384" w:rsidRPr="00885742" w:rsidRDefault="00EF0384" w:rsidP="00A34AF6">
      <w:pPr>
        <w:rPr>
          <w:sz w:val="22"/>
          <w:szCs w:val="22"/>
        </w:rPr>
      </w:pPr>
      <w:r w:rsidRPr="00885742">
        <w:rPr>
          <w:b/>
          <w:sz w:val="22"/>
          <w:szCs w:val="22"/>
        </w:rPr>
        <w:t>REUNIÃO DE PARTIDA</w:t>
      </w:r>
      <w:r w:rsidRPr="00885742">
        <w:rPr>
          <w:sz w:val="22"/>
          <w:szCs w:val="22"/>
        </w:rPr>
        <w:t xml:space="preserve"> – Reunião com as partes envolvidas, </w:t>
      </w:r>
      <w:r w:rsidR="00F06221" w:rsidRPr="00885742">
        <w:rPr>
          <w:sz w:val="22"/>
          <w:szCs w:val="22"/>
        </w:rPr>
        <w:t>CONTRATADA</w:t>
      </w:r>
      <w:r w:rsidRPr="00885742">
        <w:rPr>
          <w:sz w:val="22"/>
          <w:szCs w:val="22"/>
        </w:rPr>
        <w:t xml:space="preserve">, Codevasf e fornecedores, onde se define todos os detalhes do plano de trabalho e dá-se o “start </w:t>
      </w:r>
      <w:proofErr w:type="spellStart"/>
      <w:r w:rsidRPr="00885742">
        <w:rPr>
          <w:sz w:val="22"/>
          <w:szCs w:val="22"/>
        </w:rPr>
        <w:t>up</w:t>
      </w:r>
      <w:proofErr w:type="spellEnd"/>
      <w:r w:rsidRPr="00885742">
        <w:rPr>
          <w:sz w:val="22"/>
          <w:szCs w:val="22"/>
        </w:rPr>
        <w:t>” da execução das obras.</w:t>
      </w:r>
    </w:p>
    <w:p w14:paraId="6141FFEE" w14:textId="77777777" w:rsidR="00EF0384" w:rsidRPr="00885742" w:rsidRDefault="00EF0384" w:rsidP="00A34AF6">
      <w:pPr>
        <w:rPr>
          <w:sz w:val="22"/>
          <w:szCs w:val="22"/>
        </w:rPr>
      </w:pPr>
    </w:p>
    <w:p w14:paraId="3C042AF9" w14:textId="77777777" w:rsidR="00EF0384" w:rsidRPr="00885742" w:rsidRDefault="00EF0384" w:rsidP="00A34AF6">
      <w:pPr>
        <w:rPr>
          <w:sz w:val="22"/>
          <w:szCs w:val="22"/>
        </w:rPr>
      </w:pPr>
      <w:r w:rsidRPr="00885742">
        <w:rPr>
          <w:b/>
          <w:sz w:val="22"/>
          <w:szCs w:val="22"/>
        </w:rPr>
        <w:t>SUPERINTENDÊNCIA REGIONAL</w:t>
      </w:r>
      <w:r w:rsidRPr="00885742">
        <w:rPr>
          <w:sz w:val="22"/>
          <w:szCs w:val="22"/>
        </w:rPr>
        <w:t xml:space="preserve"> – Unidade executiva descentralizada subordinada diretamente à presidência da Codevasf, situada em </w:t>
      </w:r>
      <w:r w:rsidR="00FE6403" w:rsidRPr="00885742">
        <w:rPr>
          <w:sz w:val="22"/>
          <w:szCs w:val="22"/>
        </w:rPr>
        <w:t>Juazeiro/BA</w:t>
      </w:r>
      <w:r w:rsidRPr="00885742">
        <w:rPr>
          <w:sz w:val="22"/>
          <w:szCs w:val="22"/>
        </w:rPr>
        <w:t>, em cuja jurisdição territorial localiza-se os serviços objeto deste Termo de Referência.</w:t>
      </w:r>
    </w:p>
    <w:p w14:paraId="06F16050" w14:textId="77777777" w:rsidR="00EF0384" w:rsidRPr="00885742" w:rsidRDefault="00EF0384" w:rsidP="00A34AF6">
      <w:pPr>
        <w:rPr>
          <w:sz w:val="22"/>
          <w:szCs w:val="22"/>
        </w:rPr>
      </w:pPr>
    </w:p>
    <w:p w14:paraId="750885F8" w14:textId="77777777" w:rsidR="00EF0384" w:rsidRPr="00885742" w:rsidRDefault="00EF0384" w:rsidP="00A34AF6">
      <w:pPr>
        <w:rPr>
          <w:sz w:val="22"/>
          <w:szCs w:val="22"/>
        </w:rPr>
      </w:pPr>
      <w:r w:rsidRPr="00885742">
        <w:rPr>
          <w:b/>
          <w:sz w:val="22"/>
          <w:szCs w:val="22"/>
        </w:rPr>
        <w:t xml:space="preserve">TERMO DE REFERÊNCIA </w:t>
      </w:r>
      <w:r w:rsidRPr="00885742">
        <w:rPr>
          <w:sz w:val="22"/>
          <w:szCs w:val="22"/>
        </w:rPr>
        <w:t>– Conjunto de elementos necessários e suficientes, com nível de precisão adequado, para caracterizar os serviços a serem contratado</w:t>
      </w:r>
      <w:r w:rsidR="00656E79" w:rsidRPr="00885742">
        <w:rPr>
          <w:sz w:val="22"/>
          <w:szCs w:val="22"/>
        </w:rPr>
        <w:t>s ou os bens a serem fornecidos</w:t>
      </w:r>
      <w:r w:rsidRPr="00885742">
        <w:rPr>
          <w:sz w:val="22"/>
          <w:szCs w:val="22"/>
        </w:rPr>
        <w:t>.</w:t>
      </w:r>
    </w:p>
    <w:p w14:paraId="6308820A" w14:textId="77777777" w:rsidR="00F225A9" w:rsidRPr="00885742" w:rsidRDefault="00F225A9" w:rsidP="00F225A9">
      <w:pPr>
        <w:rPr>
          <w:sz w:val="22"/>
          <w:szCs w:val="22"/>
        </w:rPr>
      </w:pPr>
    </w:p>
    <w:p w14:paraId="587198B7" w14:textId="77777777" w:rsidR="000B3316" w:rsidRPr="00885742" w:rsidRDefault="000B3316" w:rsidP="00F225A9">
      <w:pPr>
        <w:rPr>
          <w:sz w:val="22"/>
          <w:szCs w:val="22"/>
        </w:rPr>
      </w:pPr>
    </w:p>
    <w:p w14:paraId="18FC9194" w14:textId="77777777" w:rsidR="003121D7" w:rsidRPr="00885742" w:rsidRDefault="003121D7" w:rsidP="0098597C">
      <w:pPr>
        <w:pStyle w:val="Ttulo1"/>
        <w:ind w:left="0" w:firstLine="0"/>
        <w:rPr>
          <w:sz w:val="22"/>
          <w:szCs w:val="22"/>
        </w:rPr>
      </w:pPr>
      <w:bookmarkStart w:id="5" w:name="_Toc22300273"/>
      <w:r w:rsidRPr="00885742">
        <w:rPr>
          <w:sz w:val="22"/>
          <w:szCs w:val="22"/>
        </w:rPr>
        <w:t xml:space="preserve">REGIME DE </w:t>
      </w:r>
      <w:r w:rsidR="008C07AD" w:rsidRPr="00885742">
        <w:rPr>
          <w:sz w:val="22"/>
          <w:szCs w:val="22"/>
        </w:rPr>
        <w:t>EXECUÇÃO</w:t>
      </w:r>
      <w:r w:rsidR="00EC742C" w:rsidRPr="00885742">
        <w:rPr>
          <w:sz w:val="22"/>
          <w:szCs w:val="22"/>
        </w:rPr>
        <w:t xml:space="preserve">, </w:t>
      </w:r>
      <w:r w:rsidR="00972F14" w:rsidRPr="00885742">
        <w:rPr>
          <w:sz w:val="22"/>
          <w:szCs w:val="22"/>
        </w:rPr>
        <w:t>VALOR ESTIMADO</w:t>
      </w:r>
      <w:r w:rsidR="00EC742C" w:rsidRPr="00885742">
        <w:rPr>
          <w:sz w:val="22"/>
          <w:szCs w:val="22"/>
        </w:rPr>
        <w:t xml:space="preserve"> E </w:t>
      </w:r>
      <w:r w:rsidRPr="00885742">
        <w:rPr>
          <w:sz w:val="22"/>
          <w:szCs w:val="22"/>
        </w:rPr>
        <w:t>CRITÉRIO DE JULGAMENTO</w:t>
      </w:r>
      <w:bookmarkEnd w:id="4"/>
      <w:r w:rsidR="008C07AD" w:rsidRPr="00885742">
        <w:rPr>
          <w:sz w:val="22"/>
          <w:szCs w:val="22"/>
        </w:rPr>
        <w:t>.</w:t>
      </w:r>
      <w:bookmarkEnd w:id="5"/>
    </w:p>
    <w:p w14:paraId="2C69A03A" w14:textId="77777777" w:rsidR="008C07AD" w:rsidRPr="00885742" w:rsidRDefault="008C07AD" w:rsidP="0098597C">
      <w:pPr>
        <w:rPr>
          <w:sz w:val="22"/>
          <w:szCs w:val="22"/>
        </w:rPr>
      </w:pPr>
    </w:p>
    <w:p w14:paraId="6B349328" w14:textId="77777777" w:rsidR="00EF7275" w:rsidRPr="00885742" w:rsidRDefault="003121D7" w:rsidP="00A0124F">
      <w:pPr>
        <w:pStyle w:val="Ttulo2"/>
        <w:ind w:left="0" w:firstLine="0"/>
        <w:rPr>
          <w:rFonts w:eastAsia="Times New Roman"/>
          <w:i/>
          <w:color w:val="FF0000"/>
          <w:sz w:val="22"/>
          <w:szCs w:val="22"/>
          <w:lang w:eastAsia="pt-BR"/>
        </w:rPr>
      </w:pPr>
      <w:r w:rsidRPr="00885742">
        <w:rPr>
          <w:b/>
          <w:sz w:val="22"/>
          <w:szCs w:val="22"/>
        </w:rPr>
        <w:t>Regime de Execução:</w:t>
      </w:r>
      <w:r w:rsidR="00E16873" w:rsidRPr="00885742">
        <w:rPr>
          <w:sz w:val="22"/>
          <w:szCs w:val="22"/>
        </w:rPr>
        <w:t xml:space="preserve"> Empreitada por Preço </w:t>
      </w:r>
      <w:r w:rsidR="00217999" w:rsidRPr="00885742">
        <w:rPr>
          <w:sz w:val="22"/>
          <w:szCs w:val="22"/>
        </w:rPr>
        <w:t xml:space="preserve">Unitário </w:t>
      </w:r>
      <w:r w:rsidR="00433C9B" w:rsidRPr="00885742">
        <w:rPr>
          <w:rFonts w:eastAsia="Times New Roman"/>
          <w:b/>
          <w:i/>
          <w:color w:val="FF0000"/>
          <w:sz w:val="22"/>
          <w:szCs w:val="22"/>
          <w:lang w:eastAsia="pt-BR"/>
        </w:rPr>
        <w:t xml:space="preserve"> </w:t>
      </w:r>
    </w:p>
    <w:p w14:paraId="5AFE4750" w14:textId="77777777" w:rsidR="00DF2380" w:rsidRPr="00885742" w:rsidRDefault="00DF2380" w:rsidP="003F1663">
      <w:pPr>
        <w:pStyle w:val="Ttulo2"/>
        <w:numPr>
          <w:ilvl w:val="0"/>
          <w:numId w:val="0"/>
        </w:numPr>
        <w:rPr>
          <w:sz w:val="22"/>
          <w:szCs w:val="22"/>
        </w:rPr>
      </w:pPr>
    </w:p>
    <w:p w14:paraId="6802A38C" w14:textId="5A4291B8" w:rsidR="004E0507" w:rsidRPr="00885742" w:rsidRDefault="004E0507" w:rsidP="002D070E">
      <w:pPr>
        <w:pStyle w:val="Ttulo2"/>
        <w:rPr>
          <w:color w:val="0070C0"/>
          <w:sz w:val="22"/>
          <w:szCs w:val="22"/>
        </w:rPr>
      </w:pPr>
      <w:r w:rsidRPr="00885742">
        <w:rPr>
          <w:b/>
          <w:color w:val="000000" w:themeColor="text1"/>
          <w:sz w:val="22"/>
          <w:szCs w:val="22"/>
        </w:rPr>
        <w:t>Valor estimado</w:t>
      </w:r>
      <w:r w:rsidRPr="00885742">
        <w:rPr>
          <w:sz w:val="22"/>
          <w:szCs w:val="22"/>
        </w:rPr>
        <w:t xml:space="preserve">: </w:t>
      </w:r>
      <w:bookmarkStart w:id="6" w:name="_Hlk34230503"/>
      <w:r w:rsidR="000E21F3" w:rsidRPr="00885742">
        <w:rPr>
          <w:rFonts w:eastAsia="Times New Roman"/>
          <w:b/>
          <w:bCs/>
          <w:sz w:val="22"/>
          <w:szCs w:val="22"/>
        </w:rPr>
        <w:t xml:space="preserve">R$ </w:t>
      </w:r>
      <w:r w:rsidR="00790E56" w:rsidRPr="00885742">
        <w:rPr>
          <w:rFonts w:eastAsia="Times New Roman"/>
          <w:b/>
          <w:bCs/>
          <w:sz w:val="22"/>
          <w:szCs w:val="22"/>
        </w:rPr>
        <w:t>630.753,84</w:t>
      </w:r>
      <w:r w:rsidR="000E21F3" w:rsidRPr="00885742">
        <w:rPr>
          <w:rFonts w:eastAsia="Times New Roman"/>
          <w:sz w:val="22"/>
          <w:szCs w:val="22"/>
        </w:rPr>
        <w:t xml:space="preserve"> (</w:t>
      </w:r>
      <w:r w:rsidR="00790E56" w:rsidRPr="00885742">
        <w:rPr>
          <w:rFonts w:eastAsia="Times New Roman"/>
          <w:sz w:val="22"/>
          <w:szCs w:val="22"/>
        </w:rPr>
        <w:t>seiscentos e trinta mil, setecentos e cinquenta e três reais e oitenta e quatro centavos</w:t>
      </w:r>
      <w:r w:rsidR="000E21F3" w:rsidRPr="00885742">
        <w:rPr>
          <w:rFonts w:eastAsia="Times New Roman"/>
          <w:sz w:val="22"/>
          <w:szCs w:val="22"/>
        </w:rPr>
        <w:t>)</w:t>
      </w:r>
      <w:bookmarkEnd w:id="6"/>
      <w:r w:rsidR="00790E56" w:rsidRPr="00885742">
        <w:rPr>
          <w:rFonts w:eastAsia="Times New Roman"/>
          <w:sz w:val="22"/>
          <w:szCs w:val="22"/>
        </w:rPr>
        <w:t>.</w:t>
      </w:r>
    </w:p>
    <w:p w14:paraId="484929BF" w14:textId="77777777" w:rsidR="00502BA9" w:rsidRPr="00885742" w:rsidRDefault="00502BA9" w:rsidP="00502BA9">
      <w:pPr>
        <w:rPr>
          <w:sz w:val="22"/>
          <w:szCs w:val="22"/>
          <w:lang w:eastAsia="pt-BR"/>
        </w:rPr>
      </w:pPr>
    </w:p>
    <w:p w14:paraId="39D34FD7" w14:textId="77777777" w:rsidR="00647B95" w:rsidRPr="00885742" w:rsidRDefault="00C46684" w:rsidP="00B52F3C">
      <w:pPr>
        <w:pStyle w:val="Ttulo2"/>
        <w:ind w:left="0" w:firstLine="0"/>
        <w:rPr>
          <w:sz w:val="22"/>
          <w:szCs w:val="22"/>
          <w:lang w:eastAsia="pt-BR"/>
        </w:rPr>
      </w:pPr>
      <w:r w:rsidRPr="00885742">
        <w:rPr>
          <w:b/>
          <w:sz w:val="22"/>
          <w:szCs w:val="22"/>
        </w:rPr>
        <w:t>Critério de Julgamento:</w:t>
      </w:r>
      <w:r w:rsidR="00705A70" w:rsidRPr="00885742">
        <w:rPr>
          <w:b/>
          <w:sz w:val="22"/>
          <w:szCs w:val="22"/>
        </w:rPr>
        <w:t xml:space="preserve"> </w:t>
      </w:r>
      <w:r w:rsidR="00705A70" w:rsidRPr="00885742">
        <w:rPr>
          <w:sz w:val="22"/>
          <w:szCs w:val="22"/>
          <w:lang w:eastAsia="pt-BR"/>
        </w:rPr>
        <w:t>A presente li</w:t>
      </w:r>
      <w:r w:rsidR="00B52F3C" w:rsidRPr="00885742">
        <w:rPr>
          <w:sz w:val="22"/>
          <w:szCs w:val="22"/>
          <w:lang w:eastAsia="pt-BR"/>
        </w:rPr>
        <w:t>citação é do tipo “Menor Preço”</w:t>
      </w:r>
      <w:r w:rsidR="00705A70" w:rsidRPr="00885742">
        <w:rPr>
          <w:sz w:val="22"/>
          <w:szCs w:val="22"/>
          <w:lang w:eastAsia="pt-BR"/>
        </w:rPr>
        <w:t xml:space="preserve"> </w:t>
      </w:r>
    </w:p>
    <w:p w14:paraId="7AAAC192" w14:textId="77777777" w:rsidR="00B52F3C" w:rsidRPr="00885742" w:rsidRDefault="00B52F3C" w:rsidP="00B52F3C">
      <w:pPr>
        <w:rPr>
          <w:sz w:val="22"/>
          <w:szCs w:val="22"/>
          <w:lang w:eastAsia="pt-BR"/>
        </w:rPr>
      </w:pPr>
    </w:p>
    <w:p w14:paraId="03D0EF69" w14:textId="3578C3E6" w:rsidR="00F03901" w:rsidRPr="00885742" w:rsidRDefault="000E21F3" w:rsidP="00F21CFE">
      <w:pPr>
        <w:pStyle w:val="Ttulo1"/>
        <w:ind w:left="284"/>
        <w:rPr>
          <w:sz w:val="22"/>
          <w:szCs w:val="22"/>
        </w:rPr>
      </w:pPr>
      <w:r w:rsidRPr="00885742">
        <w:rPr>
          <w:sz w:val="22"/>
          <w:szCs w:val="22"/>
        </w:rPr>
        <w:t>LOCAL DE EXECUÇÃO DOS SERVIÇOS</w:t>
      </w:r>
    </w:p>
    <w:p w14:paraId="017D3BE2" w14:textId="77777777" w:rsidR="00F03901" w:rsidRPr="00885742" w:rsidRDefault="00F03901" w:rsidP="00F03901">
      <w:pPr>
        <w:rPr>
          <w:sz w:val="22"/>
          <w:szCs w:val="22"/>
        </w:rPr>
      </w:pPr>
    </w:p>
    <w:p w14:paraId="3C6EEB13" w14:textId="65317910" w:rsidR="00642FA2" w:rsidRPr="00885742" w:rsidRDefault="000E21F3" w:rsidP="002B4CB8">
      <w:pPr>
        <w:pStyle w:val="Ttulo2"/>
        <w:ind w:left="0" w:firstLine="0"/>
        <w:rPr>
          <w:sz w:val="22"/>
          <w:szCs w:val="22"/>
        </w:rPr>
      </w:pPr>
      <w:r w:rsidRPr="00885742">
        <w:rPr>
          <w:bCs/>
          <w:sz w:val="22"/>
          <w:szCs w:val="22"/>
        </w:rPr>
        <w:t xml:space="preserve">Os serviços </w:t>
      </w:r>
      <w:bookmarkStart w:id="7" w:name="_Hlk34924779"/>
      <w:r w:rsidRPr="00885742">
        <w:rPr>
          <w:bCs/>
          <w:sz w:val="22"/>
          <w:szCs w:val="22"/>
        </w:rPr>
        <w:t>serão executados nas</w:t>
      </w:r>
      <w:r w:rsidR="00790E56" w:rsidRPr="00885742">
        <w:rPr>
          <w:bCs/>
          <w:sz w:val="22"/>
          <w:szCs w:val="22"/>
        </w:rPr>
        <w:t xml:space="preserve"> dependências do Projeto Salitre, sob jurisdição </w:t>
      </w:r>
      <w:r w:rsidR="00790E56" w:rsidRPr="00885742">
        <w:rPr>
          <w:sz w:val="22"/>
          <w:szCs w:val="22"/>
        </w:rPr>
        <w:t>da 6ª Superintendência Regional da CODEVASF, localizada em Juazeiro, Estado da Bahia.</w:t>
      </w:r>
      <w:bookmarkEnd w:id="7"/>
    </w:p>
    <w:p w14:paraId="560E3091" w14:textId="7B1995EB" w:rsidR="00410D0E" w:rsidRPr="00885742" w:rsidRDefault="00410D0E" w:rsidP="00572A64">
      <w:pPr>
        <w:rPr>
          <w:sz w:val="22"/>
          <w:szCs w:val="22"/>
        </w:rPr>
      </w:pPr>
    </w:p>
    <w:p w14:paraId="1F995C2C" w14:textId="77777777" w:rsidR="00410D0E" w:rsidRPr="00885742" w:rsidRDefault="00410D0E" w:rsidP="00572A64">
      <w:pPr>
        <w:rPr>
          <w:sz w:val="22"/>
          <w:szCs w:val="22"/>
        </w:rPr>
      </w:pPr>
    </w:p>
    <w:p w14:paraId="452A18F5" w14:textId="77777777" w:rsidR="009D47C3" w:rsidRPr="00885742" w:rsidRDefault="009D47C3" w:rsidP="00F21CFE">
      <w:pPr>
        <w:pStyle w:val="Ttulo1"/>
        <w:ind w:left="284"/>
        <w:rPr>
          <w:sz w:val="22"/>
          <w:szCs w:val="22"/>
        </w:rPr>
      </w:pPr>
      <w:bookmarkStart w:id="8" w:name="_Ref462160063"/>
      <w:bookmarkStart w:id="9" w:name="_Toc22300275"/>
      <w:r w:rsidRPr="00885742">
        <w:rPr>
          <w:sz w:val="22"/>
          <w:szCs w:val="22"/>
        </w:rPr>
        <w:t>DESCRIÇÃO DOS SERVIÇOS</w:t>
      </w:r>
      <w:bookmarkEnd w:id="8"/>
      <w:bookmarkEnd w:id="9"/>
    </w:p>
    <w:p w14:paraId="7B0C40D3" w14:textId="77777777" w:rsidR="00ED305F" w:rsidRPr="00885742" w:rsidRDefault="00ED305F" w:rsidP="00B3682B">
      <w:pPr>
        <w:rPr>
          <w:sz w:val="22"/>
          <w:szCs w:val="22"/>
        </w:rPr>
      </w:pPr>
    </w:p>
    <w:p w14:paraId="201FC5FB" w14:textId="77777777" w:rsidR="00B3682B" w:rsidRPr="00885742" w:rsidRDefault="00B3682B" w:rsidP="006309E7">
      <w:pPr>
        <w:rPr>
          <w:b/>
          <w:sz w:val="22"/>
          <w:szCs w:val="22"/>
        </w:rPr>
      </w:pPr>
      <w:r w:rsidRPr="00885742">
        <w:rPr>
          <w:b/>
          <w:sz w:val="22"/>
          <w:szCs w:val="22"/>
        </w:rPr>
        <w:t>Os serviços objeto do presente Termo de Referência compreendem:</w:t>
      </w:r>
    </w:p>
    <w:p w14:paraId="7DFAF43D" w14:textId="77777777" w:rsidR="00E520FD" w:rsidRPr="00885742" w:rsidRDefault="00E520FD" w:rsidP="006309E7">
      <w:pPr>
        <w:rPr>
          <w:color w:val="0070C0"/>
          <w:sz w:val="22"/>
          <w:szCs w:val="22"/>
        </w:rPr>
      </w:pPr>
    </w:p>
    <w:p w14:paraId="38B53199" w14:textId="77777777" w:rsidR="00790E56" w:rsidRPr="00885742" w:rsidRDefault="00E520FD" w:rsidP="00790E56">
      <w:pPr>
        <w:tabs>
          <w:tab w:val="left" w:pos="142"/>
          <w:tab w:val="left" w:pos="2448"/>
          <w:tab w:val="left" w:pos="3168"/>
          <w:tab w:val="left" w:pos="3888"/>
          <w:tab w:val="left" w:pos="4608"/>
          <w:tab w:val="left" w:pos="5328"/>
          <w:tab w:val="left" w:pos="6048"/>
          <w:tab w:val="left" w:pos="6768"/>
        </w:tabs>
        <w:ind w:left="142" w:firstLine="11"/>
        <w:rPr>
          <w:bCs/>
          <w:sz w:val="22"/>
          <w:szCs w:val="22"/>
        </w:rPr>
      </w:pPr>
      <w:r w:rsidRPr="00885742">
        <w:rPr>
          <w:sz w:val="22"/>
          <w:szCs w:val="22"/>
        </w:rPr>
        <w:t xml:space="preserve">5.1 – </w:t>
      </w:r>
      <w:r w:rsidR="00790E56" w:rsidRPr="00885742">
        <w:rPr>
          <w:bCs/>
          <w:sz w:val="22"/>
          <w:szCs w:val="22"/>
        </w:rPr>
        <w:t xml:space="preserve">Os serviços a serem executados de vigilância armada para o Projeto Salitre, sob jurisdição da 6ª Superintendência Regional da Codevasf, deverão ser executados através </w:t>
      </w:r>
      <w:r w:rsidR="00790E56" w:rsidRPr="00885742">
        <w:rPr>
          <w:bCs/>
          <w:sz w:val="22"/>
          <w:szCs w:val="22"/>
        </w:rPr>
        <w:lastRenderedPageBreak/>
        <w:t xml:space="preserve">dos postos de vigilância, durante 24 (vinte e quatro) horas diárias, conforme descrito a seguir: </w:t>
      </w:r>
    </w:p>
    <w:p w14:paraId="1A3C83F1" w14:textId="77777777" w:rsidR="00790E56" w:rsidRPr="00885742" w:rsidRDefault="00790E56" w:rsidP="00790E56">
      <w:pPr>
        <w:tabs>
          <w:tab w:val="left" w:pos="1134"/>
          <w:tab w:val="left" w:pos="2448"/>
          <w:tab w:val="left" w:pos="3168"/>
          <w:tab w:val="left" w:pos="3888"/>
          <w:tab w:val="left" w:pos="4608"/>
          <w:tab w:val="left" w:pos="5328"/>
          <w:tab w:val="left" w:pos="6048"/>
          <w:tab w:val="left" w:pos="6768"/>
        </w:tabs>
        <w:ind w:left="1134"/>
        <w:rPr>
          <w:b/>
          <w:bCs/>
          <w:sz w:val="22"/>
          <w:szCs w:val="22"/>
          <w:u w:val="single"/>
        </w:rPr>
      </w:pPr>
    </w:p>
    <w:p w14:paraId="1E9E615C" w14:textId="77777777" w:rsidR="00790E56" w:rsidRPr="00885742" w:rsidRDefault="00790E56" w:rsidP="00790E56">
      <w:pPr>
        <w:ind w:left="142"/>
        <w:rPr>
          <w:sz w:val="22"/>
          <w:szCs w:val="22"/>
        </w:rPr>
      </w:pPr>
      <w:r w:rsidRPr="00885742">
        <w:rPr>
          <w:b/>
          <w:bCs/>
          <w:sz w:val="22"/>
          <w:szCs w:val="22"/>
        </w:rPr>
        <w:t>Item 01 –</w:t>
      </w:r>
      <w:r w:rsidRPr="00885742">
        <w:rPr>
          <w:sz w:val="22"/>
          <w:szCs w:val="22"/>
        </w:rPr>
        <w:t xml:space="preserve"> 02 (dois) postos de vigilância armada móvel diurno, no horário de 07:00 as 19:00 horas, de segunda a domingo para circular nas rotas do Perímetro e nos 871,8767 ha (que foi reintegrado à posse), nas Estações de Bombeamento – EB, Estações de Pressurização – EP e Canais; e</w:t>
      </w:r>
    </w:p>
    <w:p w14:paraId="3D09D1BA" w14:textId="77777777" w:rsidR="00790E56" w:rsidRPr="00885742" w:rsidRDefault="00790E56" w:rsidP="00790E56">
      <w:pPr>
        <w:ind w:left="142"/>
        <w:rPr>
          <w:sz w:val="22"/>
          <w:szCs w:val="22"/>
        </w:rPr>
      </w:pPr>
      <w:r w:rsidRPr="00885742">
        <w:rPr>
          <w:b/>
          <w:bCs/>
          <w:sz w:val="22"/>
          <w:szCs w:val="22"/>
        </w:rPr>
        <w:t>Item 02 –</w:t>
      </w:r>
      <w:r w:rsidRPr="00885742">
        <w:rPr>
          <w:sz w:val="22"/>
          <w:szCs w:val="22"/>
        </w:rPr>
        <w:t xml:space="preserve"> 02 (dois) postos de vigilância armada diurno, no horário de 07:00 as 19:00 horas de segunda a domingo, para atuar nos 871,8767 ha (que foi reintegrado à posse), nas Estações de Bombeamento – EB, Estações de Pressurização – EP e Canais.</w:t>
      </w:r>
    </w:p>
    <w:p w14:paraId="414BB9CE" w14:textId="3CBF951A" w:rsidR="000E21F3" w:rsidRPr="00885742" w:rsidRDefault="000E21F3" w:rsidP="00790E56">
      <w:pPr>
        <w:rPr>
          <w:bCs/>
          <w:sz w:val="22"/>
          <w:szCs w:val="22"/>
        </w:rPr>
      </w:pPr>
    </w:p>
    <w:p w14:paraId="3795EB41" w14:textId="5A292157" w:rsidR="000E21F3" w:rsidRPr="00885742" w:rsidRDefault="00E520FD" w:rsidP="000E21F3">
      <w:pPr>
        <w:rPr>
          <w:bCs/>
          <w:noProof/>
          <w:sz w:val="22"/>
          <w:szCs w:val="22"/>
        </w:rPr>
      </w:pPr>
      <w:r w:rsidRPr="00885742">
        <w:rPr>
          <w:bCs/>
          <w:sz w:val="22"/>
          <w:szCs w:val="22"/>
        </w:rPr>
        <w:t xml:space="preserve">5.2 - </w:t>
      </w:r>
      <w:r w:rsidR="000E21F3" w:rsidRPr="00885742">
        <w:rPr>
          <w:rFonts w:eastAsia="PalatinoLinotype"/>
          <w:bCs/>
          <w:sz w:val="22"/>
          <w:szCs w:val="22"/>
        </w:rPr>
        <w:t xml:space="preserve">QUADRO DE PESSOAL E QUANTITATIVO: </w:t>
      </w:r>
      <w:r w:rsidR="000E21F3" w:rsidRPr="00885742">
        <w:rPr>
          <w:bCs/>
          <w:sz w:val="22"/>
          <w:szCs w:val="22"/>
        </w:rPr>
        <w:t xml:space="preserve"> </w:t>
      </w:r>
      <w:r w:rsidR="000E21F3" w:rsidRPr="00885742">
        <w:rPr>
          <w:bCs/>
          <w:noProof/>
          <w:sz w:val="22"/>
          <w:szCs w:val="22"/>
        </w:rPr>
        <w:t>O numero de empregados necessarios à execução dos serviços deverá ser suficiente para que nenhum vigilante faça turno superior a 12 horas trabalhadas e folgue 36 horas (12 x 36).</w:t>
      </w:r>
    </w:p>
    <w:p w14:paraId="4C0DC5D2" w14:textId="77777777" w:rsidR="000E21F3" w:rsidRPr="00885742" w:rsidRDefault="000E21F3" w:rsidP="000E21F3">
      <w:pPr>
        <w:rPr>
          <w:bCs/>
          <w:sz w:val="22"/>
          <w:szCs w:val="22"/>
        </w:rPr>
      </w:pPr>
    </w:p>
    <w:p w14:paraId="2CBB05C5" w14:textId="2EB31181" w:rsidR="000E21F3" w:rsidRPr="00885742" w:rsidRDefault="00E520FD" w:rsidP="000E21F3">
      <w:pPr>
        <w:pStyle w:val="PargrafodaLista"/>
        <w:autoSpaceDE w:val="0"/>
        <w:autoSpaceDN w:val="0"/>
        <w:adjustRightInd w:val="0"/>
        <w:ind w:left="0"/>
        <w:rPr>
          <w:rFonts w:eastAsia="PalatinoLinotype"/>
          <w:bCs/>
          <w:sz w:val="22"/>
          <w:szCs w:val="22"/>
        </w:rPr>
      </w:pPr>
      <w:r w:rsidRPr="00885742">
        <w:rPr>
          <w:bCs/>
          <w:sz w:val="22"/>
          <w:szCs w:val="22"/>
        </w:rPr>
        <w:t xml:space="preserve">5.3 - </w:t>
      </w:r>
      <w:r w:rsidR="000E21F3" w:rsidRPr="00885742">
        <w:rPr>
          <w:rFonts w:eastAsia="PalatinoLinotype"/>
          <w:bCs/>
          <w:sz w:val="22"/>
          <w:szCs w:val="22"/>
        </w:rPr>
        <w:t>FORMA DE PRESTAÇÃO DOS SERVIÇOS</w:t>
      </w:r>
    </w:p>
    <w:p w14:paraId="26B34A8C" w14:textId="77777777" w:rsidR="00BA5FCF" w:rsidRPr="00885742" w:rsidRDefault="00BA5FCF" w:rsidP="000E21F3">
      <w:pPr>
        <w:pStyle w:val="PargrafodaLista"/>
        <w:autoSpaceDE w:val="0"/>
        <w:autoSpaceDN w:val="0"/>
        <w:adjustRightInd w:val="0"/>
        <w:ind w:left="0"/>
        <w:rPr>
          <w:rFonts w:eastAsia="PalatinoLinotype"/>
          <w:bCs/>
          <w:sz w:val="22"/>
          <w:szCs w:val="22"/>
        </w:rPr>
      </w:pPr>
    </w:p>
    <w:p w14:paraId="1DD92265" w14:textId="486C59C9" w:rsidR="000E21F3" w:rsidRPr="00885742" w:rsidRDefault="00BA5FCF" w:rsidP="000E21F3">
      <w:pPr>
        <w:ind w:left="709" w:right="424"/>
        <w:rPr>
          <w:bCs/>
          <w:sz w:val="22"/>
          <w:szCs w:val="22"/>
        </w:rPr>
      </w:pPr>
      <w:r w:rsidRPr="00885742">
        <w:rPr>
          <w:bCs/>
          <w:sz w:val="22"/>
          <w:szCs w:val="22"/>
        </w:rPr>
        <w:t>5.3.1</w:t>
      </w:r>
      <w:r w:rsidR="00482E4E" w:rsidRPr="00885742">
        <w:rPr>
          <w:bCs/>
          <w:sz w:val="22"/>
          <w:szCs w:val="22"/>
        </w:rPr>
        <w:t>.</w:t>
      </w:r>
      <w:r w:rsidRPr="00885742">
        <w:rPr>
          <w:bCs/>
          <w:sz w:val="22"/>
          <w:szCs w:val="22"/>
        </w:rPr>
        <w:tab/>
      </w:r>
      <w:r w:rsidR="000E21F3" w:rsidRPr="00885742">
        <w:rPr>
          <w:bCs/>
          <w:sz w:val="22"/>
          <w:szCs w:val="22"/>
        </w:rPr>
        <w:t>A contratada deverá zelar para que seus empregados:</w:t>
      </w:r>
    </w:p>
    <w:p w14:paraId="7FBD3CD9" w14:textId="77777777" w:rsidR="00482E4E" w:rsidRPr="00885742" w:rsidRDefault="00482E4E" w:rsidP="000E21F3">
      <w:pPr>
        <w:ind w:left="709" w:right="424"/>
        <w:rPr>
          <w:bCs/>
          <w:sz w:val="22"/>
          <w:szCs w:val="22"/>
        </w:rPr>
      </w:pPr>
    </w:p>
    <w:p w14:paraId="2E094FA3"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Sejam pontuais, apresentando-se sempre barbeados (no caso de postos de serviços atendidos por funcionários do sexo masculino), com os cabelos aparados e limpos, devidamente uniformizados, com calças e camisas passadas e com sapatos engraxados;</w:t>
      </w:r>
    </w:p>
    <w:p w14:paraId="3640FCFA"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Porte, na altura do peito, crachá de identificação da empresa contratada e, na altura da cintura, cinto equipado com cartucheira e arma com munição;</w:t>
      </w:r>
    </w:p>
    <w:p w14:paraId="7635D7B6"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Cumpram rigorosamente o horário de serviço;</w:t>
      </w:r>
    </w:p>
    <w:p w14:paraId="0AA1599B"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Apresentem-se de posse dos acessórios necessários ao bom desempenho do trabalho;</w:t>
      </w:r>
    </w:p>
    <w:p w14:paraId="6AF745C7"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Não abandonem o posto de serviço sem antes transferi-los para seus substitutos, no caso dos postos de serviços definidos com escala 12x36;</w:t>
      </w:r>
    </w:p>
    <w:p w14:paraId="2B3CE585"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Ao deixarem o posto, passem o serviço para seu substituto indicando as ocorrências registradas durante o serviço, bem como as providências tomadas para solucioná-los, passando-lhe as orientações recebidas pelo vigilante líder;</w:t>
      </w:r>
    </w:p>
    <w:p w14:paraId="5A3DED77"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Conheçam as características do posto onde estarão trabalhando, bem como para perfeita utilização dos equipamentos colocados à sua disposição para o desempenho de seu trabalho;</w:t>
      </w:r>
    </w:p>
    <w:p w14:paraId="14CBD962"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Não utilizem equipamentos e materiais estranhos às atividades exigidas para os trabalhos que deverão ser desenvolvidos no posto de serviço;</w:t>
      </w:r>
    </w:p>
    <w:p w14:paraId="6B5F2E56"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Tenham cuidado com todo o patrimônio do CONTRATANTE eventualmente colocado à sua disposição para o desempenho dos serviços;</w:t>
      </w:r>
    </w:p>
    <w:p w14:paraId="3D8179C0"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Utilizem os aparelhos telefônicos existentes nos postos de serviços somente nos casos em que o trabalho exigir, fazendo comunicação com a contratada sempre que necessário;</w:t>
      </w:r>
    </w:p>
    <w:p w14:paraId="2B2892CB"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Mantenham os postos de serviço livre de sujeiras e em perfeita organização;</w:t>
      </w:r>
    </w:p>
    <w:p w14:paraId="4E9439A1"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Não utilizem os postos de serviço para a guarda de objetos estranhos às suas atividades, sejam seus ou de terceiros;</w:t>
      </w:r>
    </w:p>
    <w:p w14:paraId="2773C50F"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Não permaneçam em grupos, conversando com pessoas estranhas às atividades que devem ser desempenhas nos postos de serviço;</w:t>
      </w:r>
    </w:p>
    <w:p w14:paraId="1F5B95AF"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Mantenham sigilo quanto às informações obtidas em razão do posto de serviço para qual foi escalado;</w:t>
      </w:r>
    </w:p>
    <w:p w14:paraId="178A2E1F"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Somente entrem em áreas privativas em caso de emergência/urgência, ou quando devidamente autorizado;</w:t>
      </w:r>
    </w:p>
    <w:p w14:paraId="2B18230B"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Procurem identificar o funcionário responsável da Contratante onde estiverem prestando serviço;</w:t>
      </w:r>
    </w:p>
    <w:p w14:paraId="58053749"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lastRenderedPageBreak/>
        <w:t>Se comportem com urbanidade e educação, tratando a todos com respeito, atendendo com atenção e presteza;</w:t>
      </w:r>
    </w:p>
    <w:p w14:paraId="5B26C0A3"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Conheçam a localização de todos os setores que funcionam no local do posto de serviço, com o objetivo de prestar informações corretas quando necessário;</w:t>
      </w:r>
    </w:p>
    <w:p w14:paraId="78B9143D"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Surgindo problemas operacionais de difícil solução, procurem orientação junto ao representante da Contratante mais acessível;</w:t>
      </w:r>
    </w:p>
    <w:p w14:paraId="6F4A5EFE"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Comuniquem à Contratante, sempre que constatar aglomeração e/ou permanência de pessoas nas imediações das dependências da CODEVASF, bem como ações de depredação e/ou possibilidade de invasão;</w:t>
      </w:r>
    </w:p>
    <w:p w14:paraId="132B39C7" w14:textId="77777777"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Não permitam a afixação de panfletos, cartazes e similares nas dependências da empresa sem a prévia autorização da CODEVASF.</w:t>
      </w:r>
    </w:p>
    <w:p w14:paraId="7C543260" w14:textId="476ADD82" w:rsidR="000E21F3"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Controlem a entrada e saída de materiais e/ou equipamentos; estes deverão ser liberados mediante a apresentação de autorização emitida pelo responsável escolhido e apresentado pela CODEVASF como tal;</w:t>
      </w:r>
    </w:p>
    <w:p w14:paraId="2FE42B68" w14:textId="5381BF3B" w:rsidR="00E520FD" w:rsidRPr="00885742" w:rsidRDefault="000E21F3" w:rsidP="000E21F3">
      <w:pPr>
        <w:numPr>
          <w:ilvl w:val="0"/>
          <w:numId w:val="23"/>
        </w:numPr>
        <w:tabs>
          <w:tab w:val="clear" w:pos="2138"/>
          <w:tab w:val="num" w:pos="851"/>
        </w:tabs>
        <w:ind w:left="709" w:right="424" w:hanging="283"/>
        <w:rPr>
          <w:bCs/>
          <w:sz w:val="22"/>
          <w:szCs w:val="22"/>
        </w:rPr>
      </w:pPr>
      <w:r w:rsidRPr="00885742">
        <w:rPr>
          <w:bCs/>
          <w:sz w:val="22"/>
          <w:szCs w:val="22"/>
        </w:rPr>
        <w:t>Proporcionar segurança em toda a área</w:t>
      </w:r>
      <w:r w:rsidR="0081095F" w:rsidRPr="00885742">
        <w:rPr>
          <w:bCs/>
          <w:sz w:val="22"/>
          <w:szCs w:val="22"/>
        </w:rPr>
        <w:t xml:space="preserve"> do Projeto Salitre, área </w:t>
      </w:r>
      <w:proofErr w:type="spellStart"/>
      <w:r w:rsidR="0081095F" w:rsidRPr="00885742">
        <w:rPr>
          <w:bCs/>
          <w:sz w:val="22"/>
          <w:szCs w:val="22"/>
        </w:rPr>
        <w:t>sobs</w:t>
      </w:r>
      <w:proofErr w:type="spellEnd"/>
      <w:r w:rsidR="0081095F" w:rsidRPr="00885742">
        <w:rPr>
          <w:bCs/>
          <w:sz w:val="22"/>
          <w:szCs w:val="22"/>
        </w:rPr>
        <w:t xml:space="preserve"> jurisdição da</w:t>
      </w:r>
      <w:r w:rsidRPr="00885742">
        <w:rPr>
          <w:bCs/>
          <w:sz w:val="22"/>
          <w:szCs w:val="22"/>
        </w:rPr>
        <w:t xml:space="preserve"> CODEVASF</w:t>
      </w:r>
      <w:r w:rsidR="0081095F" w:rsidRPr="00885742">
        <w:rPr>
          <w:bCs/>
          <w:sz w:val="22"/>
          <w:szCs w:val="22"/>
        </w:rPr>
        <w:t>/6ª/SR</w:t>
      </w:r>
      <w:r w:rsidRPr="00885742">
        <w:rPr>
          <w:bCs/>
          <w:sz w:val="22"/>
          <w:szCs w:val="22"/>
        </w:rPr>
        <w:t>.</w:t>
      </w:r>
      <w:r w:rsidR="00E520FD" w:rsidRPr="00885742">
        <w:rPr>
          <w:bCs/>
          <w:sz w:val="22"/>
          <w:szCs w:val="22"/>
        </w:rPr>
        <w:t>;</w:t>
      </w:r>
    </w:p>
    <w:p w14:paraId="5F620A93" w14:textId="77777777" w:rsidR="00AF0BAF" w:rsidRPr="00885742" w:rsidRDefault="00AF0BAF" w:rsidP="000E21F3">
      <w:pPr>
        <w:pStyle w:val="Recuodecorpodetexto"/>
        <w:tabs>
          <w:tab w:val="left" w:pos="-1985"/>
          <w:tab w:val="left" w:pos="-142"/>
        </w:tabs>
        <w:spacing w:after="0"/>
        <w:ind w:left="0"/>
        <w:rPr>
          <w:bCs/>
          <w:sz w:val="22"/>
          <w:szCs w:val="22"/>
        </w:rPr>
      </w:pPr>
    </w:p>
    <w:p w14:paraId="37E8DCFC" w14:textId="77777777" w:rsidR="000E21F3" w:rsidRPr="00885742" w:rsidRDefault="00E520FD" w:rsidP="000E21F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bCs/>
          <w:sz w:val="22"/>
          <w:szCs w:val="22"/>
        </w:rPr>
      </w:pPr>
      <w:r w:rsidRPr="00885742">
        <w:rPr>
          <w:bCs/>
          <w:sz w:val="22"/>
          <w:szCs w:val="22"/>
        </w:rPr>
        <w:t xml:space="preserve">5.4 – </w:t>
      </w:r>
      <w:r w:rsidR="000E21F3" w:rsidRPr="00885742">
        <w:rPr>
          <w:rFonts w:eastAsia="PalatinoLinotype"/>
          <w:bCs/>
          <w:sz w:val="22"/>
          <w:szCs w:val="22"/>
        </w:rPr>
        <w:t>PREPOSTO</w:t>
      </w:r>
    </w:p>
    <w:p w14:paraId="7B729260" w14:textId="77777777" w:rsidR="000E21F3" w:rsidRPr="00885742" w:rsidRDefault="000E21F3" w:rsidP="000E21F3">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Cs/>
          <w:sz w:val="22"/>
          <w:szCs w:val="22"/>
        </w:rPr>
      </w:pPr>
    </w:p>
    <w:p w14:paraId="75665D1D" w14:textId="579BB492" w:rsidR="000E21F3" w:rsidRPr="00885742" w:rsidRDefault="000E21F3" w:rsidP="000E21F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bCs/>
          <w:sz w:val="22"/>
          <w:szCs w:val="22"/>
        </w:rPr>
      </w:pPr>
      <w:r w:rsidRPr="00885742">
        <w:rPr>
          <w:rFonts w:eastAsia="PalatinoLinotype"/>
          <w:bCs/>
          <w:sz w:val="22"/>
          <w:szCs w:val="22"/>
        </w:rPr>
        <w:t>5.4.1 A 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p w14:paraId="730F25A2" w14:textId="77777777" w:rsidR="000E21F3" w:rsidRPr="00885742" w:rsidRDefault="000E21F3" w:rsidP="000E21F3">
      <w:pPr>
        <w:tabs>
          <w:tab w:val="left" w:pos="0"/>
        </w:tabs>
        <w:rPr>
          <w:rFonts w:eastAsia="Times New Roman"/>
          <w:bCs/>
          <w:sz w:val="22"/>
          <w:szCs w:val="22"/>
        </w:rPr>
      </w:pPr>
    </w:p>
    <w:tbl>
      <w:tblPr>
        <w:tblW w:w="0" w:type="auto"/>
        <w:tblLook w:val="0000" w:firstRow="0" w:lastRow="0" w:firstColumn="0" w:lastColumn="0" w:noHBand="0" w:noVBand="0"/>
      </w:tblPr>
      <w:tblGrid>
        <w:gridCol w:w="567"/>
        <w:gridCol w:w="8504"/>
      </w:tblGrid>
      <w:tr w:rsidR="000E21F3" w:rsidRPr="00885742" w14:paraId="2C652099" w14:textId="77777777" w:rsidTr="00410D0E">
        <w:tc>
          <w:tcPr>
            <w:tcW w:w="567" w:type="dxa"/>
          </w:tcPr>
          <w:p w14:paraId="27239AAF" w14:textId="12381C51" w:rsidR="000E21F3" w:rsidRPr="00885742" w:rsidRDefault="00410D0E" w:rsidP="000E21F3">
            <w:pPr>
              <w:tabs>
                <w:tab w:val="left" w:pos="0"/>
              </w:tabs>
              <w:rPr>
                <w:bCs/>
                <w:sz w:val="22"/>
                <w:szCs w:val="22"/>
              </w:rPr>
            </w:pPr>
            <w:r w:rsidRPr="00885742">
              <w:rPr>
                <w:bCs/>
                <w:sz w:val="22"/>
                <w:szCs w:val="22"/>
              </w:rPr>
              <w:t>a.</w:t>
            </w:r>
          </w:p>
        </w:tc>
        <w:tc>
          <w:tcPr>
            <w:tcW w:w="8504" w:type="dxa"/>
          </w:tcPr>
          <w:p w14:paraId="1BF1F588" w14:textId="77777777" w:rsidR="000E21F3" w:rsidRPr="00885742" w:rsidRDefault="000E21F3" w:rsidP="000E21F3">
            <w:pPr>
              <w:tabs>
                <w:tab w:val="left" w:pos="0"/>
              </w:tabs>
              <w:rPr>
                <w:rFonts w:eastAsia="Times New Roman"/>
                <w:bCs/>
                <w:sz w:val="22"/>
                <w:szCs w:val="22"/>
              </w:rPr>
            </w:pPr>
            <w:r w:rsidRPr="00885742">
              <w:rPr>
                <w:rFonts w:eastAsia="Times New Roman"/>
                <w:bCs/>
                <w:sz w:val="22"/>
                <w:szCs w:val="22"/>
              </w:rPr>
              <w:t>Comandar, coordenar e controlar a execução dos serviços contratados;</w:t>
            </w:r>
          </w:p>
        </w:tc>
      </w:tr>
      <w:tr w:rsidR="000E21F3" w:rsidRPr="00885742" w14:paraId="26260603" w14:textId="77777777" w:rsidTr="00410D0E">
        <w:tc>
          <w:tcPr>
            <w:tcW w:w="567" w:type="dxa"/>
          </w:tcPr>
          <w:p w14:paraId="3EA05E48" w14:textId="4564DF0B" w:rsidR="000E21F3" w:rsidRPr="00885742" w:rsidRDefault="00410D0E" w:rsidP="000E21F3">
            <w:pPr>
              <w:rPr>
                <w:bCs/>
                <w:sz w:val="22"/>
                <w:szCs w:val="22"/>
              </w:rPr>
            </w:pPr>
            <w:r w:rsidRPr="00885742">
              <w:rPr>
                <w:bCs/>
                <w:sz w:val="22"/>
                <w:szCs w:val="22"/>
              </w:rPr>
              <w:t>b.</w:t>
            </w:r>
          </w:p>
        </w:tc>
        <w:tc>
          <w:tcPr>
            <w:tcW w:w="8504" w:type="dxa"/>
          </w:tcPr>
          <w:p w14:paraId="294DBBB0" w14:textId="77777777" w:rsidR="000E21F3" w:rsidRPr="00885742" w:rsidRDefault="000E21F3" w:rsidP="000E21F3">
            <w:pPr>
              <w:tabs>
                <w:tab w:val="left" w:pos="0"/>
              </w:tabs>
              <w:rPr>
                <w:rFonts w:eastAsia="Times New Roman"/>
                <w:bCs/>
                <w:sz w:val="22"/>
                <w:szCs w:val="22"/>
              </w:rPr>
            </w:pPr>
            <w:r w:rsidRPr="00885742">
              <w:rPr>
                <w:rFonts w:eastAsia="Times New Roman"/>
                <w:bCs/>
                <w:sz w:val="22"/>
                <w:szCs w:val="22"/>
              </w:rPr>
              <w:t>Encaminhar à unidade fiscalizadora todas as faturas dos serviços prestados;</w:t>
            </w:r>
          </w:p>
        </w:tc>
      </w:tr>
      <w:tr w:rsidR="000E21F3" w:rsidRPr="00885742" w14:paraId="5A7B2167" w14:textId="77777777" w:rsidTr="00410D0E">
        <w:tc>
          <w:tcPr>
            <w:tcW w:w="567" w:type="dxa"/>
          </w:tcPr>
          <w:p w14:paraId="1BC167F9" w14:textId="6A18D4D2" w:rsidR="000E21F3" w:rsidRPr="00885742" w:rsidRDefault="00410D0E" w:rsidP="000E21F3">
            <w:pPr>
              <w:rPr>
                <w:bCs/>
                <w:sz w:val="22"/>
                <w:szCs w:val="22"/>
              </w:rPr>
            </w:pPr>
            <w:r w:rsidRPr="00885742">
              <w:rPr>
                <w:bCs/>
                <w:sz w:val="22"/>
                <w:szCs w:val="22"/>
              </w:rPr>
              <w:t>c.</w:t>
            </w:r>
          </w:p>
        </w:tc>
        <w:tc>
          <w:tcPr>
            <w:tcW w:w="8504" w:type="dxa"/>
          </w:tcPr>
          <w:p w14:paraId="65BE8EDA" w14:textId="77777777" w:rsidR="000E21F3" w:rsidRPr="00885742" w:rsidRDefault="000E21F3" w:rsidP="000E21F3">
            <w:pPr>
              <w:tabs>
                <w:tab w:val="left" w:pos="0"/>
              </w:tabs>
              <w:rPr>
                <w:rFonts w:eastAsia="Times New Roman"/>
                <w:bCs/>
                <w:sz w:val="22"/>
                <w:szCs w:val="22"/>
              </w:rPr>
            </w:pPr>
            <w:r w:rsidRPr="00885742">
              <w:rPr>
                <w:rFonts w:eastAsia="Times New Roman"/>
                <w:bCs/>
                <w:sz w:val="22"/>
                <w:szCs w:val="22"/>
              </w:rPr>
              <w:t>Administrar todo e qualquer assunto relativo aos seus empregados;</w:t>
            </w:r>
          </w:p>
        </w:tc>
      </w:tr>
      <w:tr w:rsidR="000E21F3" w:rsidRPr="00885742" w14:paraId="14756C04" w14:textId="77777777" w:rsidTr="00410D0E">
        <w:tc>
          <w:tcPr>
            <w:tcW w:w="567" w:type="dxa"/>
          </w:tcPr>
          <w:p w14:paraId="40BD4EF3" w14:textId="5ED54514" w:rsidR="000E21F3" w:rsidRPr="00885742" w:rsidRDefault="00410D0E" w:rsidP="000E21F3">
            <w:pPr>
              <w:rPr>
                <w:bCs/>
                <w:sz w:val="22"/>
                <w:szCs w:val="22"/>
              </w:rPr>
            </w:pPr>
            <w:r w:rsidRPr="00885742">
              <w:rPr>
                <w:bCs/>
                <w:sz w:val="22"/>
                <w:szCs w:val="22"/>
              </w:rPr>
              <w:t>d.</w:t>
            </w:r>
          </w:p>
        </w:tc>
        <w:tc>
          <w:tcPr>
            <w:tcW w:w="8504" w:type="dxa"/>
          </w:tcPr>
          <w:p w14:paraId="398A94A6" w14:textId="77777777" w:rsidR="000E21F3" w:rsidRPr="00885742" w:rsidRDefault="000E21F3" w:rsidP="000E21F3">
            <w:pPr>
              <w:tabs>
                <w:tab w:val="left" w:pos="0"/>
              </w:tabs>
              <w:rPr>
                <w:rFonts w:eastAsia="Times New Roman"/>
                <w:bCs/>
                <w:sz w:val="22"/>
                <w:szCs w:val="22"/>
              </w:rPr>
            </w:pPr>
            <w:r w:rsidRPr="00885742">
              <w:rPr>
                <w:rFonts w:eastAsia="Times New Roman"/>
                <w:bCs/>
                <w:sz w:val="22"/>
                <w:szCs w:val="22"/>
              </w:rPr>
              <w:t>Tratar de questões administrativas com o encarregado geral;</w:t>
            </w:r>
          </w:p>
        </w:tc>
      </w:tr>
      <w:tr w:rsidR="000E21F3" w:rsidRPr="00885742" w14:paraId="1D60C955" w14:textId="77777777" w:rsidTr="00410D0E">
        <w:tc>
          <w:tcPr>
            <w:tcW w:w="567" w:type="dxa"/>
          </w:tcPr>
          <w:p w14:paraId="77BD8268" w14:textId="2FD9EF0F" w:rsidR="000E21F3" w:rsidRPr="00885742" w:rsidRDefault="00410D0E" w:rsidP="000E21F3">
            <w:pPr>
              <w:rPr>
                <w:bCs/>
                <w:sz w:val="22"/>
                <w:szCs w:val="22"/>
              </w:rPr>
            </w:pPr>
            <w:r w:rsidRPr="00885742">
              <w:rPr>
                <w:bCs/>
                <w:sz w:val="22"/>
                <w:szCs w:val="22"/>
              </w:rPr>
              <w:t>e.</w:t>
            </w:r>
          </w:p>
        </w:tc>
        <w:tc>
          <w:tcPr>
            <w:tcW w:w="8504" w:type="dxa"/>
          </w:tcPr>
          <w:p w14:paraId="3C40CF62" w14:textId="77777777" w:rsidR="000E21F3" w:rsidRPr="00885742" w:rsidRDefault="000E21F3" w:rsidP="000E21F3">
            <w:pPr>
              <w:tabs>
                <w:tab w:val="left" w:pos="0"/>
              </w:tabs>
              <w:rPr>
                <w:rFonts w:eastAsia="Times New Roman"/>
                <w:bCs/>
                <w:sz w:val="22"/>
                <w:szCs w:val="22"/>
              </w:rPr>
            </w:pPr>
            <w:r w:rsidRPr="00885742">
              <w:rPr>
                <w:rFonts w:eastAsia="Times New Roman"/>
                <w:bCs/>
                <w:sz w:val="22"/>
                <w:szCs w:val="22"/>
              </w:rPr>
              <w:t>Representar a contratante nos casos necessários, junto à fiscalização do CONTRATO;</w:t>
            </w:r>
          </w:p>
        </w:tc>
      </w:tr>
    </w:tbl>
    <w:p w14:paraId="2518767B" w14:textId="77777777" w:rsidR="000E21F3" w:rsidRPr="00885742" w:rsidRDefault="000E21F3" w:rsidP="000E21F3">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Cs/>
          <w:sz w:val="22"/>
          <w:szCs w:val="22"/>
        </w:rPr>
      </w:pPr>
    </w:p>
    <w:p w14:paraId="368613CB" w14:textId="5409DB7D" w:rsidR="000E21F3" w:rsidRPr="00885742" w:rsidRDefault="000E21F3" w:rsidP="000E21F3">
      <w:pPr>
        <w:autoSpaceDE w:val="0"/>
        <w:autoSpaceDN w:val="0"/>
        <w:adjustRightInd w:val="0"/>
        <w:rPr>
          <w:rFonts w:eastAsia="PalatinoLinotype"/>
          <w:bCs/>
          <w:sz w:val="22"/>
          <w:szCs w:val="22"/>
        </w:rPr>
      </w:pPr>
      <w:r w:rsidRPr="00885742">
        <w:rPr>
          <w:rFonts w:eastAsia="PalatinoLinotype"/>
          <w:bCs/>
          <w:sz w:val="22"/>
          <w:szCs w:val="22"/>
        </w:rPr>
        <w:t>5.5 CAPACITAÇÃO DOS PRESTADORES DE SERVIÇO</w:t>
      </w:r>
    </w:p>
    <w:p w14:paraId="50B214AF" w14:textId="19362706" w:rsidR="000E21F3" w:rsidRPr="00885742" w:rsidRDefault="000E21F3" w:rsidP="000E21F3">
      <w:pPr>
        <w:tabs>
          <w:tab w:val="left" w:pos="0"/>
        </w:tabs>
        <w:spacing w:before="100"/>
        <w:rPr>
          <w:bCs/>
          <w:sz w:val="22"/>
          <w:szCs w:val="22"/>
        </w:rPr>
      </w:pPr>
      <w:r w:rsidRPr="00885742">
        <w:rPr>
          <w:bCs/>
          <w:spacing w:val="-1"/>
          <w:sz w:val="22"/>
          <w:szCs w:val="22"/>
        </w:rPr>
        <w:t>C</w:t>
      </w:r>
      <w:r w:rsidRPr="00885742">
        <w:rPr>
          <w:bCs/>
          <w:sz w:val="22"/>
          <w:szCs w:val="22"/>
        </w:rPr>
        <w:t>omprov</w:t>
      </w:r>
      <w:r w:rsidRPr="00885742">
        <w:rPr>
          <w:bCs/>
          <w:spacing w:val="-1"/>
          <w:sz w:val="22"/>
          <w:szCs w:val="22"/>
        </w:rPr>
        <w:t>a</w:t>
      </w:r>
      <w:r w:rsidRPr="00885742">
        <w:rPr>
          <w:bCs/>
          <w:sz w:val="22"/>
          <w:szCs w:val="22"/>
        </w:rPr>
        <w:t>ntes</w:t>
      </w:r>
      <w:r w:rsidRPr="00885742">
        <w:rPr>
          <w:bCs/>
          <w:spacing w:val="1"/>
          <w:sz w:val="22"/>
          <w:szCs w:val="22"/>
        </w:rPr>
        <w:t xml:space="preserve"> </w:t>
      </w:r>
      <w:r w:rsidRPr="00885742">
        <w:rPr>
          <w:bCs/>
          <w:sz w:val="22"/>
          <w:szCs w:val="22"/>
        </w:rPr>
        <w:t>de</w:t>
      </w:r>
      <w:r w:rsidRPr="00885742">
        <w:rPr>
          <w:bCs/>
          <w:spacing w:val="2"/>
          <w:sz w:val="22"/>
          <w:szCs w:val="22"/>
        </w:rPr>
        <w:t xml:space="preserve"> </w:t>
      </w:r>
      <w:r w:rsidRPr="00885742">
        <w:rPr>
          <w:bCs/>
          <w:sz w:val="22"/>
          <w:szCs w:val="22"/>
        </w:rPr>
        <w:t>re</w:t>
      </w:r>
      <w:r w:rsidRPr="00885742">
        <w:rPr>
          <w:bCs/>
          <w:spacing w:val="-1"/>
          <w:sz w:val="22"/>
          <w:szCs w:val="22"/>
        </w:rPr>
        <w:t>a</w:t>
      </w:r>
      <w:r w:rsidRPr="00885742">
        <w:rPr>
          <w:bCs/>
          <w:sz w:val="22"/>
          <w:szCs w:val="22"/>
        </w:rPr>
        <w:t>l</w:t>
      </w:r>
      <w:r w:rsidRPr="00885742">
        <w:rPr>
          <w:bCs/>
          <w:spacing w:val="1"/>
          <w:sz w:val="22"/>
          <w:szCs w:val="22"/>
        </w:rPr>
        <w:t>iz</w:t>
      </w:r>
      <w:r w:rsidRPr="00885742">
        <w:rPr>
          <w:bCs/>
          <w:spacing w:val="-1"/>
          <w:sz w:val="22"/>
          <w:szCs w:val="22"/>
        </w:rPr>
        <w:t>açã</w:t>
      </w:r>
      <w:r w:rsidRPr="00885742">
        <w:rPr>
          <w:bCs/>
          <w:sz w:val="22"/>
          <w:szCs w:val="22"/>
        </w:rPr>
        <w:t>o</w:t>
      </w:r>
      <w:r w:rsidRPr="00885742">
        <w:rPr>
          <w:bCs/>
          <w:spacing w:val="1"/>
          <w:sz w:val="22"/>
          <w:szCs w:val="22"/>
        </w:rPr>
        <w:t xml:space="preserve"> </w:t>
      </w:r>
      <w:r w:rsidRPr="00885742">
        <w:rPr>
          <w:bCs/>
          <w:sz w:val="22"/>
          <w:szCs w:val="22"/>
        </w:rPr>
        <w:t xml:space="preserve">de </w:t>
      </w:r>
      <w:r w:rsidRPr="00885742">
        <w:rPr>
          <w:bCs/>
          <w:spacing w:val="-1"/>
          <w:sz w:val="22"/>
          <w:szCs w:val="22"/>
        </w:rPr>
        <w:t>e</w:t>
      </w:r>
      <w:r w:rsidRPr="00885742">
        <w:rPr>
          <w:bCs/>
          <w:spacing w:val="2"/>
          <w:sz w:val="22"/>
          <w:szCs w:val="22"/>
        </w:rPr>
        <w:t>v</w:t>
      </w:r>
      <w:r w:rsidRPr="00885742">
        <w:rPr>
          <w:bCs/>
          <w:spacing w:val="-1"/>
          <w:sz w:val="22"/>
          <w:szCs w:val="22"/>
        </w:rPr>
        <w:t>e</w:t>
      </w:r>
      <w:r w:rsidRPr="00885742">
        <w:rPr>
          <w:bCs/>
          <w:sz w:val="22"/>
          <w:szCs w:val="22"/>
        </w:rPr>
        <w:t>ntuais</w:t>
      </w:r>
      <w:r w:rsidRPr="00885742">
        <w:rPr>
          <w:bCs/>
          <w:spacing w:val="1"/>
          <w:sz w:val="22"/>
          <w:szCs w:val="22"/>
        </w:rPr>
        <w:t xml:space="preserve"> </w:t>
      </w:r>
      <w:r w:rsidRPr="00885742">
        <w:rPr>
          <w:bCs/>
          <w:spacing w:val="-1"/>
          <w:sz w:val="22"/>
          <w:szCs w:val="22"/>
        </w:rPr>
        <w:t>c</w:t>
      </w:r>
      <w:r w:rsidRPr="00885742">
        <w:rPr>
          <w:bCs/>
          <w:sz w:val="22"/>
          <w:szCs w:val="22"/>
        </w:rPr>
        <w:t>u</w:t>
      </w:r>
      <w:r w:rsidRPr="00885742">
        <w:rPr>
          <w:bCs/>
          <w:spacing w:val="-1"/>
          <w:sz w:val="22"/>
          <w:szCs w:val="22"/>
        </w:rPr>
        <w:t>r</w:t>
      </w:r>
      <w:r w:rsidRPr="00885742">
        <w:rPr>
          <w:bCs/>
          <w:sz w:val="22"/>
          <w:szCs w:val="22"/>
        </w:rPr>
        <w:t>s</w:t>
      </w:r>
      <w:r w:rsidRPr="00885742">
        <w:rPr>
          <w:bCs/>
          <w:spacing w:val="2"/>
          <w:sz w:val="22"/>
          <w:szCs w:val="22"/>
        </w:rPr>
        <w:t>o</w:t>
      </w:r>
      <w:r w:rsidRPr="00885742">
        <w:rPr>
          <w:bCs/>
          <w:sz w:val="22"/>
          <w:szCs w:val="22"/>
        </w:rPr>
        <w:t>s</w:t>
      </w:r>
      <w:r w:rsidRPr="00885742">
        <w:rPr>
          <w:bCs/>
          <w:spacing w:val="1"/>
          <w:sz w:val="22"/>
          <w:szCs w:val="22"/>
        </w:rPr>
        <w:t xml:space="preserve"> </w:t>
      </w:r>
      <w:r w:rsidRPr="00885742">
        <w:rPr>
          <w:bCs/>
          <w:sz w:val="22"/>
          <w:szCs w:val="22"/>
        </w:rPr>
        <w:t>de tr</w:t>
      </w:r>
      <w:r w:rsidRPr="00885742">
        <w:rPr>
          <w:bCs/>
          <w:spacing w:val="-1"/>
          <w:sz w:val="22"/>
          <w:szCs w:val="22"/>
        </w:rPr>
        <w:t>e</w:t>
      </w:r>
      <w:r w:rsidRPr="00885742">
        <w:rPr>
          <w:bCs/>
          <w:sz w:val="22"/>
          <w:szCs w:val="22"/>
        </w:rPr>
        <w:t>inam</w:t>
      </w:r>
      <w:r w:rsidRPr="00885742">
        <w:rPr>
          <w:bCs/>
          <w:spacing w:val="-1"/>
          <w:sz w:val="22"/>
          <w:szCs w:val="22"/>
        </w:rPr>
        <w:t>e</w:t>
      </w:r>
      <w:r w:rsidRPr="00885742">
        <w:rPr>
          <w:bCs/>
          <w:sz w:val="22"/>
          <w:szCs w:val="22"/>
        </w:rPr>
        <w:t>nto</w:t>
      </w:r>
      <w:r w:rsidRPr="00885742">
        <w:rPr>
          <w:bCs/>
          <w:spacing w:val="1"/>
          <w:sz w:val="22"/>
          <w:szCs w:val="22"/>
        </w:rPr>
        <w:t xml:space="preserve"> </w:t>
      </w:r>
      <w:r w:rsidRPr="00885742">
        <w:rPr>
          <w:bCs/>
          <w:sz w:val="22"/>
          <w:szCs w:val="22"/>
        </w:rPr>
        <w:t>e</w:t>
      </w:r>
      <w:r w:rsidRPr="00885742">
        <w:rPr>
          <w:bCs/>
          <w:spacing w:val="2"/>
          <w:sz w:val="22"/>
          <w:szCs w:val="22"/>
        </w:rPr>
        <w:t xml:space="preserve"> </w:t>
      </w:r>
      <w:r w:rsidRPr="00885742">
        <w:rPr>
          <w:bCs/>
          <w:sz w:val="22"/>
          <w:szCs w:val="22"/>
        </w:rPr>
        <w:t>re</w:t>
      </w:r>
      <w:r w:rsidRPr="00885742">
        <w:rPr>
          <w:bCs/>
          <w:spacing w:val="-1"/>
          <w:sz w:val="22"/>
          <w:szCs w:val="22"/>
        </w:rPr>
        <w:t>c</w:t>
      </w:r>
      <w:r w:rsidRPr="00885742">
        <w:rPr>
          <w:bCs/>
          <w:sz w:val="22"/>
          <w:szCs w:val="22"/>
        </w:rPr>
        <w:t>ic</w:t>
      </w:r>
      <w:r w:rsidRPr="00885742">
        <w:rPr>
          <w:bCs/>
          <w:spacing w:val="2"/>
          <w:sz w:val="22"/>
          <w:szCs w:val="22"/>
        </w:rPr>
        <w:t>l</w:t>
      </w:r>
      <w:r w:rsidRPr="00885742">
        <w:rPr>
          <w:bCs/>
          <w:spacing w:val="-1"/>
          <w:sz w:val="22"/>
          <w:szCs w:val="22"/>
        </w:rPr>
        <w:t>a</w:t>
      </w:r>
      <w:r w:rsidRPr="00885742">
        <w:rPr>
          <w:bCs/>
          <w:sz w:val="22"/>
          <w:szCs w:val="22"/>
        </w:rPr>
        <w:t>g</w:t>
      </w:r>
      <w:r w:rsidRPr="00885742">
        <w:rPr>
          <w:bCs/>
          <w:spacing w:val="-1"/>
          <w:sz w:val="22"/>
          <w:szCs w:val="22"/>
        </w:rPr>
        <w:t>e</w:t>
      </w:r>
      <w:r w:rsidRPr="00885742">
        <w:rPr>
          <w:bCs/>
          <w:sz w:val="22"/>
          <w:szCs w:val="22"/>
        </w:rPr>
        <w:t>m que</w:t>
      </w:r>
      <w:r w:rsidRPr="00885742">
        <w:rPr>
          <w:bCs/>
          <w:spacing w:val="6"/>
          <w:sz w:val="22"/>
          <w:szCs w:val="22"/>
        </w:rPr>
        <w:t xml:space="preserve"> </w:t>
      </w:r>
      <w:r w:rsidRPr="00885742">
        <w:rPr>
          <w:bCs/>
          <w:sz w:val="22"/>
          <w:szCs w:val="22"/>
        </w:rPr>
        <w:t>fo</w:t>
      </w:r>
      <w:r w:rsidRPr="00885742">
        <w:rPr>
          <w:bCs/>
          <w:spacing w:val="-1"/>
          <w:sz w:val="22"/>
          <w:szCs w:val="22"/>
        </w:rPr>
        <w:t>re</w:t>
      </w:r>
      <w:r w:rsidRPr="00885742">
        <w:rPr>
          <w:bCs/>
          <w:sz w:val="22"/>
          <w:szCs w:val="22"/>
        </w:rPr>
        <w:t>m</w:t>
      </w:r>
      <w:r w:rsidRPr="00885742">
        <w:rPr>
          <w:bCs/>
          <w:spacing w:val="7"/>
          <w:sz w:val="22"/>
          <w:szCs w:val="22"/>
        </w:rPr>
        <w:t xml:space="preserve"> </w:t>
      </w:r>
      <w:r w:rsidRPr="00885742">
        <w:rPr>
          <w:bCs/>
          <w:spacing w:val="-1"/>
          <w:sz w:val="22"/>
          <w:szCs w:val="22"/>
        </w:rPr>
        <w:t>e</w:t>
      </w:r>
      <w:r w:rsidRPr="00885742">
        <w:rPr>
          <w:bCs/>
          <w:spacing w:val="2"/>
          <w:sz w:val="22"/>
          <w:szCs w:val="22"/>
        </w:rPr>
        <w:t>x</w:t>
      </w:r>
      <w:r w:rsidRPr="00885742">
        <w:rPr>
          <w:bCs/>
          <w:sz w:val="22"/>
          <w:szCs w:val="22"/>
        </w:rPr>
        <w:t>i</w:t>
      </w:r>
      <w:r w:rsidRPr="00885742">
        <w:rPr>
          <w:bCs/>
          <w:spacing w:val="-2"/>
          <w:sz w:val="22"/>
          <w:szCs w:val="22"/>
        </w:rPr>
        <w:t>g</w:t>
      </w:r>
      <w:r w:rsidRPr="00885742">
        <w:rPr>
          <w:bCs/>
          <w:sz w:val="22"/>
          <w:szCs w:val="22"/>
        </w:rPr>
        <w:t>idos</w:t>
      </w:r>
      <w:r w:rsidRPr="00885742">
        <w:rPr>
          <w:bCs/>
          <w:spacing w:val="8"/>
          <w:sz w:val="22"/>
          <w:szCs w:val="22"/>
        </w:rPr>
        <w:t xml:space="preserve"> </w:t>
      </w:r>
      <w:r w:rsidRPr="00885742">
        <w:rPr>
          <w:bCs/>
          <w:sz w:val="22"/>
          <w:szCs w:val="22"/>
        </w:rPr>
        <w:t>por</w:t>
      </w:r>
      <w:r w:rsidRPr="00885742">
        <w:rPr>
          <w:bCs/>
          <w:spacing w:val="6"/>
          <w:sz w:val="22"/>
          <w:szCs w:val="22"/>
        </w:rPr>
        <w:t xml:space="preserve"> </w:t>
      </w:r>
      <w:r w:rsidRPr="00885742">
        <w:rPr>
          <w:bCs/>
          <w:spacing w:val="-2"/>
          <w:sz w:val="22"/>
          <w:szCs w:val="22"/>
        </w:rPr>
        <w:t>l</w:t>
      </w:r>
      <w:r w:rsidRPr="00885742">
        <w:rPr>
          <w:bCs/>
          <w:spacing w:val="-1"/>
          <w:sz w:val="22"/>
          <w:szCs w:val="22"/>
        </w:rPr>
        <w:t>e</w:t>
      </w:r>
      <w:r w:rsidRPr="00885742">
        <w:rPr>
          <w:bCs/>
          <w:sz w:val="22"/>
          <w:szCs w:val="22"/>
        </w:rPr>
        <w:t>i</w:t>
      </w:r>
      <w:r w:rsidRPr="00885742">
        <w:rPr>
          <w:bCs/>
          <w:spacing w:val="7"/>
          <w:sz w:val="22"/>
          <w:szCs w:val="22"/>
        </w:rPr>
        <w:t xml:space="preserve"> </w:t>
      </w:r>
      <w:r w:rsidRPr="00885742">
        <w:rPr>
          <w:bCs/>
          <w:sz w:val="22"/>
          <w:szCs w:val="22"/>
        </w:rPr>
        <w:t>ou</w:t>
      </w:r>
      <w:r w:rsidRPr="00885742">
        <w:rPr>
          <w:bCs/>
          <w:spacing w:val="7"/>
          <w:sz w:val="22"/>
          <w:szCs w:val="22"/>
        </w:rPr>
        <w:t xml:space="preserve"> </w:t>
      </w:r>
      <w:r w:rsidRPr="00885742">
        <w:rPr>
          <w:bCs/>
          <w:sz w:val="22"/>
          <w:szCs w:val="22"/>
        </w:rPr>
        <w:t>p</w:t>
      </w:r>
      <w:r w:rsidRPr="00885742">
        <w:rPr>
          <w:bCs/>
          <w:spacing w:val="-1"/>
          <w:sz w:val="22"/>
          <w:szCs w:val="22"/>
        </w:rPr>
        <w:t>e</w:t>
      </w:r>
      <w:r w:rsidRPr="00885742">
        <w:rPr>
          <w:bCs/>
          <w:sz w:val="22"/>
          <w:szCs w:val="22"/>
        </w:rPr>
        <w:t>lo</w:t>
      </w:r>
      <w:r w:rsidRPr="00885742">
        <w:rPr>
          <w:bCs/>
          <w:spacing w:val="7"/>
          <w:sz w:val="22"/>
          <w:szCs w:val="22"/>
        </w:rPr>
        <w:t xml:space="preserve"> </w:t>
      </w:r>
      <w:r w:rsidRPr="00885742">
        <w:rPr>
          <w:bCs/>
          <w:spacing w:val="-1"/>
          <w:sz w:val="22"/>
          <w:szCs w:val="22"/>
        </w:rPr>
        <w:t>c</w:t>
      </w:r>
      <w:r w:rsidRPr="00885742">
        <w:rPr>
          <w:bCs/>
          <w:sz w:val="22"/>
          <w:szCs w:val="22"/>
        </w:rPr>
        <w:t>ontr</w:t>
      </w:r>
      <w:r w:rsidRPr="00885742">
        <w:rPr>
          <w:bCs/>
          <w:spacing w:val="-1"/>
          <w:sz w:val="22"/>
          <w:szCs w:val="22"/>
        </w:rPr>
        <w:t>a</w:t>
      </w:r>
      <w:r w:rsidRPr="00885742">
        <w:rPr>
          <w:bCs/>
          <w:sz w:val="22"/>
          <w:szCs w:val="22"/>
        </w:rPr>
        <w:t>to.</w:t>
      </w:r>
    </w:p>
    <w:p w14:paraId="4D83D823" w14:textId="77777777" w:rsidR="000E21F3" w:rsidRPr="00885742" w:rsidRDefault="000E21F3" w:rsidP="000E21F3">
      <w:pPr>
        <w:tabs>
          <w:tab w:val="left" w:pos="0"/>
        </w:tabs>
        <w:spacing w:before="100"/>
        <w:rPr>
          <w:bCs/>
          <w:sz w:val="22"/>
          <w:szCs w:val="22"/>
        </w:rPr>
      </w:pPr>
    </w:p>
    <w:p w14:paraId="5AD0516B" w14:textId="51622FCB" w:rsidR="000E21F3" w:rsidRPr="00885742" w:rsidRDefault="000E21F3" w:rsidP="000E21F3">
      <w:pPr>
        <w:autoSpaceDE w:val="0"/>
        <w:autoSpaceDN w:val="0"/>
        <w:adjustRightInd w:val="0"/>
        <w:rPr>
          <w:rFonts w:eastAsia="PalatinoLinotype"/>
          <w:bCs/>
          <w:sz w:val="22"/>
          <w:szCs w:val="22"/>
        </w:rPr>
      </w:pPr>
      <w:r w:rsidRPr="00885742">
        <w:rPr>
          <w:rFonts w:eastAsia="PalatinoLinotype"/>
          <w:bCs/>
          <w:sz w:val="22"/>
          <w:szCs w:val="22"/>
        </w:rPr>
        <w:t>5.6. JORNADA DE TRABALHO</w:t>
      </w:r>
    </w:p>
    <w:p w14:paraId="04D05988" w14:textId="77777777" w:rsidR="000E21F3" w:rsidRPr="00885742" w:rsidRDefault="000E21F3" w:rsidP="000E21F3">
      <w:pPr>
        <w:tabs>
          <w:tab w:val="left" w:pos="0"/>
        </w:tabs>
        <w:rPr>
          <w:bCs/>
          <w:sz w:val="22"/>
          <w:szCs w:val="22"/>
        </w:rPr>
      </w:pPr>
    </w:p>
    <w:p w14:paraId="4537DB1C" w14:textId="20B8A73E" w:rsidR="00790E56" w:rsidRPr="00885742" w:rsidRDefault="000E21F3" w:rsidP="00790E56">
      <w:pPr>
        <w:pStyle w:val="PargrafodaLista"/>
        <w:autoSpaceDE w:val="0"/>
        <w:autoSpaceDN w:val="0"/>
        <w:adjustRightInd w:val="0"/>
        <w:spacing w:line="360" w:lineRule="auto"/>
        <w:ind w:left="0"/>
        <w:rPr>
          <w:sz w:val="22"/>
          <w:szCs w:val="22"/>
        </w:rPr>
      </w:pPr>
      <w:r w:rsidRPr="00885742">
        <w:rPr>
          <w:bCs/>
          <w:sz w:val="22"/>
          <w:szCs w:val="22"/>
        </w:rPr>
        <w:t>5.6.1</w:t>
      </w:r>
      <w:r w:rsidRPr="00885742">
        <w:rPr>
          <w:bCs/>
          <w:sz w:val="22"/>
          <w:szCs w:val="22"/>
        </w:rPr>
        <w:tab/>
      </w:r>
      <w:r w:rsidR="00790E56" w:rsidRPr="00885742">
        <w:rPr>
          <w:sz w:val="22"/>
          <w:szCs w:val="22"/>
        </w:rPr>
        <w:t>A jornada de trabalho será de 12x36, conforme descrito no item 5.1.</w:t>
      </w:r>
    </w:p>
    <w:p w14:paraId="2485D1A0" w14:textId="77777777" w:rsidR="000E21F3" w:rsidRPr="00885742" w:rsidRDefault="000E21F3" w:rsidP="000E21F3">
      <w:pPr>
        <w:pStyle w:val="qowt-stl-pargrafodalista"/>
        <w:shd w:val="clear" w:color="auto" w:fill="FFFFFF"/>
        <w:tabs>
          <w:tab w:val="left" w:pos="0"/>
        </w:tabs>
        <w:spacing w:before="0" w:beforeAutospacing="0" w:after="0" w:afterAutospacing="0" w:line="360" w:lineRule="auto"/>
        <w:ind w:left="3119" w:hanging="567"/>
        <w:jc w:val="both"/>
        <w:rPr>
          <w:rFonts w:ascii="Arial" w:hAnsi="Arial" w:cs="Arial"/>
          <w:bCs/>
          <w:sz w:val="22"/>
          <w:szCs w:val="22"/>
        </w:rPr>
      </w:pPr>
    </w:p>
    <w:p w14:paraId="3CC7A53E" w14:textId="4C39D8F6" w:rsidR="000E21F3" w:rsidRPr="00885742" w:rsidRDefault="000E21F3" w:rsidP="000E21F3">
      <w:pPr>
        <w:autoSpaceDE w:val="0"/>
        <w:autoSpaceDN w:val="0"/>
        <w:adjustRightInd w:val="0"/>
        <w:spacing w:line="360" w:lineRule="auto"/>
        <w:rPr>
          <w:rFonts w:eastAsia="PalatinoLinotype"/>
          <w:bCs/>
          <w:sz w:val="22"/>
          <w:szCs w:val="22"/>
        </w:rPr>
      </w:pPr>
      <w:r w:rsidRPr="00885742">
        <w:rPr>
          <w:rFonts w:eastAsia="PalatinoLinotype"/>
          <w:bCs/>
          <w:sz w:val="22"/>
          <w:szCs w:val="22"/>
        </w:rPr>
        <w:t>5.7. METODOLOGIA DE AVALIAÇÃO DA EXECUÇÃO DOS SERVIÇOS</w:t>
      </w:r>
    </w:p>
    <w:p w14:paraId="62454289" w14:textId="77777777" w:rsidR="000E21F3" w:rsidRPr="00885742" w:rsidRDefault="000E21F3" w:rsidP="000E21F3">
      <w:pPr>
        <w:autoSpaceDE w:val="0"/>
        <w:autoSpaceDN w:val="0"/>
        <w:adjustRightInd w:val="0"/>
        <w:spacing w:line="360" w:lineRule="auto"/>
        <w:rPr>
          <w:rFonts w:eastAsia="PalatinoLinotype"/>
          <w:bCs/>
          <w:sz w:val="22"/>
          <w:szCs w:val="22"/>
        </w:rPr>
      </w:pPr>
    </w:p>
    <w:p w14:paraId="5EC8DA31" w14:textId="18AD5245"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5.7.1.</w:t>
      </w:r>
      <w:r w:rsidRPr="00885742">
        <w:rPr>
          <w:rFonts w:eastAsia="PalatinoLinotype"/>
          <w:bCs/>
          <w:sz w:val="22"/>
          <w:szCs w:val="22"/>
        </w:rPr>
        <w:tab/>
        <w:t>Os serviços deverão ser executados com base nos parâmetros mínimos a seguir estabelecidos:</w:t>
      </w:r>
    </w:p>
    <w:p w14:paraId="5A6761B1" w14:textId="053C7C6F"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5.7.2</w:t>
      </w:r>
      <w:r w:rsidRPr="00885742">
        <w:rPr>
          <w:rFonts w:eastAsia="PalatinoLinotype"/>
          <w:bCs/>
          <w:sz w:val="22"/>
          <w:szCs w:val="22"/>
        </w:rPr>
        <w:tab/>
        <w:t>A Contratante utilizará formulário próprio como meio de análise, conforme Instrumento de Medição de Resultado (IMR), em consonância com as diretrizes da IN/MPOG 05/2017, para definir e padronizar a avaliação da qualidade dos serviços prestados pela Contratada.</w:t>
      </w:r>
    </w:p>
    <w:p w14:paraId="4B1BB69D" w14:textId="44705E55"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lastRenderedPageBreak/>
        <w:t>5.7.3</w:t>
      </w:r>
      <w:r w:rsidRPr="00885742">
        <w:rPr>
          <w:rFonts w:eastAsia="PalatinoLinotype"/>
          <w:bCs/>
          <w:sz w:val="22"/>
          <w:szCs w:val="22"/>
        </w:rPr>
        <w:tab/>
        <w:t>O IMR vinculará o pagamento dos serviços aos resultados alcançados em complemento à mensuração dos serviços efetivamente prestados, não devendo as adequações de pagamento, originadas pelo descumprimento do IMR ser interpretadas como penalidades ou multas.</w:t>
      </w:r>
    </w:p>
    <w:p w14:paraId="013993C9" w14:textId="1DF83D60"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5.7.4</w:t>
      </w:r>
      <w:r w:rsidRPr="00885742">
        <w:rPr>
          <w:rFonts w:eastAsia="PalatinoLinotype"/>
          <w:bCs/>
          <w:sz w:val="22"/>
          <w:szCs w:val="22"/>
        </w:rPr>
        <w:tab/>
        <w:t>O valor pago mensalmente será ajustado ao resultado da avaliação do serviço por meio do Instrumento de Medição de Resultado, anexo indissociável do contrato.</w:t>
      </w:r>
    </w:p>
    <w:p w14:paraId="18E724F8" w14:textId="11044F38"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5.75.</w:t>
      </w:r>
      <w:r w:rsidRPr="00885742">
        <w:rPr>
          <w:rFonts w:eastAsia="PalatinoLinotype"/>
          <w:bCs/>
          <w:sz w:val="22"/>
          <w:szCs w:val="22"/>
        </w:rPr>
        <w:tab/>
        <w:t>O procedimento de avaliação dos serviços será realizado periodicamente pelos fiscais do contrato, com base em pontuações atribuídas a cada item conforme especificações constantes no Anexo deste termo e do edital, gerando relatórios mensais de prestação de serviços executados.</w:t>
      </w:r>
    </w:p>
    <w:p w14:paraId="7681F23E" w14:textId="22C7C5D4"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5.7.6.</w:t>
      </w:r>
      <w:r w:rsidRPr="00885742">
        <w:rPr>
          <w:rFonts w:eastAsia="PalatinoLinotype"/>
          <w:bCs/>
          <w:sz w:val="22"/>
          <w:szCs w:val="22"/>
        </w:rPr>
        <w:tab/>
        <w:t>A pontuação máxima será de 100 (cem) pontos.</w:t>
      </w:r>
    </w:p>
    <w:p w14:paraId="72372A0C" w14:textId="7E1D3E20"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5.7.7.</w:t>
      </w:r>
      <w:r w:rsidRPr="00885742">
        <w:rPr>
          <w:rFonts w:eastAsia="PalatinoLinotype"/>
          <w:bCs/>
          <w:sz w:val="22"/>
          <w:szCs w:val="22"/>
        </w:rPr>
        <w:tab/>
        <w:t>Os serviços serão considerados insatisfatórios se a empresa não atingir 40 (quarenta) pontos.</w:t>
      </w:r>
    </w:p>
    <w:p w14:paraId="4954F7C9" w14:textId="48CDB725"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5.7.8.</w:t>
      </w:r>
      <w:r w:rsidRPr="00885742">
        <w:rPr>
          <w:rFonts w:eastAsia="PalatinoLinotype"/>
          <w:bCs/>
          <w:sz w:val="22"/>
          <w:szCs w:val="22"/>
        </w:rPr>
        <w:tab/>
        <w:t>O não atendimento das metas, por ínfima diferença poderá ser objeto apenas de notificação nas primeiras ocorrências, de modo a não comprometer a continuidade da contratação.</w:t>
      </w:r>
    </w:p>
    <w:p w14:paraId="5BB2A35F" w14:textId="43E85A7A"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5.7.9</w:t>
      </w:r>
      <w:r w:rsidRPr="00885742">
        <w:rPr>
          <w:rFonts w:eastAsia="PalatinoLinotype"/>
          <w:bCs/>
          <w:sz w:val="22"/>
          <w:szCs w:val="22"/>
        </w:rPr>
        <w:tab/>
        <w:t>A 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Contratada.</w:t>
      </w:r>
    </w:p>
    <w:p w14:paraId="6F326D0B" w14:textId="68EDF2CD"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5.7.10.</w:t>
      </w:r>
      <w:r w:rsidRPr="00885742">
        <w:rPr>
          <w:rFonts w:eastAsia="PalatinoLinotype"/>
          <w:bCs/>
          <w:sz w:val="22"/>
          <w:szCs w:val="22"/>
        </w:rPr>
        <w:tab/>
        <w:t>A critério da Contratante, a Contratada poderá ser penalizada com a rescisão contratual nas seguintes condições:</w:t>
      </w:r>
    </w:p>
    <w:p w14:paraId="7C8E30A9" w14:textId="408A6C05"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5.7.11.</w:t>
      </w:r>
      <w:r w:rsidRPr="00885742">
        <w:rPr>
          <w:rFonts w:eastAsia="PalatinoLinotype"/>
          <w:bCs/>
          <w:sz w:val="22"/>
          <w:szCs w:val="22"/>
        </w:rPr>
        <w:tab/>
        <w:t>Em caso de reincidência de falhas penalizadas com o desconto de 10% (dez por cento) por mais de 3 (três) vezes durante a vigência do contrato ou a cada prorrogação, se houver;</w:t>
      </w:r>
    </w:p>
    <w:p w14:paraId="75EDB25C" w14:textId="36B5886E" w:rsidR="000E21F3" w:rsidRPr="00885742" w:rsidRDefault="000E21F3" w:rsidP="000E21F3">
      <w:pPr>
        <w:autoSpaceDE w:val="0"/>
        <w:autoSpaceDN w:val="0"/>
        <w:adjustRightInd w:val="0"/>
        <w:spacing w:line="360" w:lineRule="auto"/>
        <w:ind w:left="709" w:hanging="709"/>
        <w:rPr>
          <w:rFonts w:eastAsia="PalatinoLinotype"/>
          <w:bCs/>
          <w:sz w:val="22"/>
          <w:szCs w:val="22"/>
        </w:rPr>
      </w:pPr>
      <w:r w:rsidRPr="00885742">
        <w:rPr>
          <w:rFonts w:eastAsia="PalatinoLinotype"/>
          <w:bCs/>
          <w:sz w:val="22"/>
          <w:szCs w:val="22"/>
        </w:rPr>
        <w:t>5.7.12.</w:t>
      </w:r>
      <w:r w:rsidRPr="00885742">
        <w:rPr>
          <w:rFonts w:eastAsia="PalatinoLinotype"/>
          <w:bCs/>
          <w:sz w:val="22"/>
          <w:szCs w:val="22"/>
        </w:rPr>
        <w:tab/>
        <w:t>Faixa de pontuação obtida abaixo de 25 (vinte e cinco) pontos;</w:t>
      </w:r>
    </w:p>
    <w:p w14:paraId="521B0541" w14:textId="2A438980" w:rsidR="000E21F3" w:rsidRPr="00885742" w:rsidRDefault="000E21F3" w:rsidP="000E21F3">
      <w:pPr>
        <w:tabs>
          <w:tab w:val="left" w:pos="0"/>
        </w:tabs>
        <w:spacing w:before="100" w:line="360" w:lineRule="auto"/>
        <w:ind w:left="709" w:hanging="709"/>
        <w:rPr>
          <w:rFonts w:eastAsia="PalatinoLinotype"/>
          <w:bCs/>
          <w:sz w:val="22"/>
          <w:szCs w:val="22"/>
        </w:rPr>
      </w:pPr>
      <w:r w:rsidRPr="00885742">
        <w:rPr>
          <w:rFonts w:eastAsia="PalatinoLinotype"/>
          <w:bCs/>
          <w:sz w:val="22"/>
          <w:szCs w:val="22"/>
        </w:rPr>
        <w:t>5.7.13</w:t>
      </w:r>
      <w:r w:rsidRPr="00885742">
        <w:rPr>
          <w:rFonts w:eastAsia="PalatinoLinotype"/>
          <w:bCs/>
          <w:sz w:val="22"/>
          <w:szCs w:val="22"/>
        </w:rPr>
        <w:tab/>
        <w:t xml:space="preserve"> A pontuação for inferior a 40 (quarenta) pontos por 3 (três) meses consecutivos</w:t>
      </w:r>
    </w:p>
    <w:p w14:paraId="1D77D1C2" w14:textId="77777777" w:rsidR="00E520FD" w:rsidRPr="00885742" w:rsidRDefault="00E520FD" w:rsidP="002B4CB8">
      <w:pPr>
        <w:pStyle w:val="Recuodecorpodetexto"/>
        <w:tabs>
          <w:tab w:val="left" w:pos="-1985"/>
          <w:tab w:val="left" w:pos="-142"/>
        </w:tabs>
        <w:ind w:left="0"/>
        <w:rPr>
          <w:bCs/>
          <w:sz w:val="22"/>
          <w:szCs w:val="22"/>
        </w:rPr>
      </w:pPr>
      <w:r w:rsidRPr="00885742">
        <w:rPr>
          <w:bCs/>
          <w:sz w:val="22"/>
          <w:szCs w:val="22"/>
        </w:rPr>
        <w:t>5.5 - A coordenação dos trabalhos da equipe será de responsabilidade do gestor do contrato e do Coordenador de Campo da contratada. A principal característica dessa equipe é de “equipe a disposição da 6ª SR”, para execução de serviços.</w:t>
      </w:r>
    </w:p>
    <w:p w14:paraId="18B6C995" w14:textId="77777777" w:rsidR="00AF0BAF" w:rsidRPr="00885742" w:rsidRDefault="00AF0BAF" w:rsidP="00AF0BAF">
      <w:pPr>
        <w:pStyle w:val="Recuodecorpodetexto"/>
        <w:tabs>
          <w:tab w:val="left" w:pos="-1985"/>
          <w:tab w:val="left" w:pos="-142"/>
        </w:tabs>
        <w:spacing w:after="0"/>
        <w:ind w:left="0"/>
        <w:rPr>
          <w:bCs/>
          <w:color w:val="FF0000"/>
          <w:sz w:val="22"/>
          <w:szCs w:val="22"/>
        </w:rPr>
      </w:pPr>
    </w:p>
    <w:p w14:paraId="37602542" w14:textId="0FF57B68" w:rsidR="00E520FD" w:rsidRPr="00885742" w:rsidRDefault="00E520FD" w:rsidP="002B4CB8">
      <w:pPr>
        <w:pStyle w:val="Recuodecorpodetexto"/>
        <w:tabs>
          <w:tab w:val="left" w:pos="-1985"/>
          <w:tab w:val="left" w:pos="-142"/>
        </w:tabs>
        <w:ind w:left="0"/>
        <w:rPr>
          <w:bCs/>
          <w:sz w:val="22"/>
          <w:szCs w:val="22"/>
        </w:rPr>
      </w:pPr>
      <w:r w:rsidRPr="00885742">
        <w:rPr>
          <w:bCs/>
          <w:sz w:val="22"/>
          <w:szCs w:val="22"/>
        </w:rPr>
        <w:t>5.</w:t>
      </w:r>
      <w:r w:rsidR="00272680" w:rsidRPr="00885742">
        <w:rPr>
          <w:bCs/>
          <w:sz w:val="22"/>
          <w:szCs w:val="22"/>
        </w:rPr>
        <w:t>8.</w:t>
      </w:r>
      <w:r w:rsidR="00272680" w:rsidRPr="00885742">
        <w:rPr>
          <w:bCs/>
          <w:sz w:val="22"/>
          <w:szCs w:val="22"/>
        </w:rPr>
        <w:tab/>
      </w:r>
      <w:r w:rsidR="00272680" w:rsidRPr="00885742">
        <w:rPr>
          <w:rFonts w:eastAsia="PalatinoLinotype"/>
          <w:bCs/>
          <w:sz w:val="22"/>
          <w:szCs w:val="22"/>
        </w:rPr>
        <w:t>REQUISITOS DA CONTRATAÇÃO</w:t>
      </w:r>
    </w:p>
    <w:p w14:paraId="7E821D6E" w14:textId="77777777" w:rsidR="00317935" w:rsidRPr="00885742" w:rsidRDefault="00317935" w:rsidP="00272680">
      <w:pPr>
        <w:pStyle w:val="Recuodecorpodetexto"/>
        <w:tabs>
          <w:tab w:val="left" w:pos="-1985"/>
          <w:tab w:val="left" w:pos="-142"/>
        </w:tabs>
        <w:spacing w:after="0"/>
        <w:ind w:left="0"/>
        <w:rPr>
          <w:bCs/>
          <w:sz w:val="22"/>
          <w:szCs w:val="22"/>
        </w:rPr>
      </w:pPr>
    </w:p>
    <w:p w14:paraId="45CE8CCB" w14:textId="76767E14" w:rsidR="00272680" w:rsidRPr="00885742" w:rsidRDefault="00E520FD" w:rsidP="00272680">
      <w:pPr>
        <w:autoSpaceDE w:val="0"/>
        <w:autoSpaceDN w:val="0"/>
        <w:adjustRightInd w:val="0"/>
        <w:spacing w:line="360" w:lineRule="auto"/>
        <w:rPr>
          <w:rFonts w:eastAsia="PalatinoLinotype"/>
          <w:bCs/>
          <w:sz w:val="22"/>
          <w:szCs w:val="22"/>
        </w:rPr>
      </w:pPr>
      <w:r w:rsidRPr="00885742">
        <w:rPr>
          <w:bCs/>
          <w:sz w:val="22"/>
          <w:szCs w:val="22"/>
        </w:rPr>
        <w:t>5.</w:t>
      </w:r>
      <w:r w:rsidR="00272680" w:rsidRPr="00885742">
        <w:rPr>
          <w:bCs/>
          <w:sz w:val="22"/>
          <w:szCs w:val="22"/>
        </w:rPr>
        <w:t>8</w:t>
      </w:r>
      <w:r w:rsidRPr="00885742">
        <w:rPr>
          <w:bCs/>
          <w:sz w:val="22"/>
          <w:szCs w:val="22"/>
        </w:rPr>
        <w:t xml:space="preserve">.1 – </w:t>
      </w:r>
      <w:r w:rsidR="00272680" w:rsidRPr="00885742">
        <w:rPr>
          <w:rFonts w:eastAsia="PalatinoLinotype"/>
          <w:bCs/>
          <w:sz w:val="22"/>
          <w:szCs w:val="22"/>
        </w:rPr>
        <w:t>Os profissionais selecionados pela CONTRATADA para a prestação dos serviços de vigilância deverão atender os seguintes requisitos:</w:t>
      </w:r>
    </w:p>
    <w:p w14:paraId="3ACFC9D0" w14:textId="77777777" w:rsidR="00272680" w:rsidRPr="00885742" w:rsidRDefault="00272680" w:rsidP="00272680">
      <w:pPr>
        <w:autoSpaceDE w:val="0"/>
        <w:autoSpaceDN w:val="0"/>
        <w:adjustRightInd w:val="0"/>
        <w:spacing w:line="360" w:lineRule="auto"/>
        <w:ind w:left="709" w:hanging="283"/>
        <w:rPr>
          <w:rFonts w:eastAsia="PalatinoLinotype"/>
          <w:bCs/>
          <w:sz w:val="22"/>
          <w:szCs w:val="22"/>
        </w:rPr>
      </w:pPr>
    </w:p>
    <w:p w14:paraId="1FFC1A8B" w14:textId="77777777" w:rsidR="00272680" w:rsidRPr="00885742" w:rsidRDefault="00272680" w:rsidP="00272680">
      <w:pPr>
        <w:numPr>
          <w:ilvl w:val="0"/>
          <w:numId w:val="26"/>
        </w:numPr>
        <w:tabs>
          <w:tab w:val="clear" w:pos="2138"/>
        </w:tabs>
        <w:spacing w:line="360" w:lineRule="auto"/>
        <w:ind w:left="709" w:right="424" w:hanging="283"/>
        <w:rPr>
          <w:bCs/>
          <w:sz w:val="22"/>
          <w:szCs w:val="22"/>
        </w:rPr>
      </w:pPr>
      <w:r w:rsidRPr="00885742">
        <w:rPr>
          <w:bCs/>
          <w:sz w:val="22"/>
          <w:szCs w:val="22"/>
        </w:rPr>
        <w:t xml:space="preserve">Sejam pontuais, apresentando-se sempre barbeados (no caso de postos de serviços atendidos por funcionários do sexo masculino), com os cabelos aparados </w:t>
      </w:r>
      <w:r w:rsidRPr="00885742">
        <w:rPr>
          <w:bCs/>
          <w:sz w:val="22"/>
          <w:szCs w:val="22"/>
        </w:rPr>
        <w:lastRenderedPageBreak/>
        <w:t>e limpos, devidamente uniformizados, com calças e camisas passadas e com sapatos engraxados;</w:t>
      </w:r>
    </w:p>
    <w:p w14:paraId="25931553"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Porte, na altura do peito, crachá de identificação da empresa contratada e, na altura da cintura, cinto equipado com cartucheira e arma com munição;</w:t>
      </w:r>
    </w:p>
    <w:p w14:paraId="16A5C7EE"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Cumpram rigorosamente o horário de serviço;</w:t>
      </w:r>
    </w:p>
    <w:p w14:paraId="70F3A078"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Apresentem-se de posse dos acessórios necessários ao bom desempenho do trabalho;</w:t>
      </w:r>
    </w:p>
    <w:p w14:paraId="76D8A3BD"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Ao deixarem o posto, passem o serviço para seu substituto indicando as ocorrências registradas durante o serviço, bem como as providências tomadas para solucioná-los, passando-lhe as orientações recebidas pelo vigilante líder;</w:t>
      </w:r>
    </w:p>
    <w:p w14:paraId="700E813E"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Conheçam as características do posto onde estarão trabalhando, bem como para perfeita utilização dos equipamentos colocados à sua disposição para o desempenho de seu trabalho;</w:t>
      </w:r>
    </w:p>
    <w:p w14:paraId="778123D4"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Não utilizem equipamentos e materiais estranhos às atividades exigidas para os trabalhos que deverão ser desenvolvidos no posto de serviço;</w:t>
      </w:r>
    </w:p>
    <w:p w14:paraId="3048630B"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Tenham cuidado com todo o patrimônio do CONTRATANTE eventualmente colocado à sua disposição para o desempenho dos serviços;</w:t>
      </w:r>
    </w:p>
    <w:p w14:paraId="640C6D8B"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Utilizem os aparelhos telefônicos existentes nos postos de serviços somente nos casos em que o trabalho exigir, fazendo comunicação com a contratada sempre que necessário;</w:t>
      </w:r>
    </w:p>
    <w:p w14:paraId="4BD35173"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Mantenham os postos de serviço livre de sujeiras e em perfeita organização;</w:t>
      </w:r>
    </w:p>
    <w:p w14:paraId="04E88E75"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Não utilizem os postos de serviço para a guarda de objetos estranhos às suas atividades, sejam seus ou de terceiros;</w:t>
      </w:r>
    </w:p>
    <w:p w14:paraId="68ADE4A2"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Não permaneçam em grupos, conversando com pessoas estranhas às atividades que devem ser desempenhas nos postos de serviço;</w:t>
      </w:r>
    </w:p>
    <w:p w14:paraId="72291BA7"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Mantenham sigilo quanto às informações obtidas em razão do posto de serviço para qual foi escalado;</w:t>
      </w:r>
    </w:p>
    <w:p w14:paraId="2E16B8B9"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Somente entrem em áreas privativas em caso de emergência/urgência, ou quando devidamente autorizado;</w:t>
      </w:r>
    </w:p>
    <w:p w14:paraId="38B97024"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Procurem identificar o funcionário responsável da Contratante onde estiverem prestando serviço;</w:t>
      </w:r>
    </w:p>
    <w:p w14:paraId="3D0FF43D"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Se comportem com urbanidade e educação, tratando a todos com respeito, atendendo com atenção e presteza;</w:t>
      </w:r>
    </w:p>
    <w:p w14:paraId="281995DD"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Conheçam a localização de todos os setores que funcionam no local do posto de serviço, com o objetivo de prestar informações corretas quando necessário;</w:t>
      </w:r>
    </w:p>
    <w:p w14:paraId="7897009F"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Surgindo problemas operacionais de difícil solução, procurem orientação junto ao representante da Contratante mais acessível;</w:t>
      </w:r>
    </w:p>
    <w:p w14:paraId="53FFBC96"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lastRenderedPageBreak/>
        <w:t>Comuniquem à Contratante, sempre que constatar aglomeração e/ou permanência de pessoas nas imediações das dependências da CODEVASF, bem como ações de depredação e/ou possibilidade de invasão;</w:t>
      </w:r>
    </w:p>
    <w:p w14:paraId="14F2A4D4"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Não permitam a afixação de panfletos, cartazes e similares nas dependências da empresa sem a prévia autorização da CODEVASF.</w:t>
      </w:r>
    </w:p>
    <w:p w14:paraId="3BAA26CB" w14:textId="77777777" w:rsidR="00272680" w:rsidRPr="00885742" w:rsidRDefault="00272680" w:rsidP="00272680">
      <w:pPr>
        <w:numPr>
          <w:ilvl w:val="0"/>
          <w:numId w:val="26"/>
        </w:numPr>
        <w:tabs>
          <w:tab w:val="clear" w:pos="2138"/>
          <w:tab w:val="num" w:pos="1134"/>
        </w:tabs>
        <w:spacing w:line="360" w:lineRule="auto"/>
        <w:ind w:left="709" w:right="424" w:hanging="283"/>
        <w:rPr>
          <w:bCs/>
          <w:sz w:val="22"/>
          <w:szCs w:val="22"/>
        </w:rPr>
      </w:pPr>
      <w:r w:rsidRPr="00885742">
        <w:rPr>
          <w:bCs/>
          <w:sz w:val="22"/>
          <w:szCs w:val="22"/>
        </w:rPr>
        <w:t>Controlem a entrada e saída de materiais e/ou equipamentos; estes deverão ser liberados mediante a apresentação de autorização emitida pelo responsável escolhido e apresentado pela CODEVASF como tal;</w:t>
      </w:r>
    </w:p>
    <w:p w14:paraId="60AFF799" w14:textId="12C6B474" w:rsidR="00E520FD" w:rsidRPr="00885742" w:rsidRDefault="003E758A" w:rsidP="00272680">
      <w:pPr>
        <w:pStyle w:val="Recuodecorpodetexto"/>
        <w:tabs>
          <w:tab w:val="left" w:pos="-1985"/>
          <w:tab w:val="left" w:pos="-142"/>
        </w:tabs>
        <w:ind w:left="709" w:hanging="283"/>
        <w:rPr>
          <w:bCs/>
          <w:sz w:val="22"/>
          <w:szCs w:val="22"/>
        </w:rPr>
      </w:pPr>
      <w:r w:rsidRPr="00885742">
        <w:rPr>
          <w:b/>
          <w:sz w:val="22"/>
          <w:szCs w:val="22"/>
        </w:rPr>
        <w:t>V)</w:t>
      </w:r>
      <w:r w:rsidRPr="00885742">
        <w:rPr>
          <w:bCs/>
          <w:sz w:val="22"/>
          <w:szCs w:val="22"/>
        </w:rPr>
        <w:t xml:space="preserve"> </w:t>
      </w:r>
      <w:r w:rsidR="00272680" w:rsidRPr="00885742">
        <w:rPr>
          <w:bCs/>
          <w:sz w:val="22"/>
          <w:szCs w:val="22"/>
        </w:rPr>
        <w:t>Proporcionar segurança em toda a área</w:t>
      </w:r>
      <w:r w:rsidRPr="00885742">
        <w:rPr>
          <w:bCs/>
          <w:sz w:val="22"/>
          <w:szCs w:val="22"/>
        </w:rPr>
        <w:t xml:space="preserve"> do Projeto Salitre, área de atuação</w:t>
      </w:r>
      <w:r w:rsidR="00272680" w:rsidRPr="00885742">
        <w:rPr>
          <w:bCs/>
          <w:sz w:val="22"/>
          <w:szCs w:val="22"/>
        </w:rPr>
        <w:t xml:space="preserve"> da CODEVASF</w:t>
      </w:r>
      <w:r w:rsidRPr="00885742">
        <w:rPr>
          <w:bCs/>
          <w:sz w:val="22"/>
          <w:szCs w:val="22"/>
        </w:rPr>
        <w:t>/6ª/SR</w:t>
      </w:r>
      <w:r w:rsidR="00272680" w:rsidRPr="00885742">
        <w:rPr>
          <w:bCs/>
          <w:sz w:val="22"/>
          <w:szCs w:val="22"/>
        </w:rPr>
        <w:t>.</w:t>
      </w:r>
    </w:p>
    <w:p w14:paraId="59BAA57C" w14:textId="77777777" w:rsidR="00317935" w:rsidRPr="00885742" w:rsidRDefault="00317935" w:rsidP="00317935">
      <w:pPr>
        <w:pStyle w:val="Recuodecorpodetexto"/>
        <w:tabs>
          <w:tab w:val="left" w:pos="-1985"/>
          <w:tab w:val="left" w:pos="-142"/>
        </w:tabs>
        <w:spacing w:after="0"/>
        <w:ind w:left="0"/>
        <w:rPr>
          <w:bCs/>
          <w:sz w:val="22"/>
          <w:szCs w:val="22"/>
        </w:rPr>
      </w:pPr>
    </w:p>
    <w:p w14:paraId="0916B792" w14:textId="77777777" w:rsidR="003B718A" w:rsidRPr="00885742" w:rsidRDefault="00E520FD" w:rsidP="003B718A">
      <w:pPr>
        <w:autoSpaceDE w:val="0"/>
        <w:autoSpaceDN w:val="0"/>
        <w:adjustRightInd w:val="0"/>
        <w:spacing w:line="360" w:lineRule="auto"/>
        <w:rPr>
          <w:rFonts w:eastAsia="PalatinoLinotype"/>
          <w:bCs/>
          <w:sz w:val="22"/>
          <w:szCs w:val="22"/>
        </w:rPr>
      </w:pPr>
      <w:r w:rsidRPr="00885742">
        <w:rPr>
          <w:bCs/>
          <w:sz w:val="22"/>
          <w:szCs w:val="22"/>
        </w:rPr>
        <w:t>5.</w:t>
      </w:r>
      <w:r w:rsidR="003B718A" w:rsidRPr="00885742">
        <w:rPr>
          <w:bCs/>
          <w:sz w:val="22"/>
          <w:szCs w:val="22"/>
        </w:rPr>
        <w:t>9.</w:t>
      </w:r>
      <w:r w:rsidR="003B718A" w:rsidRPr="00885742">
        <w:rPr>
          <w:bCs/>
          <w:sz w:val="22"/>
          <w:szCs w:val="22"/>
        </w:rPr>
        <w:tab/>
      </w:r>
      <w:r w:rsidR="003B718A" w:rsidRPr="00885742">
        <w:rPr>
          <w:rFonts w:eastAsia="PalatinoLinotype"/>
          <w:bCs/>
          <w:sz w:val="22"/>
          <w:szCs w:val="22"/>
        </w:rPr>
        <w:t>UNIFORMES</w:t>
      </w:r>
    </w:p>
    <w:p w14:paraId="478D1F79" w14:textId="61DB69C3"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bCs/>
          <w:i w:val="0"/>
          <w:color w:val="auto"/>
          <w:sz w:val="22"/>
          <w:szCs w:val="22"/>
          <w:lang w:val="pt-BR"/>
        </w:rPr>
      </w:pPr>
      <w:r w:rsidRPr="00885742">
        <w:rPr>
          <w:rFonts w:ascii="Arial" w:eastAsiaTheme="minorHAnsi" w:hAnsi="Arial" w:cs="Arial"/>
          <w:b w:val="0"/>
          <w:bCs/>
          <w:i w:val="0"/>
          <w:color w:val="auto"/>
          <w:sz w:val="22"/>
          <w:szCs w:val="22"/>
          <w:lang w:val="pt-BR"/>
        </w:rPr>
        <w:t>5.9.1</w:t>
      </w:r>
      <w:r w:rsidR="003B718A" w:rsidRPr="00885742">
        <w:rPr>
          <w:rFonts w:ascii="Arial" w:eastAsiaTheme="minorHAnsi" w:hAnsi="Arial" w:cs="Arial"/>
          <w:b w:val="0"/>
          <w:bCs/>
          <w:i w:val="0"/>
          <w:color w:val="auto"/>
          <w:sz w:val="22"/>
          <w:szCs w:val="22"/>
          <w:lang w:val="pt-BR"/>
        </w:rPr>
        <w:t xml:space="preserve"> A empresa fornecerá uniforme a seus empregados na forma do disposto na Lei 7.102, de 20 de junho de 1983, no Decreto nº 89.056, de 24 de novembro de 1983, PORTARIA No. 387/2006 - DG/DPF, de 28 de AGOSTO de 2006 e na Convenção Coletiva de Trabalho, resguardando-se a Codevasf o direito de exigir a substituição dos uniformes julgados inadequados;</w:t>
      </w:r>
    </w:p>
    <w:p w14:paraId="0BFD5115" w14:textId="7CA6C5D9"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bCs/>
          <w:i w:val="0"/>
          <w:color w:val="auto"/>
          <w:sz w:val="22"/>
          <w:szCs w:val="22"/>
          <w:lang w:val="pt-BR"/>
        </w:rPr>
      </w:pPr>
      <w:r w:rsidRPr="00885742">
        <w:rPr>
          <w:rFonts w:ascii="Arial" w:eastAsiaTheme="minorHAnsi" w:hAnsi="Arial" w:cs="Arial"/>
          <w:b w:val="0"/>
          <w:bCs/>
          <w:i w:val="0"/>
          <w:color w:val="auto"/>
          <w:sz w:val="22"/>
          <w:szCs w:val="22"/>
          <w:lang w:val="pt-BR"/>
        </w:rPr>
        <w:t>5.9.2</w:t>
      </w:r>
      <w:r w:rsidR="003B718A" w:rsidRPr="00885742">
        <w:rPr>
          <w:rFonts w:ascii="Arial" w:eastAsiaTheme="minorHAnsi" w:hAnsi="Arial" w:cs="Arial"/>
          <w:b w:val="0"/>
          <w:bCs/>
          <w:i w:val="0"/>
          <w:color w:val="auto"/>
          <w:sz w:val="22"/>
          <w:szCs w:val="22"/>
          <w:lang w:val="pt-BR"/>
        </w:rPr>
        <w:t xml:space="preserve"> Os uniformes deverão conter a identificação da empresa (nome e/ou logotipo) em local visível, pelo menos nas peças que compõem a parte superior do vestuário (impressa ou bordada). </w:t>
      </w:r>
    </w:p>
    <w:p w14:paraId="2858645F" w14:textId="2DFE5FAE"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bCs/>
          <w:i w:val="0"/>
          <w:color w:val="auto"/>
          <w:sz w:val="22"/>
          <w:szCs w:val="22"/>
          <w:lang w:val="pt-BR"/>
        </w:rPr>
      </w:pPr>
      <w:r w:rsidRPr="00885742">
        <w:rPr>
          <w:rFonts w:ascii="Arial" w:eastAsiaTheme="minorHAnsi" w:hAnsi="Arial" w:cs="Arial"/>
          <w:b w:val="0"/>
          <w:bCs/>
          <w:i w:val="0"/>
          <w:color w:val="auto"/>
          <w:sz w:val="22"/>
          <w:szCs w:val="22"/>
          <w:lang w:val="pt-BR"/>
        </w:rPr>
        <w:t>5.9.3</w:t>
      </w:r>
      <w:r w:rsidR="003B718A" w:rsidRPr="00885742">
        <w:rPr>
          <w:rFonts w:ascii="Arial" w:eastAsiaTheme="minorHAnsi" w:hAnsi="Arial" w:cs="Arial"/>
          <w:b w:val="0"/>
          <w:bCs/>
          <w:i w:val="0"/>
          <w:color w:val="auto"/>
          <w:sz w:val="22"/>
          <w:szCs w:val="22"/>
          <w:lang w:val="pt-BR"/>
        </w:rPr>
        <w:t>. O fornecimento dos uniformes deverá ser efetivado da seguinte forma:</w:t>
      </w:r>
    </w:p>
    <w:p w14:paraId="7F25ED47" w14:textId="70E2A658"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bCs/>
          <w:i w:val="0"/>
          <w:color w:val="auto"/>
          <w:sz w:val="22"/>
          <w:szCs w:val="22"/>
          <w:lang w:val="pt-BR"/>
        </w:rPr>
      </w:pPr>
      <w:r w:rsidRPr="00885742">
        <w:rPr>
          <w:rFonts w:ascii="Arial" w:eastAsiaTheme="minorHAnsi" w:hAnsi="Arial" w:cs="Arial"/>
          <w:b w:val="0"/>
          <w:bCs/>
          <w:i w:val="0"/>
          <w:color w:val="auto"/>
          <w:sz w:val="22"/>
          <w:szCs w:val="22"/>
          <w:lang w:val="pt-BR"/>
        </w:rPr>
        <w:t>5.9.4</w:t>
      </w:r>
      <w:r w:rsidR="003B718A" w:rsidRPr="00885742">
        <w:rPr>
          <w:rFonts w:ascii="Arial" w:eastAsiaTheme="minorHAnsi" w:hAnsi="Arial" w:cs="Arial"/>
          <w:b w:val="0"/>
          <w:bCs/>
          <w:i w:val="0"/>
          <w:color w:val="auto"/>
          <w:sz w:val="22"/>
          <w:szCs w:val="22"/>
          <w:lang w:val="pt-BR"/>
        </w:rPr>
        <w:t>. O primeiro uniforme deverá ser entregue ao empregado no início da execução do contrato, devendo o conjunto completo de uniforme ser substituído a cada 06 (seis) meses, ou a qualquer época, no prazo máximo de 48 (quarenta e oito) horas, após comunicação escrita da Contratante, sempre que não atendam as condições mínimas de apresentação;</w:t>
      </w:r>
    </w:p>
    <w:p w14:paraId="6D0CAD08" w14:textId="77777777" w:rsidR="003B718A" w:rsidRPr="00885742" w:rsidRDefault="003B718A" w:rsidP="00BA5FCF">
      <w:pPr>
        <w:pStyle w:val="Corpodetexto"/>
        <w:tabs>
          <w:tab w:val="left" w:pos="540"/>
        </w:tabs>
        <w:spacing w:line="360" w:lineRule="auto"/>
        <w:ind w:left="540" w:hanging="540"/>
        <w:jc w:val="both"/>
        <w:rPr>
          <w:rFonts w:ascii="Arial" w:eastAsiaTheme="minorHAnsi" w:hAnsi="Arial" w:cs="Arial"/>
          <w:b w:val="0"/>
          <w:bCs/>
          <w:i w:val="0"/>
          <w:color w:val="auto"/>
          <w:sz w:val="22"/>
          <w:szCs w:val="22"/>
          <w:lang w:val="pt-BR"/>
        </w:rPr>
      </w:pPr>
    </w:p>
    <w:p w14:paraId="1A571002" w14:textId="1369B686"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bCs/>
          <w:i w:val="0"/>
          <w:color w:val="auto"/>
          <w:sz w:val="22"/>
          <w:szCs w:val="22"/>
          <w:lang w:val="pt-BR"/>
        </w:rPr>
      </w:pPr>
      <w:r w:rsidRPr="00885742">
        <w:rPr>
          <w:rFonts w:ascii="Arial" w:eastAsiaTheme="minorHAnsi" w:hAnsi="Arial" w:cs="Arial"/>
          <w:b w:val="0"/>
          <w:bCs/>
          <w:i w:val="0"/>
          <w:color w:val="auto"/>
          <w:sz w:val="22"/>
          <w:szCs w:val="22"/>
          <w:lang w:val="pt-BR"/>
        </w:rPr>
        <w:t>5.9.5</w:t>
      </w:r>
      <w:r w:rsidR="003B718A" w:rsidRPr="00885742">
        <w:rPr>
          <w:rFonts w:ascii="Arial" w:eastAsiaTheme="minorHAnsi" w:hAnsi="Arial" w:cs="Arial"/>
          <w:b w:val="0"/>
          <w:bCs/>
          <w:i w:val="0"/>
          <w:color w:val="auto"/>
          <w:sz w:val="22"/>
          <w:szCs w:val="22"/>
          <w:lang w:val="pt-BR"/>
        </w:rPr>
        <w:t>. Os uniformes deverão ser entregues mediante recibo, cuja cópia, devidamente acompanhada do original para conferência, deverá ser enviada ao empregado responsável pela fiscalização do contrato.</w:t>
      </w:r>
    </w:p>
    <w:p w14:paraId="7216AFE0" w14:textId="77777777" w:rsidR="00410D0E" w:rsidRPr="00885742" w:rsidRDefault="00410D0E" w:rsidP="00BA5FCF">
      <w:pPr>
        <w:autoSpaceDE w:val="0"/>
        <w:autoSpaceDN w:val="0"/>
        <w:adjustRightInd w:val="0"/>
        <w:spacing w:line="360" w:lineRule="auto"/>
        <w:rPr>
          <w:bCs/>
          <w:sz w:val="22"/>
          <w:szCs w:val="22"/>
        </w:rPr>
      </w:pPr>
      <w:bookmarkStart w:id="10" w:name="_Hlk509385854"/>
    </w:p>
    <w:p w14:paraId="190DD932" w14:textId="56B4D330" w:rsidR="003B718A" w:rsidRPr="00885742" w:rsidRDefault="00BA5FCF" w:rsidP="00BA5FCF">
      <w:pPr>
        <w:autoSpaceDE w:val="0"/>
        <w:autoSpaceDN w:val="0"/>
        <w:adjustRightInd w:val="0"/>
        <w:spacing w:line="360" w:lineRule="auto"/>
        <w:rPr>
          <w:rFonts w:eastAsia="PalatinoLinotype"/>
          <w:bCs/>
          <w:sz w:val="22"/>
          <w:szCs w:val="22"/>
        </w:rPr>
      </w:pPr>
      <w:r w:rsidRPr="00885742">
        <w:rPr>
          <w:bCs/>
          <w:sz w:val="22"/>
          <w:szCs w:val="22"/>
        </w:rPr>
        <w:t>5.10.</w:t>
      </w:r>
      <w:r w:rsidRPr="00885742">
        <w:rPr>
          <w:bCs/>
          <w:sz w:val="22"/>
          <w:szCs w:val="22"/>
        </w:rPr>
        <w:tab/>
      </w:r>
      <w:r w:rsidRPr="00885742">
        <w:rPr>
          <w:rFonts w:eastAsia="PalatinoLinotype"/>
          <w:bCs/>
          <w:sz w:val="22"/>
          <w:szCs w:val="22"/>
        </w:rPr>
        <w:t>UNIFORMES</w:t>
      </w:r>
    </w:p>
    <w:p w14:paraId="0790A48D" w14:textId="77777777" w:rsidR="00BA5FCF" w:rsidRPr="00885742" w:rsidRDefault="00BA5FCF" w:rsidP="00BA5FCF">
      <w:pPr>
        <w:autoSpaceDE w:val="0"/>
        <w:autoSpaceDN w:val="0"/>
        <w:adjustRightInd w:val="0"/>
        <w:spacing w:line="360" w:lineRule="auto"/>
        <w:rPr>
          <w:rFonts w:eastAsia="PalatinoLinotype"/>
          <w:sz w:val="22"/>
          <w:szCs w:val="22"/>
        </w:rPr>
      </w:pPr>
    </w:p>
    <w:bookmarkEnd w:id="10"/>
    <w:p w14:paraId="43521D0B" w14:textId="327316ED"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5.10.1</w:t>
      </w:r>
      <w:r w:rsidR="003B718A" w:rsidRPr="00885742">
        <w:rPr>
          <w:rFonts w:ascii="Arial" w:eastAsiaTheme="minorHAnsi" w:hAnsi="Arial" w:cs="Arial"/>
          <w:b w:val="0"/>
          <w:i w:val="0"/>
          <w:color w:val="auto"/>
          <w:sz w:val="22"/>
          <w:szCs w:val="22"/>
          <w:lang w:val="pt-BR"/>
        </w:rPr>
        <w:t xml:space="preserve"> A contratada fornecerá os seguintes materiais e equipamentos para os postos de vigilância armada:</w:t>
      </w:r>
    </w:p>
    <w:p w14:paraId="40310C95" w14:textId="58F4A67E"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5.10.2</w:t>
      </w:r>
      <w:r w:rsidR="003B718A" w:rsidRPr="00885742">
        <w:rPr>
          <w:rFonts w:ascii="Arial" w:eastAsiaTheme="minorHAnsi" w:hAnsi="Arial" w:cs="Arial"/>
          <w:b w:val="0"/>
          <w:i w:val="0"/>
          <w:color w:val="auto"/>
          <w:sz w:val="22"/>
          <w:szCs w:val="22"/>
          <w:lang w:val="pt-BR"/>
        </w:rPr>
        <w:t xml:space="preserve"> Apito de metal;</w:t>
      </w:r>
    </w:p>
    <w:p w14:paraId="3F45296E" w14:textId="49B6C444"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5.10.3.</w:t>
      </w:r>
      <w:r w:rsidRPr="00885742">
        <w:rPr>
          <w:rFonts w:ascii="Arial" w:eastAsiaTheme="minorHAnsi" w:hAnsi="Arial" w:cs="Arial"/>
          <w:b w:val="0"/>
          <w:i w:val="0"/>
          <w:color w:val="auto"/>
          <w:sz w:val="22"/>
          <w:szCs w:val="22"/>
          <w:lang w:val="pt-BR"/>
        </w:rPr>
        <w:tab/>
      </w:r>
      <w:r w:rsidR="003B718A" w:rsidRPr="00885742">
        <w:rPr>
          <w:rFonts w:ascii="Arial" w:eastAsiaTheme="minorHAnsi" w:hAnsi="Arial" w:cs="Arial"/>
          <w:b w:val="0"/>
          <w:i w:val="0"/>
          <w:color w:val="auto"/>
          <w:sz w:val="22"/>
          <w:szCs w:val="22"/>
          <w:lang w:val="pt-BR"/>
        </w:rPr>
        <w:t>Cordão de apito do tipo trançado;</w:t>
      </w:r>
    </w:p>
    <w:p w14:paraId="2414AFDC" w14:textId="4E153A94"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lastRenderedPageBreak/>
        <w:t>5.10.4.</w:t>
      </w:r>
      <w:r w:rsidRPr="00885742">
        <w:rPr>
          <w:rFonts w:ascii="Arial" w:eastAsiaTheme="minorHAnsi" w:hAnsi="Arial" w:cs="Arial"/>
          <w:b w:val="0"/>
          <w:i w:val="0"/>
          <w:color w:val="auto"/>
          <w:sz w:val="22"/>
          <w:szCs w:val="22"/>
          <w:lang w:val="pt-BR"/>
        </w:rPr>
        <w:tab/>
      </w:r>
      <w:r w:rsidR="003B718A" w:rsidRPr="00885742">
        <w:rPr>
          <w:rFonts w:ascii="Arial" w:eastAsiaTheme="minorHAnsi" w:hAnsi="Arial" w:cs="Arial"/>
          <w:b w:val="0"/>
          <w:i w:val="0"/>
          <w:color w:val="auto"/>
          <w:sz w:val="22"/>
          <w:szCs w:val="22"/>
          <w:lang w:val="pt-BR"/>
        </w:rPr>
        <w:t>Livro de Ocorrências;</w:t>
      </w:r>
    </w:p>
    <w:p w14:paraId="71064CDD" w14:textId="198C3ADC"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5.10.5.</w:t>
      </w:r>
      <w:r w:rsidRPr="00885742">
        <w:rPr>
          <w:rFonts w:ascii="Arial" w:eastAsiaTheme="minorHAnsi" w:hAnsi="Arial" w:cs="Arial"/>
          <w:b w:val="0"/>
          <w:i w:val="0"/>
          <w:color w:val="auto"/>
          <w:sz w:val="22"/>
          <w:szCs w:val="22"/>
          <w:lang w:val="pt-BR"/>
        </w:rPr>
        <w:tab/>
      </w:r>
      <w:r w:rsidR="003B718A" w:rsidRPr="00885742">
        <w:rPr>
          <w:rFonts w:ascii="Arial" w:eastAsiaTheme="minorHAnsi" w:hAnsi="Arial" w:cs="Arial"/>
          <w:b w:val="0"/>
          <w:i w:val="0"/>
          <w:color w:val="auto"/>
          <w:sz w:val="22"/>
          <w:szCs w:val="22"/>
          <w:lang w:val="pt-BR"/>
        </w:rPr>
        <w:t>Revólver calibre 38 com, no mínimo, seis tiros e cano de três polegadas;</w:t>
      </w:r>
    </w:p>
    <w:p w14:paraId="6AE0C50D" w14:textId="6F6D303D"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5.10.6.</w:t>
      </w:r>
      <w:r w:rsidRPr="00885742">
        <w:rPr>
          <w:rFonts w:ascii="Arial" w:eastAsiaTheme="minorHAnsi" w:hAnsi="Arial" w:cs="Arial"/>
          <w:b w:val="0"/>
          <w:i w:val="0"/>
          <w:color w:val="auto"/>
          <w:sz w:val="22"/>
          <w:szCs w:val="22"/>
          <w:lang w:val="pt-BR"/>
        </w:rPr>
        <w:tab/>
      </w:r>
      <w:r w:rsidR="003B718A" w:rsidRPr="00885742">
        <w:rPr>
          <w:rFonts w:ascii="Arial" w:eastAsiaTheme="minorHAnsi" w:hAnsi="Arial" w:cs="Arial"/>
          <w:b w:val="0"/>
          <w:i w:val="0"/>
          <w:color w:val="auto"/>
          <w:sz w:val="22"/>
          <w:szCs w:val="22"/>
          <w:lang w:val="pt-BR"/>
        </w:rPr>
        <w:t>Cinto Operacional com Coldres adequados ao armamento fornecido.</w:t>
      </w:r>
    </w:p>
    <w:p w14:paraId="79C742D8" w14:textId="312BFA7A" w:rsidR="003B718A" w:rsidRPr="00885742" w:rsidRDefault="00BA5FCF" w:rsidP="00BA5FCF">
      <w:pPr>
        <w:pStyle w:val="Corpodetexto"/>
        <w:tabs>
          <w:tab w:val="left" w:pos="540"/>
        </w:tabs>
        <w:spacing w:line="360" w:lineRule="auto"/>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5.10.7.</w:t>
      </w:r>
      <w:r w:rsidRPr="00885742">
        <w:rPr>
          <w:rFonts w:ascii="Arial" w:eastAsiaTheme="minorHAnsi" w:hAnsi="Arial" w:cs="Arial"/>
          <w:b w:val="0"/>
          <w:i w:val="0"/>
          <w:color w:val="auto"/>
          <w:sz w:val="22"/>
          <w:szCs w:val="22"/>
          <w:lang w:val="pt-BR"/>
        </w:rPr>
        <w:tab/>
      </w:r>
      <w:r w:rsidR="003B718A" w:rsidRPr="00885742">
        <w:rPr>
          <w:rFonts w:ascii="Arial" w:eastAsiaTheme="minorHAnsi" w:hAnsi="Arial" w:cs="Arial"/>
          <w:b w:val="0"/>
          <w:i w:val="0"/>
          <w:color w:val="auto"/>
          <w:sz w:val="22"/>
          <w:szCs w:val="22"/>
          <w:lang w:val="pt-BR"/>
        </w:rPr>
        <w:t>Munições de calibre 38;</w:t>
      </w:r>
    </w:p>
    <w:p w14:paraId="2E9A269C" w14:textId="7092B9CE"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5.10.8.</w:t>
      </w:r>
      <w:r w:rsidRPr="00885742">
        <w:rPr>
          <w:rFonts w:ascii="Arial" w:eastAsiaTheme="minorHAnsi" w:hAnsi="Arial" w:cs="Arial"/>
          <w:b w:val="0"/>
          <w:i w:val="0"/>
          <w:color w:val="auto"/>
          <w:sz w:val="22"/>
          <w:szCs w:val="22"/>
          <w:lang w:val="pt-BR"/>
        </w:rPr>
        <w:tab/>
      </w:r>
      <w:r w:rsidR="003B718A" w:rsidRPr="00885742">
        <w:rPr>
          <w:rFonts w:ascii="Arial" w:eastAsiaTheme="minorHAnsi" w:hAnsi="Arial" w:cs="Arial"/>
          <w:b w:val="0"/>
          <w:i w:val="0"/>
          <w:color w:val="auto"/>
          <w:sz w:val="22"/>
          <w:szCs w:val="22"/>
          <w:lang w:val="pt-BR"/>
        </w:rPr>
        <w:t xml:space="preserve"> Lanterna portátil com 02 (duas) pilhas;</w:t>
      </w:r>
    </w:p>
    <w:p w14:paraId="12F089D2" w14:textId="13A4AB2A"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5.10.9.</w:t>
      </w:r>
      <w:r w:rsidRPr="00885742">
        <w:rPr>
          <w:rFonts w:ascii="Arial" w:eastAsiaTheme="minorHAnsi" w:hAnsi="Arial" w:cs="Arial"/>
          <w:b w:val="0"/>
          <w:i w:val="0"/>
          <w:color w:val="auto"/>
          <w:sz w:val="22"/>
          <w:szCs w:val="22"/>
          <w:lang w:val="pt-BR"/>
        </w:rPr>
        <w:tab/>
      </w:r>
      <w:r w:rsidR="003B718A" w:rsidRPr="00885742">
        <w:rPr>
          <w:rFonts w:ascii="Arial" w:eastAsiaTheme="minorHAnsi" w:hAnsi="Arial" w:cs="Arial"/>
          <w:b w:val="0"/>
          <w:i w:val="0"/>
          <w:color w:val="auto"/>
          <w:sz w:val="22"/>
          <w:szCs w:val="22"/>
          <w:lang w:val="pt-BR"/>
        </w:rPr>
        <w:t xml:space="preserve"> Pilhas pequenas para lanternas.</w:t>
      </w:r>
    </w:p>
    <w:p w14:paraId="3769B4E8" w14:textId="5407D663" w:rsidR="003B718A" w:rsidRPr="00885742" w:rsidRDefault="00BA5FCF" w:rsidP="00BA5FCF">
      <w:pPr>
        <w:pStyle w:val="Corpodetexto"/>
        <w:tabs>
          <w:tab w:val="left" w:pos="709"/>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5.10.10. Sistema</w:t>
      </w:r>
      <w:r w:rsidR="003B718A" w:rsidRPr="00885742">
        <w:rPr>
          <w:rFonts w:ascii="Arial" w:eastAsiaTheme="minorHAnsi" w:hAnsi="Arial" w:cs="Arial"/>
          <w:b w:val="0"/>
          <w:i w:val="0"/>
          <w:color w:val="auto"/>
          <w:sz w:val="22"/>
          <w:szCs w:val="22"/>
          <w:lang w:val="pt-BR"/>
        </w:rPr>
        <w:t xml:space="preserve"> de comunicação.</w:t>
      </w:r>
    </w:p>
    <w:p w14:paraId="61A0945E" w14:textId="2EBEFC38" w:rsidR="003B718A" w:rsidRPr="00885742" w:rsidRDefault="00BA5FCF" w:rsidP="00BA5FCF">
      <w:pPr>
        <w:pStyle w:val="Corpodetexto"/>
        <w:tabs>
          <w:tab w:val="left" w:pos="709"/>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5.10.11. Capacetes</w:t>
      </w:r>
      <w:r w:rsidR="003B718A" w:rsidRPr="00885742">
        <w:rPr>
          <w:rFonts w:ascii="Arial" w:eastAsiaTheme="minorHAnsi" w:hAnsi="Arial" w:cs="Arial"/>
          <w:b w:val="0"/>
          <w:i w:val="0"/>
          <w:color w:val="auto"/>
          <w:sz w:val="22"/>
          <w:szCs w:val="22"/>
          <w:lang w:val="pt-BR"/>
        </w:rPr>
        <w:t xml:space="preserve"> e outros equipamentos necessários para o desenvolvimento dos serviços </w:t>
      </w:r>
      <w:r w:rsidRPr="00885742">
        <w:rPr>
          <w:rFonts w:ascii="Arial" w:eastAsiaTheme="minorHAnsi" w:hAnsi="Arial" w:cs="Arial"/>
          <w:b w:val="0"/>
          <w:i w:val="0"/>
          <w:color w:val="auto"/>
          <w:sz w:val="22"/>
          <w:szCs w:val="22"/>
          <w:lang w:val="pt-BR"/>
        </w:rPr>
        <w:t xml:space="preserve">     </w:t>
      </w:r>
      <w:r w:rsidR="003B718A" w:rsidRPr="00885742">
        <w:rPr>
          <w:rFonts w:ascii="Arial" w:eastAsiaTheme="minorHAnsi" w:hAnsi="Arial" w:cs="Arial"/>
          <w:b w:val="0"/>
          <w:i w:val="0"/>
          <w:color w:val="auto"/>
          <w:sz w:val="22"/>
          <w:szCs w:val="22"/>
          <w:lang w:val="pt-BR"/>
        </w:rPr>
        <w:t>contratados.</w:t>
      </w:r>
    </w:p>
    <w:p w14:paraId="163AA6A7" w14:textId="29C6CC2F" w:rsidR="003B718A" w:rsidRPr="00885742" w:rsidRDefault="00BA5FCF"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r w:rsidRPr="00885742">
        <w:rPr>
          <w:rFonts w:ascii="Arial" w:eastAsiaTheme="minorHAnsi" w:hAnsi="Arial" w:cs="Arial"/>
          <w:b w:val="0"/>
          <w:i w:val="0"/>
          <w:color w:val="auto"/>
          <w:sz w:val="22"/>
          <w:szCs w:val="22"/>
          <w:lang w:val="pt-BR"/>
        </w:rPr>
        <w:t>5.10.12.</w:t>
      </w:r>
      <w:r w:rsidR="003B718A" w:rsidRPr="00885742">
        <w:rPr>
          <w:rFonts w:ascii="Arial" w:eastAsiaTheme="minorHAnsi" w:hAnsi="Arial" w:cs="Arial"/>
          <w:b w:val="0"/>
          <w:i w:val="0"/>
          <w:color w:val="auto"/>
          <w:sz w:val="22"/>
          <w:szCs w:val="22"/>
          <w:lang w:val="pt-BR"/>
        </w:rPr>
        <w:t xml:space="preserve"> Colete Balístico Nível II, na quantidade definida pela Convenção Coletiva de Trabalho, SINDESP-BA, 2018/2019.</w:t>
      </w:r>
    </w:p>
    <w:p w14:paraId="6369D7E5" w14:textId="600499FC" w:rsidR="003E758A" w:rsidRPr="00885742" w:rsidRDefault="003E758A" w:rsidP="003E758A">
      <w:pPr>
        <w:spacing w:line="360" w:lineRule="auto"/>
        <w:ind w:left="426" w:right="-568" w:hanging="360"/>
        <w:rPr>
          <w:bCs/>
          <w:snapToGrid w:val="0"/>
          <w:sz w:val="22"/>
          <w:szCs w:val="22"/>
        </w:rPr>
      </w:pPr>
      <w:r w:rsidRPr="00885742">
        <w:rPr>
          <w:bCs/>
          <w:i/>
          <w:sz w:val="22"/>
          <w:szCs w:val="22"/>
        </w:rPr>
        <w:t>5.10.13.</w:t>
      </w:r>
      <w:r w:rsidRPr="00885742">
        <w:rPr>
          <w:b/>
          <w:i/>
          <w:sz w:val="22"/>
          <w:szCs w:val="22"/>
        </w:rPr>
        <w:t xml:space="preserve">  </w:t>
      </w:r>
      <w:r w:rsidRPr="00885742">
        <w:rPr>
          <w:bCs/>
          <w:snapToGrid w:val="0"/>
          <w:sz w:val="22"/>
          <w:szCs w:val="22"/>
        </w:rPr>
        <w:t>02 (dois) veículos tipo caminhonete cabine dupla, com no máximo três anos de uso, abastecido, com km prevista de 4.000 km/por mês por veículo, sem qualquer tipo de custo adicional ao da planilha.</w:t>
      </w:r>
    </w:p>
    <w:p w14:paraId="4A93EB55" w14:textId="6E8C65CC" w:rsidR="003E758A" w:rsidRPr="00885742" w:rsidRDefault="003E758A" w:rsidP="00BA5FCF">
      <w:pPr>
        <w:pStyle w:val="Corpodetexto"/>
        <w:tabs>
          <w:tab w:val="left" w:pos="540"/>
        </w:tabs>
        <w:spacing w:line="360" w:lineRule="auto"/>
        <w:ind w:left="540" w:hanging="540"/>
        <w:jc w:val="both"/>
        <w:rPr>
          <w:rFonts w:ascii="Arial" w:eastAsiaTheme="minorHAnsi" w:hAnsi="Arial" w:cs="Arial"/>
          <w:b w:val="0"/>
          <w:i w:val="0"/>
          <w:color w:val="auto"/>
          <w:sz w:val="22"/>
          <w:szCs w:val="22"/>
          <w:lang w:val="pt-BR"/>
        </w:rPr>
      </w:pPr>
    </w:p>
    <w:p w14:paraId="37988C5F" w14:textId="77777777" w:rsidR="00E520FD" w:rsidRPr="00885742" w:rsidRDefault="00E520FD" w:rsidP="006309E7">
      <w:pPr>
        <w:rPr>
          <w:color w:val="0070C0"/>
          <w:sz w:val="22"/>
          <w:szCs w:val="22"/>
        </w:rPr>
      </w:pPr>
    </w:p>
    <w:p w14:paraId="724DE144" w14:textId="77777777" w:rsidR="006E253F" w:rsidRPr="00885742" w:rsidRDefault="006E253F" w:rsidP="007A18DB">
      <w:pPr>
        <w:pStyle w:val="Ttulo1"/>
        <w:rPr>
          <w:sz w:val="22"/>
          <w:szCs w:val="22"/>
        </w:rPr>
      </w:pPr>
      <w:bookmarkStart w:id="11" w:name="_Toc22300276"/>
      <w:r w:rsidRPr="00885742">
        <w:rPr>
          <w:sz w:val="22"/>
          <w:szCs w:val="22"/>
        </w:rPr>
        <w:t>CONDIÇÕES DE PARTICIPAÇÃO</w:t>
      </w:r>
      <w:bookmarkEnd w:id="11"/>
    </w:p>
    <w:p w14:paraId="30C7D5DB" w14:textId="77777777" w:rsidR="006E253F" w:rsidRPr="00885742" w:rsidRDefault="006E253F" w:rsidP="006E253F">
      <w:pPr>
        <w:rPr>
          <w:sz w:val="22"/>
          <w:szCs w:val="22"/>
        </w:rPr>
      </w:pPr>
    </w:p>
    <w:p w14:paraId="7D63F89D" w14:textId="77777777" w:rsidR="00557C61" w:rsidRPr="00885742" w:rsidRDefault="001C75D1" w:rsidP="00410D0E">
      <w:pPr>
        <w:pStyle w:val="Ttulo2"/>
        <w:ind w:left="709" w:firstLine="0"/>
        <w:rPr>
          <w:sz w:val="22"/>
          <w:szCs w:val="22"/>
        </w:rPr>
      </w:pPr>
      <w:bookmarkStart w:id="12" w:name="_Ref449450707"/>
      <w:r w:rsidRPr="00885742">
        <w:rPr>
          <w:sz w:val="22"/>
          <w:szCs w:val="22"/>
        </w:rPr>
        <w:t>Poderão participar da presente licitação empresas do ramo, pertinente e compatível com o obje</w:t>
      </w:r>
      <w:r w:rsidR="003652E6" w:rsidRPr="00885742">
        <w:rPr>
          <w:sz w:val="22"/>
          <w:szCs w:val="22"/>
        </w:rPr>
        <w:t>to desta licitação, individuais</w:t>
      </w:r>
      <w:r w:rsidRPr="00885742">
        <w:rPr>
          <w:color w:val="0070C0"/>
          <w:sz w:val="22"/>
          <w:szCs w:val="22"/>
        </w:rPr>
        <w:t xml:space="preserve">, </w:t>
      </w:r>
      <w:r w:rsidRPr="00885742">
        <w:rPr>
          <w:sz w:val="22"/>
          <w:szCs w:val="22"/>
        </w:rPr>
        <w:t>que atendam as exigências do TR e seus anexos</w:t>
      </w:r>
      <w:r w:rsidR="00D52EFE" w:rsidRPr="00885742">
        <w:rPr>
          <w:sz w:val="22"/>
          <w:szCs w:val="22"/>
        </w:rPr>
        <w:t>.</w:t>
      </w:r>
    </w:p>
    <w:p w14:paraId="7F4598DD" w14:textId="77777777" w:rsidR="00D52EFE" w:rsidRPr="00885742" w:rsidRDefault="00D52EFE" w:rsidP="00410D0E">
      <w:pPr>
        <w:ind w:left="709"/>
        <w:rPr>
          <w:sz w:val="22"/>
          <w:szCs w:val="22"/>
        </w:rPr>
      </w:pPr>
    </w:p>
    <w:p w14:paraId="2C0663FA" w14:textId="77777777" w:rsidR="0001193D" w:rsidRPr="00885742" w:rsidRDefault="0001193D" w:rsidP="00410D0E">
      <w:pPr>
        <w:pStyle w:val="Ttulo2"/>
        <w:ind w:left="709" w:firstLine="0"/>
        <w:rPr>
          <w:sz w:val="22"/>
          <w:szCs w:val="22"/>
        </w:rPr>
      </w:pPr>
      <w:bookmarkStart w:id="13" w:name="_Ref441152334"/>
      <w:bookmarkEnd w:id="12"/>
      <w:r w:rsidRPr="00885742">
        <w:rPr>
          <w:sz w:val="22"/>
          <w:szCs w:val="22"/>
        </w:rPr>
        <w:t>CONSÓRCIO</w:t>
      </w:r>
    </w:p>
    <w:p w14:paraId="0C3633E2" w14:textId="77777777" w:rsidR="001D31AC" w:rsidRPr="00885742" w:rsidRDefault="001D31AC" w:rsidP="00410D0E">
      <w:pPr>
        <w:ind w:left="709"/>
        <w:rPr>
          <w:b/>
          <w:color w:val="FF0000"/>
          <w:sz w:val="22"/>
          <w:szCs w:val="22"/>
        </w:rPr>
      </w:pPr>
    </w:p>
    <w:p w14:paraId="16711236" w14:textId="77777777" w:rsidR="00357E46" w:rsidRPr="00885742" w:rsidRDefault="00933552" w:rsidP="00410D0E">
      <w:pPr>
        <w:pStyle w:val="Ttulo3"/>
        <w:ind w:left="709" w:firstLine="0"/>
        <w:rPr>
          <w:sz w:val="22"/>
          <w:szCs w:val="22"/>
        </w:rPr>
      </w:pPr>
      <w:r w:rsidRPr="00885742">
        <w:rPr>
          <w:sz w:val="22"/>
          <w:szCs w:val="22"/>
        </w:rPr>
        <w:t>Não s</w:t>
      </w:r>
      <w:r w:rsidR="0001193D" w:rsidRPr="00885742">
        <w:rPr>
          <w:sz w:val="22"/>
          <w:szCs w:val="22"/>
        </w:rPr>
        <w:t>erá permitida a participação de pessoas jurídicas organi</w:t>
      </w:r>
      <w:r w:rsidRPr="00885742">
        <w:rPr>
          <w:sz w:val="22"/>
          <w:szCs w:val="22"/>
        </w:rPr>
        <w:t>zadas sob a forma de Consórcio.</w:t>
      </w:r>
    </w:p>
    <w:p w14:paraId="0AD4626F" w14:textId="77777777" w:rsidR="00357E46" w:rsidRPr="00885742" w:rsidRDefault="00357E46" w:rsidP="00410D0E">
      <w:pPr>
        <w:pStyle w:val="Ttulo3"/>
        <w:numPr>
          <w:ilvl w:val="0"/>
          <w:numId w:val="0"/>
        </w:numPr>
        <w:ind w:left="709"/>
        <w:rPr>
          <w:sz w:val="22"/>
          <w:szCs w:val="22"/>
        </w:rPr>
      </w:pPr>
    </w:p>
    <w:p w14:paraId="10D0F460" w14:textId="77777777" w:rsidR="00A61E80" w:rsidRPr="00885742" w:rsidRDefault="00A61E80" w:rsidP="00410D0E">
      <w:pPr>
        <w:pStyle w:val="Ttulo2"/>
        <w:ind w:left="709" w:firstLine="0"/>
        <w:rPr>
          <w:sz w:val="22"/>
          <w:szCs w:val="22"/>
        </w:rPr>
      </w:pPr>
      <w:bookmarkStart w:id="14" w:name="_Ref455652949"/>
      <w:r w:rsidRPr="00885742">
        <w:rPr>
          <w:sz w:val="22"/>
          <w:szCs w:val="22"/>
        </w:rPr>
        <w:t>SUBCONTRATAÇÃO</w:t>
      </w:r>
      <w:bookmarkEnd w:id="13"/>
      <w:bookmarkEnd w:id="14"/>
    </w:p>
    <w:p w14:paraId="3B3BB542" w14:textId="77777777" w:rsidR="00A61E80" w:rsidRPr="00885742" w:rsidRDefault="00A61E80" w:rsidP="00410D0E">
      <w:pPr>
        <w:ind w:left="709"/>
        <w:rPr>
          <w:sz w:val="22"/>
          <w:szCs w:val="22"/>
        </w:rPr>
      </w:pPr>
    </w:p>
    <w:p w14:paraId="7CA56928" w14:textId="77777777" w:rsidR="00391E4F" w:rsidRPr="00885742" w:rsidRDefault="00391E4F" w:rsidP="00410D0E">
      <w:pPr>
        <w:ind w:left="709"/>
        <w:rPr>
          <w:sz w:val="22"/>
          <w:szCs w:val="22"/>
        </w:rPr>
      </w:pPr>
      <w:r w:rsidRPr="00885742">
        <w:rPr>
          <w:sz w:val="22"/>
          <w:szCs w:val="22"/>
        </w:rPr>
        <w:t>6.3.1. Não será permitida a subcontratação total ou parcial dos serviços objeto deste Termo de Referência.</w:t>
      </w:r>
    </w:p>
    <w:p w14:paraId="70C02EF8" w14:textId="77777777" w:rsidR="00391E4F" w:rsidRPr="00885742" w:rsidRDefault="00391E4F" w:rsidP="00410D0E">
      <w:pPr>
        <w:ind w:left="709"/>
        <w:rPr>
          <w:sz w:val="22"/>
          <w:szCs w:val="22"/>
        </w:rPr>
      </w:pPr>
    </w:p>
    <w:p w14:paraId="17D6E1A6" w14:textId="43D03C10" w:rsidR="005B2B2E" w:rsidRPr="00885742" w:rsidRDefault="00482E4E" w:rsidP="00410D0E">
      <w:pPr>
        <w:pStyle w:val="Ttulo2"/>
        <w:ind w:left="709" w:hanging="6"/>
        <w:rPr>
          <w:sz w:val="22"/>
          <w:szCs w:val="22"/>
        </w:rPr>
      </w:pPr>
      <w:r w:rsidRPr="00885742">
        <w:rPr>
          <w:sz w:val="22"/>
          <w:szCs w:val="22"/>
        </w:rPr>
        <w:t>VISTORIA</w:t>
      </w:r>
    </w:p>
    <w:p w14:paraId="299B5308" w14:textId="77777777" w:rsidR="005B2B2E" w:rsidRPr="00885742" w:rsidRDefault="005B2B2E" w:rsidP="00410D0E">
      <w:pPr>
        <w:ind w:left="709" w:hanging="709"/>
        <w:rPr>
          <w:sz w:val="22"/>
          <w:szCs w:val="22"/>
        </w:rPr>
      </w:pPr>
    </w:p>
    <w:p w14:paraId="46CD1673" w14:textId="0954B68B" w:rsidR="005B2B2E" w:rsidRPr="00885742" w:rsidRDefault="005B2B2E" w:rsidP="00410D0E">
      <w:pPr>
        <w:pStyle w:val="Ttulo3"/>
        <w:ind w:left="709" w:hanging="709"/>
        <w:rPr>
          <w:sz w:val="22"/>
          <w:szCs w:val="22"/>
        </w:rPr>
      </w:pPr>
      <w:r w:rsidRPr="00885742">
        <w:rPr>
          <w:sz w:val="22"/>
          <w:szCs w:val="22"/>
        </w:rPr>
        <w:t xml:space="preserve">A </w:t>
      </w:r>
      <w:r w:rsidR="00482E4E" w:rsidRPr="00885742">
        <w:rPr>
          <w:sz w:val="22"/>
          <w:szCs w:val="22"/>
        </w:rPr>
        <w:t>vistoria</w:t>
      </w:r>
      <w:r w:rsidRPr="00885742">
        <w:rPr>
          <w:sz w:val="22"/>
          <w:szCs w:val="22"/>
        </w:rPr>
        <w:t xml:space="preserve"> aos locais de prestação dos serviços </w:t>
      </w:r>
      <w:r w:rsidRPr="00885742">
        <w:rPr>
          <w:b/>
          <w:sz w:val="22"/>
          <w:szCs w:val="22"/>
          <w:u w:val="single"/>
        </w:rPr>
        <w:t xml:space="preserve">NÃO </w:t>
      </w:r>
      <w:r w:rsidRPr="00885742">
        <w:rPr>
          <w:sz w:val="22"/>
          <w:szCs w:val="22"/>
          <w:u w:val="single"/>
        </w:rPr>
        <w:t>será obrigatória</w:t>
      </w:r>
      <w:r w:rsidR="00A94646" w:rsidRPr="00885742">
        <w:rPr>
          <w:sz w:val="22"/>
          <w:szCs w:val="22"/>
        </w:rPr>
        <w:t xml:space="preserve">, porém, </w:t>
      </w:r>
      <w:r w:rsidR="00482E4E" w:rsidRPr="00885742">
        <w:rPr>
          <w:rFonts w:eastAsia="PalatinoLinotype"/>
          <w:sz w:val="22"/>
          <w:szCs w:val="22"/>
        </w:rPr>
        <w:t>para o melhor dimensionamento e elaboração de sua proposta, o licitante poderá realizar vistoria nas instalações do local de execução dos serviços, acompanhado por servidor designado para esse fim, de segunda à sexta-feira, das 09h às 11h30 e das 14h00 às 16h30, devendo o agendamento ser efetuado previamente pelo telefone (74) 3614-6256.</w:t>
      </w:r>
    </w:p>
    <w:p w14:paraId="44E30AA0" w14:textId="77777777" w:rsidR="006E1563" w:rsidRPr="00885742" w:rsidRDefault="006E1563" w:rsidP="00410D0E">
      <w:pPr>
        <w:ind w:left="709" w:hanging="709"/>
        <w:rPr>
          <w:sz w:val="22"/>
          <w:szCs w:val="22"/>
        </w:rPr>
      </w:pPr>
    </w:p>
    <w:p w14:paraId="551B7597" w14:textId="77777777" w:rsidR="005B2B2E" w:rsidRPr="00885742" w:rsidRDefault="00A94646" w:rsidP="00410D0E">
      <w:pPr>
        <w:pStyle w:val="Ttulo3"/>
        <w:ind w:left="709" w:hanging="709"/>
        <w:rPr>
          <w:sz w:val="22"/>
          <w:szCs w:val="22"/>
        </w:rPr>
      </w:pPr>
      <w:r w:rsidRPr="00885742">
        <w:rPr>
          <w:sz w:val="22"/>
          <w:szCs w:val="22"/>
        </w:rPr>
        <w:t>É de inteira responsabilidade do</w:t>
      </w:r>
      <w:r w:rsidR="005B2B2E" w:rsidRPr="00885742">
        <w:rPr>
          <w:sz w:val="22"/>
          <w:szCs w:val="22"/>
        </w:rPr>
        <w:t xml:space="preserve"> licitante a verificação "in loco" </w:t>
      </w:r>
      <w:r w:rsidR="000879D6" w:rsidRPr="00885742">
        <w:rPr>
          <w:sz w:val="22"/>
          <w:szCs w:val="22"/>
        </w:rPr>
        <w:t xml:space="preserve">ou análise através de estudo das condições físicas e </w:t>
      </w:r>
      <w:r w:rsidR="005B2B2E" w:rsidRPr="00885742">
        <w:rPr>
          <w:sz w:val="22"/>
          <w:szCs w:val="22"/>
        </w:rPr>
        <w:t xml:space="preserve">das dificuldades </w:t>
      </w:r>
      <w:r w:rsidR="000879D6" w:rsidRPr="00885742">
        <w:rPr>
          <w:sz w:val="22"/>
          <w:szCs w:val="22"/>
        </w:rPr>
        <w:t xml:space="preserve">dos locais </w:t>
      </w:r>
      <w:r w:rsidR="005B2B2E" w:rsidRPr="00885742">
        <w:rPr>
          <w:sz w:val="22"/>
          <w:szCs w:val="22"/>
        </w:rPr>
        <w:t>e dimensionamento dos dados necessários à apresentação da Proposta. A não verificação dessas dificuldades não poderá ser avocada no desenrolar dos trabalhos como fonte de alteração dos termos contratuais estabelecidos.</w:t>
      </w:r>
    </w:p>
    <w:p w14:paraId="197AF70D" w14:textId="77777777" w:rsidR="005B2B2E" w:rsidRPr="00885742" w:rsidRDefault="005B2B2E" w:rsidP="00410D0E">
      <w:pPr>
        <w:pStyle w:val="Ttulo2"/>
        <w:numPr>
          <w:ilvl w:val="0"/>
          <w:numId w:val="0"/>
        </w:numPr>
        <w:ind w:left="709" w:hanging="709"/>
        <w:rPr>
          <w:sz w:val="22"/>
          <w:szCs w:val="22"/>
        </w:rPr>
      </w:pPr>
    </w:p>
    <w:p w14:paraId="1D64755B" w14:textId="262ECE7B" w:rsidR="005B2B2E" w:rsidRPr="00885742" w:rsidRDefault="005B2B2E" w:rsidP="00410D0E">
      <w:pPr>
        <w:pStyle w:val="Ttulo3"/>
        <w:ind w:left="709" w:hanging="709"/>
        <w:rPr>
          <w:sz w:val="22"/>
          <w:szCs w:val="22"/>
        </w:rPr>
      </w:pPr>
      <w:r w:rsidRPr="00885742">
        <w:rPr>
          <w:sz w:val="22"/>
          <w:szCs w:val="22"/>
        </w:rPr>
        <w:lastRenderedPageBreak/>
        <w:t xml:space="preserve">Os custos de </w:t>
      </w:r>
      <w:r w:rsidR="00DD1E5E" w:rsidRPr="00885742">
        <w:rPr>
          <w:sz w:val="22"/>
          <w:szCs w:val="22"/>
        </w:rPr>
        <w:t>vistoria</w:t>
      </w:r>
      <w:r w:rsidRPr="00885742">
        <w:rPr>
          <w:sz w:val="22"/>
          <w:szCs w:val="22"/>
        </w:rPr>
        <w:t xml:space="preserve"> aos locais </w:t>
      </w:r>
      <w:r w:rsidR="00DD1E5E" w:rsidRPr="00885742">
        <w:rPr>
          <w:sz w:val="22"/>
          <w:szCs w:val="22"/>
        </w:rPr>
        <w:t>dos serviços</w:t>
      </w:r>
      <w:r w:rsidR="00A94646" w:rsidRPr="00885742">
        <w:rPr>
          <w:sz w:val="22"/>
          <w:szCs w:val="22"/>
        </w:rPr>
        <w:t xml:space="preserve"> correrão por exclusiva conta do</w:t>
      </w:r>
      <w:r w:rsidRPr="00885742">
        <w:rPr>
          <w:sz w:val="22"/>
          <w:szCs w:val="22"/>
        </w:rPr>
        <w:t xml:space="preserve"> licitante.</w:t>
      </w:r>
    </w:p>
    <w:p w14:paraId="6CB4099D" w14:textId="77777777" w:rsidR="00DD1E5E" w:rsidRPr="00885742" w:rsidRDefault="00DD1E5E" w:rsidP="00410D0E">
      <w:pPr>
        <w:ind w:left="709" w:hanging="709"/>
        <w:rPr>
          <w:sz w:val="22"/>
          <w:szCs w:val="22"/>
        </w:rPr>
      </w:pPr>
    </w:p>
    <w:p w14:paraId="51E1D06F" w14:textId="26DBF545" w:rsidR="00DD1E5E" w:rsidRPr="00885742" w:rsidRDefault="00DD1E5E" w:rsidP="00410D0E">
      <w:pPr>
        <w:autoSpaceDE w:val="0"/>
        <w:autoSpaceDN w:val="0"/>
        <w:adjustRightInd w:val="0"/>
        <w:spacing w:line="360" w:lineRule="auto"/>
        <w:ind w:left="709" w:hanging="709"/>
        <w:rPr>
          <w:rFonts w:eastAsia="PalatinoLinotype"/>
          <w:sz w:val="22"/>
          <w:szCs w:val="22"/>
        </w:rPr>
      </w:pPr>
      <w:r w:rsidRPr="00885742">
        <w:rPr>
          <w:rFonts w:eastAsia="PalatinoLinotype"/>
          <w:sz w:val="22"/>
          <w:szCs w:val="22"/>
        </w:rPr>
        <w:t>6.4.4</w:t>
      </w:r>
      <w:r w:rsidRPr="00885742">
        <w:rPr>
          <w:rFonts w:eastAsia="PalatinoLinotype"/>
          <w:sz w:val="22"/>
          <w:szCs w:val="22"/>
        </w:rPr>
        <w:tab/>
        <w:t>A vistoria é FACULTATIVA, podendo a licitante realizá-la por intermédio de representante legal.</w:t>
      </w:r>
    </w:p>
    <w:p w14:paraId="5F060AAA" w14:textId="32EB8974" w:rsidR="00DD1E5E" w:rsidRPr="00885742" w:rsidRDefault="00DD1E5E" w:rsidP="00410D0E">
      <w:pPr>
        <w:autoSpaceDE w:val="0"/>
        <w:autoSpaceDN w:val="0"/>
        <w:adjustRightInd w:val="0"/>
        <w:spacing w:line="360" w:lineRule="auto"/>
        <w:ind w:left="709" w:hanging="709"/>
        <w:rPr>
          <w:rFonts w:eastAsia="PalatinoLinotype"/>
          <w:sz w:val="22"/>
          <w:szCs w:val="22"/>
        </w:rPr>
      </w:pPr>
      <w:r w:rsidRPr="00885742">
        <w:rPr>
          <w:rFonts w:eastAsia="PalatinoLinotype"/>
          <w:sz w:val="22"/>
          <w:szCs w:val="22"/>
        </w:rPr>
        <w:t>6.4.5.</w:t>
      </w:r>
      <w:r w:rsidRPr="00885742">
        <w:rPr>
          <w:rFonts w:eastAsia="PalatinoLinotype"/>
          <w:sz w:val="22"/>
          <w:szCs w:val="22"/>
        </w:rPr>
        <w:tab/>
        <w:t>Para a vistoria, o licitante, ou o seu representante, deverá estar devidamente identificado, e assinará a declaração de vistoria, anexo deste edital.</w:t>
      </w:r>
    </w:p>
    <w:p w14:paraId="05D3FB85" w14:textId="51C1F567" w:rsidR="00DD1E5E" w:rsidRPr="00885742" w:rsidRDefault="00DD1E5E" w:rsidP="00410D0E">
      <w:pPr>
        <w:autoSpaceDE w:val="0"/>
        <w:autoSpaceDN w:val="0"/>
        <w:adjustRightInd w:val="0"/>
        <w:spacing w:line="360" w:lineRule="auto"/>
        <w:ind w:left="709" w:hanging="709"/>
        <w:rPr>
          <w:rFonts w:eastAsia="PalatinoLinotype"/>
          <w:sz w:val="22"/>
          <w:szCs w:val="22"/>
        </w:rPr>
      </w:pPr>
      <w:r w:rsidRPr="00885742">
        <w:rPr>
          <w:rFonts w:eastAsia="PalatinoLinotype"/>
          <w:sz w:val="22"/>
          <w:szCs w:val="22"/>
        </w:rPr>
        <w:t>6.4.6.   O prazo para vistoria iniciar-se-á no dia útil seguinte ao da publicação do Edital, estendendo-se até o dia útil anterior à data prevista para a abertura da sessão pública.</w:t>
      </w:r>
    </w:p>
    <w:p w14:paraId="1F36D969" w14:textId="77777777" w:rsidR="00D87408" w:rsidRPr="00885742" w:rsidRDefault="00DB3C01" w:rsidP="00D87408">
      <w:pPr>
        <w:pStyle w:val="Ttulo3"/>
        <w:numPr>
          <w:ilvl w:val="2"/>
          <w:numId w:val="29"/>
        </w:numPr>
        <w:ind w:left="709" w:hanging="709"/>
        <w:rPr>
          <w:sz w:val="22"/>
          <w:szCs w:val="22"/>
        </w:rPr>
      </w:pPr>
      <w:bookmarkStart w:id="15" w:name="_Ref441155895"/>
      <w:r w:rsidRPr="00885742">
        <w:rPr>
          <w:b/>
          <w:bCs/>
          <w:sz w:val="22"/>
          <w:szCs w:val="22"/>
        </w:rPr>
        <w:t>CASO</w:t>
      </w:r>
      <w:r w:rsidRPr="00885742">
        <w:rPr>
          <w:sz w:val="22"/>
          <w:szCs w:val="22"/>
        </w:rPr>
        <w:t xml:space="preserve"> </w:t>
      </w:r>
      <w:r w:rsidRPr="00885742">
        <w:rPr>
          <w:b/>
          <w:bCs/>
          <w:sz w:val="22"/>
          <w:szCs w:val="22"/>
        </w:rPr>
        <w:t>A VISITA SEJA REALIZADA</w:t>
      </w:r>
      <w:r w:rsidRPr="00885742">
        <w:rPr>
          <w:sz w:val="22"/>
          <w:szCs w:val="22"/>
        </w:rPr>
        <w:t>, a</w:t>
      </w:r>
      <w:r w:rsidR="00C9266C" w:rsidRPr="00885742">
        <w:rPr>
          <w:sz w:val="22"/>
          <w:szCs w:val="22"/>
        </w:rPr>
        <w:t xml:space="preserve"> declaração de que conhece o local onde serão executados os serviços e suas circunvizinhanças será obrigatoriamente emitida pela empresa licitante (Modelo de Declaração – </w:t>
      </w:r>
      <w:r w:rsidR="00945F55" w:rsidRPr="00885742">
        <w:rPr>
          <w:sz w:val="22"/>
          <w:szCs w:val="22"/>
        </w:rPr>
        <w:fldChar w:fldCharType="begin"/>
      </w:r>
      <w:r w:rsidR="00945F55" w:rsidRPr="00885742">
        <w:rPr>
          <w:sz w:val="22"/>
          <w:szCs w:val="22"/>
        </w:rPr>
        <w:instrText xml:space="preserve"> REF _Ref450205804 \h  \* MERGEFORMAT </w:instrText>
      </w:r>
      <w:r w:rsidR="00945F55" w:rsidRPr="00885742">
        <w:rPr>
          <w:sz w:val="22"/>
          <w:szCs w:val="22"/>
        </w:rPr>
      </w:r>
      <w:r w:rsidR="00945F55" w:rsidRPr="00885742">
        <w:rPr>
          <w:sz w:val="22"/>
          <w:szCs w:val="22"/>
        </w:rPr>
        <w:fldChar w:fldCharType="separate"/>
      </w:r>
    </w:p>
    <w:p w14:paraId="163F53C2" w14:textId="77777777" w:rsidR="00D87408" w:rsidRPr="00885742" w:rsidRDefault="00D87408" w:rsidP="000B3483">
      <w:pPr>
        <w:pStyle w:val="Legenda"/>
        <w:rPr>
          <w:rFonts w:ascii="Arial" w:hAnsi="Arial"/>
          <w:sz w:val="22"/>
          <w:szCs w:val="22"/>
        </w:rPr>
      </w:pPr>
    </w:p>
    <w:p w14:paraId="01457C99" w14:textId="55111E6C" w:rsidR="00C9266C" w:rsidRPr="00885742" w:rsidRDefault="00D87408" w:rsidP="00410D0E">
      <w:pPr>
        <w:pStyle w:val="Ttulo3"/>
        <w:numPr>
          <w:ilvl w:val="2"/>
          <w:numId w:val="29"/>
        </w:numPr>
        <w:ind w:left="709" w:hanging="709"/>
        <w:rPr>
          <w:sz w:val="22"/>
          <w:szCs w:val="22"/>
        </w:rPr>
      </w:pPr>
      <w:r w:rsidRPr="00885742">
        <w:rPr>
          <w:sz w:val="22"/>
          <w:szCs w:val="22"/>
        </w:rPr>
        <w:t xml:space="preserve">Anexo </w:t>
      </w:r>
      <w:r w:rsidRPr="00885742">
        <w:rPr>
          <w:noProof/>
          <w:sz w:val="22"/>
          <w:szCs w:val="22"/>
        </w:rPr>
        <w:t>II</w:t>
      </w:r>
      <w:r w:rsidR="00945F55" w:rsidRPr="00885742">
        <w:rPr>
          <w:sz w:val="22"/>
          <w:szCs w:val="22"/>
        </w:rPr>
        <w:fldChar w:fldCharType="end"/>
      </w:r>
      <w:r w:rsidR="00C9266C" w:rsidRPr="00885742">
        <w:rPr>
          <w:sz w:val="22"/>
          <w:szCs w:val="22"/>
        </w:rPr>
        <w:t xml:space="preserve"> deste TR), através dos seus prepostos.</w:t>
      </w:r>
      <w:bookmarkEnd w:id="15"/>
    </w:p>
    <w:p w14:paraId="61C9B30D" w14:textId="77777777" w:rsidR="00BD657C" w:rsidRPr="00885742" w:rsidRDefault="00BD657C" w:rsidP="00DD1E5E">
      <w:pPr>
        <w:ind w:left="709" w:hanging="709"/>
        <w:rPr>
          <w:sz w:val="22"/>
          <w:szCs w:val="22"/>
        </w:rPr>
      </w:pPr>
    </w:p>
    <w:p w14:paraId="11E6DFC7" w14:textId="77777777" w:rsidR="00E5560C" w:rsidRPr="00885742" w:rsidRDefault="00E5560C" w:rsidP="0090677E">
      <w:pPr>
        <w:pStyle w:val="Ttulo1"/>
        <w:ind w:left="0" w:firstLine="0"/>
        <w:jc w:val="center"/>
        <w:rPr>
          <w:sz w:val="22"/>
          <w:szCs w:val="22"/>
        </w:rPr>
      </w:pPr>
      <w:bookmarkStart w:id="16" w:name="_Toc22300277"/>
      <w:r w:rsidRPr="00885742">
        <w:rPr>
          <w:sz w:val="22"/>
          <w:szCs w:val="22"/>
        </w:rPr>
        <w:t>PROPOSTA</w:t>
      </w:r>
      <w:bookmarkEnd w:id="16"/>
    </w:p>
    <w:p w14:paraId="6123A35E" w14:textId="77777777" w:rsidR="00E5560C" w:rsidRPr="00885742" w:rsidRDefault="00E5560C" w:rsidP="00410D0E">
      <w:pPr>
        <w:ind w:left="709" w:hanging="709"/>
        <w:rPr>
          <w:sz w:val="22"/>
          <w:szCs w:val="22"/>
        </w:rPr>
      </w:pPr>
    </w:p>
    <w:p w14:paraId="2F3F3154" w14:textId="77777777" w:rsidR="00E5560C" w:rsidRPr="00885742" w:rsidRDefault="00E5560C" w:rsidP="00410D0E">
      <w:pPr>
        <w:pStyle w:val="Ttulo2"/>
        <w:ind w:left="709" w:hanging="709"/>
        <w:rPr>
          <w:sz w:val="22"/>
          <w:szCs w:val="22"/>
        </w:rPr>
      </w:pPr>
      <w:r w:rsidRPr="00885742">
        <w:rPr>
          <w:sz w:val="22"/>
          <w:szCs w:val="22"/>
        </w:rPr>
        <w:t xml:space="preserve">A Proposta </w:t>
      </w:r>
      <w:r w:rsidR="007B117B" w:rsidRPr="00885742">
        <w:rPr>
          <w:sz w:val="22"/>
          <w:szCs w:val="22"/>
        </w:rPr>
        <w:t>de Preços</w:t>
      </w:r>
      <w:r w:rsidRPr="00885742">
        <w:rPr>
          <w:sz w:val="22"/>
          <w:szCs w:val="22"/>
        </w:rPr>
        <w:t xml:space="preserve"> deverá ser firme e </w:t>
      </w:r>
      <w:r w:rsidR="001315E6" w:rsidRPr="00885742">
        <w:rPr>
          <w:sz w:val="22"/>
          <w:szCs w:val="22"/>
        </w:rPr>
        <w:t>precisa</w:t>
      </w:r>
      <w:r w:rsidRPr="00885742">
        <w:rPr>
          <w:sz w:val="22"/>
          <w:szCs w:val="22"/>
        </w:rPr>
        <w:t xml:space="preserve"> limitada rigorosamente ao objeto desta licitação, e não poderá conter condições ou alternativas não previstas neste TR e seus Anexos constitutivos.</w:t>
      </w:r>
    </w:p>
    <w:p w14:paraId="265437BD" w14:textId="77777777" w:rsidR="00E5560C" w:rsidRPr="00885742" w:rsidRDefault="00E5560C" w:rsidP="00410D0E">
      <w:pPr>
        <w:ind w:left="709" w:hanging="709"/>
        <w:rPr>
          <w:sz w:val="22"/>
          <w:szCs w:val="22"/>
        </w:rPr>
      </w:pPr>
    </w:p>
    <w:p w14:paraId="07EB076F" w14:textId="77777777" w:rsidR="00E5560C" w:rsidRPr="00885742" w:rsidRDefault="00E5560C" w:rsidP="00410D0E">
      <w:pPr>
        <w:pStyle w:val="Ttulo2"/>
        <w:ind w:left="709" w:hanging="709"/>
        <w:rPr>
          <w:sz w:val="22"/>
          <w:szCs w:val="22"/>
        </w:rPr>
      </w:pPr>
      <w:r w:rsidRPr="00885742">
        <w:rPr>
          <w:sz w:val="22"/>
          <w:szCs w:val="22"/>
        </w:rPr>
        <w:t xml:space="preserve">A Proposta </w:t>
      </w:r>
      <w:r w:rsidR="007B117B" w:rsidRPr="00885742">
        <w:rPr>
          <w:sz w:val="22"/>
          <w:szCs w:val="22"/>
        </w:rPr>
        <w:t>de Preços</w:t>
      </w:r>
      <w:r w:rsidRPr="00885742">
        <w:rPr>
          <w:sz w:val="22"/>
          <w:szCs w:val="22"/>
        </w:rPr>
        <w:t xml:space="preserve"> constitui-se dos seguintes documentos:</w:t>
      </w:r>
    </w:p>
    <w:p w14:paraId="5E88E286" w14:textId="77777777" w:rsidR="008D18B3" w:rsidRPr="00885742" w:rsidRDefault="008D18B3" w:rsidP="00410D0E">
      <w:pPr>
        <w:ind w:left="709" w:hanging="709"/>
        <w:rPr>
          <w:sz w:val="22"/>
          <w:szCs w:val="22"/>
        </w:rPr>
      </w:pPr>
    </w:p>
    <w:p w14:paraId="4467072C" w14:textId="77777777" w:rsidR="008D18B3" w:rsidRPr="00885742" w:rsidRDefault="008D18B3" w:rsidP="00410D0E">
      <w:pPr>
        <w:pStyle w:val="PargrafodaLista"/>
        <w:numPr>
          <w:ilvl w:val="0"/>
          <w:numId w:val="21"/>
        </w:numPr>
        <w:ind w:left="709" w:hanging="709"/>
        <w:jc w:val="left"/>
        <w:rPr>
          <w:sz w:val="22"/>
          <w:szCs w:val="22"/>
        </w:rPr>
      </w:pPr>
      <w:r w:rsidRPr="00885742">
        <w:rPr>
          <w:sz w:val="22"/>
          <w:szCs w:val="22"/>
        </w:rPr>
        <w:t>Termo de Proposta contendo o valor global, para a execução dos serviços, que deverá constituir o primeiro documento da Proposta.</w:t>
      </w:r>
    </w:p>
    <w:p w14:paraId="3F8AEA51" w14:textId="77777777" w:rsidR="008D18B3" w:rsidRPr="00885742" w:rsidRDefault="008D18B3" w:rsidP="00410D0E">
      <w:pPr>
        <w:pStyle w:val="PargrafodaLista"/>
        <w:ind w:left="709" w:hanging="709"/>
        <w:jc w:val="left"/>
        <w:rPr>
          <w:sz w:val="22"/>
          <w:szCs w:val="22"/>
        </w:rPr>
      </w:pPr>
    </w:p>
    <w:p w14:paraId="4F4BFC44" w14:textId="77777777" w:rsidR="008D18B3" w:rsidRPr="00885742" w:rsidRDefault="008D18B3" w:rsidP="00410D0E">
      <w:pPr>
        <w:pStyle w:val="PargrafodaLista"/>
        <w:numPr>
          <w:ilvl w:val="0"/>
          <w:numId w:val="21"/>
        </w:numPr>
        <w:ind w:left="709" w:hanging="709"/>
        <w:jc w:val="left"/>
        <w:rPr>
          <w:sz w:val="22"/>
          <w:szCs w:val="22"/>
        </w:rPr>
      </w:pPr>
      <w:r w:rsidRPr="00885742">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14:paraId="3119AA8D" w14:textId="77777777" w:rsidR="008D18B3" w:rsidRPr="00885742" w:rsidRDefault="008D18B3" w:rsidP="00410D0E">
      <w:pPr>
        <w:pStyle w:val="PargrafodaLista"/>
        <w:ind w:left="709" w:hanging="709"/>
        <w:rPr>
          <w:sz w:val="22"/>
          <w:szCs w:val="22"/>
        </w:rPr>
      </w:pPr>
    </w:p>
    <w:p w14:paraId="40B0A1A3" w14:textId="781B7743" w:rsidR="00D94A95" w:rsidRPr="00885742" w:rsidRDefault="005037EE" w:rsidP="00410D0E">
      <w:pPr>
        <w:pStyle w:val="PargrafodaLista"/>
        <w:numPr>
          <w:ilvl w:val="0"/>
          <w:numId w:val="21"/>
        </w:numPr>
        <w:ind w:left="709" w:hanging="709"/>
        <w:jc w:val="left"/>
        <w:rPr>
          <w:sz w:val="22"/>
          <w:szCs w:val="22"/>
        </w:rPr>
      </w:pPr>
      <w:r w:rsidRPr="00885742">
        <w:rPr>
          <w:sz w:val="22"/>
          <w:szCs w:val="22"/>
        </w:rPr>
        <w:lastRenderedPageBreak/>
        <w:t xml:space="preserve">Planilha de Custos dos serviços com todos os seus itens, devidamente preenchida, com clareza e sem rasuras, observando-se os preços máximos globais orçados pela </w:t>
      </w:r>
      <w:r w:rsidR="00773508" w:rsidRPr="00885742">
        <w:rPr>
          <w:sz w:val="22"/>
          <w:szCs w:val="22"/>
        </w:rPr>
        <w:t>Codevasf</w:t>
      </w:r>
      <w:r w:rsidR="00D94A95" w:rsidRPr="00885742">
        <w:rPr>
          <w:sz w:val="22"/>
          <w:szCs w:val="22"/>
        </w:rPr>
        <w:t>.</w:t>
      </w:r>
    </w:p>
    <w:p w14:paraId="5335CFD1" w14:textId="77777777" w:rsidR="00EB2247" w:rsidRPr="00885742" w:rsidRDefault="00EB2247" w:rsidP="00410D0E">
      <w:pPr>
        <w:ind w:left="709" w:hanging="709"/>
        <w:rPr>
          <w:sz w:val="22"/>
          <w:szCs w:val="22"/>
        </w:rPr>
      </w:pPr>
    </w:p>
    <w:p w14:paraId="52726A74" w14:textId="703A1E0B" w:rsidR="00D94A95" w:rsidRPr="00885742" w:rsidRDefault="00D94A95" w:rsidP="00410D0E">
      <w:pPr>
        <w:pStyle w:val="PargrafodaLista"/>
        <w:numPr>
          <w:ilvl w:val="0"/>
          <w:numId w:val="9"/>
        </w:numPr>
        <w:ind w:left="709" w:hanging="709"/>
        <w:rPr>
          <w:sz w:val="22"/>
          <w:szCs w:val="22"/>
        </w:rPr>
      </w:pPr>
      <w:r w:rsidRPr="00885742">
        <w:rPr>
          <w:sz w:val="22"/>
          <w:szCs w:val="22"/>
        </w:rPr>
        <w:t xml:space="preserve">Junto com a proposta, as </w:t>
      </w:r>
      <w:r w:rsidR="0050178F" w:rsidRPr="00885742">
        <w:rPr>
          <w:sz w:val="22"/>
          <w:szCs w:val="22"/>
        </w:rPr>
        <w:t>Planilhas de Custos dos Serviço</w:t>
      </w:r>
      <w:r w:rsidR="00955244" w:rsidRPr="00885742">
        <w:rPr>
          <w:sz w:val="22"/>
          <w:szCs w:val="22"/>
        </w:rPr>
        <w:t>s</w:t>
      </w:r>
      <w:r w:rsidR="00A81D3F" w:rsidRPr="00885742">
        <w:rPr>
          <w:sz w:val="22"/>
          <w:szCs w:val="22"/>
        </w:rPr>
        <w:t xml:space="preserve"> </w:t>
      </w:r>
      <w:r w:rsidRPr="00885742">
        <w:rPr>
          <w:sz w:val="22"/>
          <w:szCs w:val="22"/>
        </w:rPr>
        <w:t>deverão ser apresentadas em meio eletrônico (Microsoft Excel ou software livre), sem proteção do arquivo, objetivando facilitar a conferência da mesma;</w:t>
      </w:r>
    </w:p>
    <w:p w14:paraId="0A6AC2B4" w14:textId="1205F3E7" w:rsidR="00875BB5" w:rsidRPr="00885742" w:rsidRDefault="00875BB5" w:rsidP="00410D0E">
      <w:pPr>
        <w:pStyle w:val="PargrafodaLista"/>
        <w:numPr>
          <w:ilvl w:val="0"/>
          <w:numId w:val="9"/>
        </w:numPr>
        <w:ind w:left="709" w:hanging="709"/>
        <w:rPr>
          <w:sz w:val="22"/>
          <w:szCs w:val="22"/>
        </w:rPr>
      </w:pPr>
      <w:r w:rsidRPr="00885742">
        <w:rPr>
          <w:sz w:val="22"/>
          <w:szCs w:val="22"/>
        </w:rPr>
        <w:t xml:space="preserve">Os salários dos profissionais referidos nestes Termos de Referência não poderão ser inferiores ao piso estabelecido de cada categoria profissional e em convenções, acordos ou dissídios coletivos de trabalho, onde houver. Nas localidades não abrangidas por esses instrumentos, os salários deverão ser compatíveis com os praticados no mercado e experiência exigida </w:t>
      </w:r>
      <w:r w:rsidR="00373E4E" w:rsidRPr="00885742">
        <w:rPr>
          <w:sz w:val="22"/>
          <w:szCs w:val="22"/>
        </w:rPr>
        <w:t>neste Termo de Referência</w:t>
      </w:r>
      <w:r w:rsidRPr="00885742">
        <w:rPr>
          <w:sz w:val="22"/>
          <w:szCs w:val="22"/>
        </w:rPr>
        <w:t>, sob pena de desclassificação da proposta.</w:t>
      </w:r>
    </w:p>
    <w:p w14:paraId="4EB0A605" w14:textId="77777777" w:rsidR="00D94A95" w:rsidRPr="00885742" w:rsidRDefault="00D94A95" w:rsidP="00410D0E">
      <w:pPr>
        <w:ind w:left="709" w:hanging="709"/>
        <w:rPr>
          <w:sz w:val="22"/>
          <w:szCs w:val="22"/>
        </w:rPr>
      </w:pPr>
    </w:p>
    <w:p w14:paraId="69DDFE6E" w14:textId="77777777" w:rsidR="00E5560C" w:rsidRPr="00885742" w:rsidRDefault="001B2CD1" w:rsidP="00410D0E">
      <w:pPr>
        <w:pStyle w:val="Ttulo2"/>
        <w:ind w:left="709" w:hanging="709"/>
        <w:rPr>
          <w:sz w:val="22"/>
          <w:szCs w:val="22"/>
        </w:rPr>
      </w:pPr>
      <w:r w:rsidRPr="00885742">
        <w:rPr>
          <w:sz w:val="22"/>
          <w:szCs w:val="22"/>
        </w:rPr>
        <w:t>A Proposta deverá ser datada e assi</w:t>
      </w:r>
      <w:r w:rsidR="00B66FC1" w:rsidRPr="00885742">
        <w:rPr>
          <w:sz w:val="22"/>
          <w:szCs w:val="22"/>
        </w:rPr>
        <w:t>nada pelo representante legal do</w:t>
      </w:r>
      <w:r w:rsidRPr="00885742">
        <w:rPr>
          <w:sz w:val="22"/>
          <w:szCs w:val="22"/>
        </w:rPr>
        <w:t xml:space="preserve"> licitante, com o valor global evidenciado em separado na 1ª folha da proposta, em algarismo e por extenso, baseado nos quantitativos dos serviços descritos na Planilha de Custos da </w:t>
      </w:r>
      <w:r w:rsidR="00773508" w:rsidRPr="00885742">
        <w:rPr>
          <w:sz w:val="22"/>
          <w:szCs w:val="22"/>
        </w:rPr>
        <w:t>Codevasf</w:t>
      </w:r>
      <w:r w:rsidRPr="00885742">
        <w:rPr>
          <w:sz w:val="22"/>
          <w:szCs w:val="22"/>
        </w:rPr>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885742">
        <w:rPr>
          <w:sz w:val="22"/>
          <w:szCs w:val="22"/>
        </w:rPr>
        <w:t>.</w:t>
      </w:r>
    </w:p>
    <w:p w14:paraId="0476C264" w14:textId="77777777" w:rsidR="00584A78" w:rsidRPr="00885742" w:rsidRDefault="00584A78" w:rsidP="00410D0E">
      <w:pPr>
        <w:ind w:left="709" w:hanging="709"/>
        <w:rPr>
          <w:sz w:val="22"/>
          <w:szCs w:val="22"/>
        </w:rPr>
      </w:pPr>
    </w:p>
    <w:p w14:paraId="5B0C368A" w14:textId="77777777" w:rsidR="00E5560C" w:rsidRPr="00885742" w:rsidRDefault="00E5560C" w:rsidP="00410D0E">
      <w:pPr>
        <w:pStyle w:val="Ttulo2"/>
        <w:ind w:left="709" w:hanging="709"/>
        <w:rPr>
          <w:sz w:val="22"/>
          <w:szCs w:val="22"/>
        </w:rPr>
      </w:pPr>
      <w:r w:rsidRPr="00885742">
        <w:rPr>
          <w:sz w:val="22"/>
          <w:szCs w:val="22"/>
        </w:rPr>
        <w:t>O prazo de validade das propostas será de 60 (sessenta) dias contado a partir da data estabelecida para a entrega das mesmas, sujeito à revalidação por idêntico período.</w:t>
      </w:r>
    </w:p>
    <w:p w14:paraId="7E953F85" w14:textId="77777777" w:rsidR="00E5560C" w:rsidRPr="00885742" w:rsidRDefault="00E5560C" w:rsidP="00410D0E">
      <w:pPr>
        <w:ind w:left="709" w:hanging="709"/>
        <w:rPr>
          <w:sz w:val="22"/>
          <w:szCs w:val="22"/>
        </w:rPr>
      </w:pPr>
    </w:p>
    <w:p w14:paraId="3EB2C707" w14:textId="77777777" w:rsidR="00210A4B" w:rsidRPr="00885742" w:rsidRDefault="007A0D19" w:rsidP="00410D0E">
      <w:pPr>
        <w:pStyle w:val="Ttulo2"/>
        <w:ind w:left="709" w:hanging="709"/>
        <w:rPr>
          <w:sz w:val="22"/>
          <w:szCs w:val="22"/>
        </w:rPr>
      </w:pPr>
      <w:r w:rsidRPr="00885742">
        <w:rPr>
          <w:sz w:val="22"/>
          <w:szCs w:val="22"/>
        </w:rPr>
        <w:t>Não poderão ser considerados no Detalhamento das Despesas Fiscais</w:t>
      </w:r>
      <w:r w:rsidR="00291EA5" w:rsidRPr="00885742">
        <w:rPr>
          <w:sz w:val="22"/>
          <w:szCs w:val="22"/>
        </w:rPr>
        <w:t>,</w:t>
      </w:r>
      <w:r w:rsidRPr="00885742">
        <w:rPr>
          <w:sz w:val="22"/>
          <w:szCs w:val="22"/>
        </w:rPr>
        <w:t xml:space="preserve"> os tributos Imposto de Renda Pessoa Jurídica </w:t>
      </w:r>
      <w:r w:rsidR="00291EA5" w:rsidRPr="00885742">
        <w:rPr>
          <w:sz w:val="22"/>
          <w:szCs w:val="22"/>
        </w:rPr>
        <w:t>(I</w:t>
      </w:r>
      <w:r w:rsidRPr="00885742">
        <w:rPr>
          <w:sz w:val="22"/>
          <w:szCs w:val="22"/>
        </w:rPr>
        <w:t>RPJ</w:t>
      </w:r>
      <w:r w:rsidR="00291EA5" w:rsidRPr="00885742">
        <w:rPr>
          <w:sz w:val="22"/>
          <w:szCs w:val="22"/>
        </w:rPr>
        <w:t>)</w:t>
      </w:r>
      <w:r w:rsidRPr="00885742">
        <w:rPr>
          <w:sz w:val="22"/>
          <w:szCs w:val="22"/>
        </w:rPr>
        <w:t xml:space="preserve"> e Contribuição Social sobre o Lucro Líquido </w:t>
      </w:r>
      <w:r w:rsidR="00291EA5" w:rsidRPr="00885742">
        <w:rPr>
          <w:sz w:val="22"/>
          <w:szCs w:val="22"/>
        </w:rPr>
        <w:t>(</w:t>
      </w:r>
      <w:r w:rsidRPr="00885742">
        <w:rPr>
          <w:sz w:val="22"/>
          <w:szCs w:val="22"/>
        </w:rPr>
        <w:t>CSLL</w:t>
      </w:r>
      <w:r w:rsidR="00291EA5" w:rsidRPr="00885742">
        <w:rPr>
          <w:sz w:val="22"/>
          <w:szCs w:val="22"/>
        </w:rPr>
        <w:t>)</w:t>
      </w:r>
      <w:r w:rsidRPr="00885742">
        <w:rPr>
          <w:sz w:val="22"/>
          <w:szCs w:val="22"/>
        </w:rPr>
        <w:t>, conforme recomendação do Tribunal de Contas da União, bem como a CPMF extinta a partir de 2008.</w:t>
      </w:r>
      <w:r w:rsidR="00CD690A" w:rsidRPr="00885742">
        <w:rPr>
          <w:sz w:val="22"/>
          <w:szCs w:val="22"/>
        </w:rPr>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14:paraId="6B8A3F2B" w14:textId="77777777" w:rsidR="005B2B2E" w:rsidRPr="00885742" w:rsidRDefault="005B2B2E" w:rsidP="00410D0E">
      <w:pPr>
        <w:pStyle w:val="Ttulo2"/>
        <w:numPr>
          <w:ilvl w:val="0"/>
          <w:numId w:val="0"/>
        </w:numPr>
        <w:ind w:left="709" w:hanging="709"/>
        <w:rPr>
          <w:sz w:val="22"/>
          <w:szCs w:val="22"/>
        </w:rPr>
      </w:pPr>
    </w:p>
    <w:p w14:paraId="31A6367B" w14:textId="77777777" w:rsidR="00210A4B" w:rsidRPr="00885742" w:rsidRDefault="00210A4B" w:rsidP="00410D0E">
      <w:pPr>
        <w:pStyle w:val="Ttulo3"/>
        <w:ind w:left="709" w:hanging="709"/>
        <w:rPr>
          <w:sz w:val="22"/>
          <w:szCs w:val="22"/>
        </w:rPr>
      </w:pPr>
      <w:r w:rsidRPr="00885742">
        <w:rPr>
          <w:sz w:val="22"/>
          <w:szCs w:val="22"/>
        </w:rPr>
        <w:t>No demonstrativo de despesas fiscais, deverá ser informado o regime de tributação, ou seja, se baseado no lucro real ou no lucro presumido.</w:t>
      </w:r>
    </w:p>
    <w:p w14:paraId="5084C8DA" w14:textId="77777777" w:rsidR="00210A4B" w:rsidRPr="00885742" w:rsidRDefault="00210A4B" w:rsidP="00410D0E">
      <w:pPr>
        <w:ind w:left="709" w:hanging="709"/>
        <w:rPr>
          <w:sz w:val="22"/>
          <w:szCs w:val="22"/>
        </w:rPr>
      </w:pPr>
    </w:p>
    <w:p w14:paraId="111A2791" w14:textId="77777777" w:rsidR="00210A4B" w:rsidRPr="00885742" w:rsidRDefault="00210A4B" w:rsidP="00410D0E">
      <w:pPr>
        <w:pStyle w:val="Ttulo3"/>
        <w:ind w:left="709" w:hanging="709"/>
        <w:rPr>
          <w:sz w:val="22"/>
          <w:szCs w:val="22"/>
        </w:rPr>
      </w:pPr>
      <w:r w:rsidRPr="00885742">
        <w:rPr>
          <w:sz w:val="22"/>
          <w:szCs w:val="22"/>
        </w:rPr>
        <w:t>As alíquotas dos tributos devem estar em conformidade com a legislação vigente, considerando o regime de tributação de acordo com o perfil jurídico-fiscal da empresa licitante.</w:t>
      </w:r>
    </w:p>
    <w:p w14:paraId="336CAD62" w14:textId="77777777" w:rsidR="00210A4B" w:rsidRPr="00885742" w:rsidRDefault="00210A4B" w:rsidP="0090677E">
      <w:pPr>
        <w:rPr>
          <w:sz w:val="22"/>
          <w:szCs w:val="22"/>
        </w:rPr>
      </w:pPr>
    </w:p>
    <w:p w14:paraId="664FA6F5" w14:textId="77777777" w:rsidR="00D07853" w:rsidRPr="00885742" w:rsidRDefault="00D07853" w:rsidP="00DA6B69">
      <w:pPr>
        <w:rPr>
          <w:sz w:val="22"/>
          <w:szCs w:val="22"/>
        </w:rPr>
      </w:pPr>
    </w:p>
    <w:p w14:paraId="18C4FF38" w14:textId="77777777" w:rsidR="005B2B2E" w:rsidRPr="00885742" w:rsidRDefault="005B2B2E" w:rsidP="00D95149">
      <w:pPr>
        <w:pStyle w:val="Ttulo1"/>
        <w:ind w:left="0" w:firstLine="0"/>
        <w:jc w:val="center"/>
        <w:rPr>
          <w:sz w:val="22"/>
          <w:szCs w:val="22"/>
        </w:rPr>
      </w:pPr>
      <w:bookmarkStart w:id="17" w:name="_Toc22300278"/>
      <w:r w:rsidRPr="00885742">
        <w:rPr>
          <w:sz w:val="22"/>
          <w:szCs w:val="22"/>
        </w:rPr>
        <w:t>DOCUMENTAÇÃO DE HABILITAÇÃO</w:t>
      </w:r>
      <w:bookmarkEnd w:id="17"/>
    </w:p>
    <w:p w14:paraId="587FB546" w14:textId="77777777" w:rsidR="00061FAB" w:rsidRPr="00885742" w:rsidRDefault="00061FAB" w:rsidP="005B2B2E">
      <w:pPr>
        <w:rPr>
          <w:sz w:val="22"/>
          <w:szCs w:val="22"/>
        </w:rPr>
      </w:pPr>
    </w:p>
    <w:p w14:paraId="365A2588" w14:textId="77777777" w:rsidR="005B2B2E" w:rsidRPr="00885742" w:rsidRDefault="005B2B2E" w:rsidP="003F1663">
      <w:pPr>
        <w:pStyle w:val="Ttulo2"/>
        <w:rPr>
          <w:b/>
          <w:sz w:val="22"/>
          <w:szCs w:val="22"/>
        </w:rPr>
      </w:pPr>
      <w:r w:rsidRPr="00885742">
        <w:rPr>
          <w:b/>
          <w:sz w:val="22"/>
          <w:szCs w:val="22"/>
        </w:rPr>
        <w:t>QUALIFICAÇÃO TÉCNICA</w:t>
      </w:r>
    </w:p>
    <w:p w14:paraId="3B5EA9D9" w14:textId="77777777" w:rsidR="005B2B2E" w:rsidRPr="00885742" w:rsidRDefault="005B2B2E" w:rsidP="005B2B2E">
      <w:pPr>
        <w:rPr>
          <w:sz w:val="22"/>
          <w:szCs w:val="22"/>
        </w:rPr>
      </w:pPr>
    </w:p>
    <w:p w14:paraId="39A6C2B3" w14:textId="77777777" w:rsidR="008D4020" w:rsidRPr="00885742" w:rsidRDefault="00B66FC1" w:rsidP="003F1663">
      <w:pPr>
        <w:pStyle w:val="Ttulo3"/>
        <w:rPr>
          <w:sz w:val="22"/>
          <w:szCs w:val="22"/>
        </w:rPr>
      </w:pPr>
      <w:r w:rsidRPr="00885742">
        <w:rPr>
          <w:sz w:val="22"/>
          <w:szCs w:val="22"/>
        </w:rPr>
        <w:t>O</w:t>
      </w:r>
      <w:r w:rsidR="008D4020" w:rsidRPr="00885742">
        <w:rPr>
          <w:sz w:val="22"/>
          <w:szCs w:val="22"/>
        </w:rPr>
        <w:t xml:space="preserve"> Licitante deverá apresentar os seguintes documentos:</w:t>
      </w:r>
    </w:p>
    <w:p w14:paraId="4D8810D6" w14:textId="77777777" w:rsidR="005B2B2E" w:rsidRPr="00885742" w:rsidRDefault="005B2B2E" w:rsidP="005B2B2E">
      <w:pPr>
        <w:rPr>
          <w:sz w:val="22"/>
          <w:szCs w:val="22"/>
        </w:rPr>
      </w:pPr>
    </w:p>
    <w:p w14:paraId="77FACA57" w14:textId="12B1E4E1" w:rsidR="008D4020"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Registro ou inscrição da empresa licitante na entidade profissional, em plena validade;</w:t>
      </w:r>
    </w:p>
    <w:p w14:paraId="6DE40E9F" w14:textId="18601BD1"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6111DD26" w14:textId="3CD8C8AD"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Os atestados deverão referir-se a serviços prestados no âmbito de sua atividade econômica principal ou secundária especificadas no contrato social vigente;</w:t>
      </w:r>
    </w:p>
    <w:p w14:paraId="055DF085" w14:textId="50C36427"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lastRenderedPageBreak/>
        <w:t>Somente serão aceitos atestados expedidos após a conclusão do contrato ou se decorrido, pelo menos, um ano do início de sua execução, exceto se firmado para ser executado em prazo inferior, conforme item 10.8 do Anexo VII-A da IN SEGES/MPDG n. 5, de 2017;</w:t>
      </w:r>
    </w:p>
    <w:p w14:paraId="7FE0DF80" w14:textId="73372377"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Para a comprovação da experiência mínima de 3 (três) anos, será aceito o somatório de atestados de períodos diferentes, não havendo obrigatoriedade de os três anos serem ininterruptos, conforme item 10.7.1 do Anexo VII-A da IN SEGES/MPDG n. 5/2017;</w:t>
      </w:r>
    </w:p>
    <w:p w14:paraId="70EB32C0" w14:textId="0CB883A1"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0A06D655" w14:textId="799CA8AE"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14:paraId="4359219E" w14:textId="1B381C4A"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Na contratação de serviços continuados com mais de 40 (quarenta) postos, o licitante deverá comprovar que tenha executado contrato com um mínimo de 50% (cinquenta por cento) do número de postos de trabalho a serem contratados.</w:t>
      </w:r>
    </w:p>
    <w:p w14:paraId="4D6B80B7" w14:textId="35C408CC"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14:paraId="3035CFE9" w14:textId="2725CC8D"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14:paraId="1B75F8E9" w14:textId="1B52AB33" w:rsidR="00271C58" w:rsidRPr="00885742" w:rsidRDefault="00271C58" w:rsidP="00B20247">
      <w:pPr>
        <w:pStyle w:val="PargrafodaLista"/>
        <w:numPr>
          <w:ilvl w:val="0"/>
          <w:numId w:val="3"/>
        </w:numPr>
        <w:spacing w:after="120"/>
        <w:ind w:left="709" w:hanging="567"/>
        <w:contextualSpacing w:val="0"/>
        <w:rPr>
          <w:sz w:val="22"/>
          <w:szCs w:val="22"/>
        </w:rPr>
      </w:pPr>
      <w:r w:rsidRPr="00885742">
        <w:rPr>
          <w:sz w:val="22"/>
          <w:szCs w:val="22"/>
        </w:rPr>
        <w:t>O atestado apresentado para um item não poderá ser utilizado para os demais, exceto o quantitativo excedente.</w:t>
      </w:r>
    </w:p>
    <w:p w14:paraId="41E2180C" w14:textId="77777777" w:rsidR="00EE3070" w:rsidRPr="00885742" w:rsidRDefault="00EE3070" w:rsidP="00EE3070">
      <w:pPr>
        <w:pStyle w:val="PargrafodaLista"/>
        <w:spacing w:after="120"/>
        <w:contextualSpacing w:val="0"/>
        <w:rPr>
          <w:sz w:val="22"/>
          <w:szCs w:val="22"/>
        </w:rPr>
      </w:pPr>
    </w:p>
    <w:p w14:paraId="19C14C38" w14:textId="77777777" w:rsidR="005B2B2E" w:rsidRPr="00885742" w:rsidRDefault="009A0763" w:rsidP="0015014A">
      <w:pPr>
        <w:pStyle w:val="Ttulo1"/>
        <w:ind w:left="0" w:firstLine="0"/>
        <w:jc w:val="center"/>
        <w:rPr>
          <w:sz w:val="22"/>
          <w:szCs w:val="22"/>
        </w:rPr>
      </w:pPr>
      <w:bookmarkStart w:id="18" w:name="_Toc22300279"/>
      <w:r w:rsidRPr="00885742">
        <w:rPr>
          <w:sz w:val="22"/>
          <w:szCs w:val="22"/>
        </w:rPr>
        <w:t xml:space="preserve">ORÇAMENTO DE REFERÊNCIA </w:t>
      </w:r>
      <w:r w:rsidR="005B2B2E" w:rsidRPr="00885742">
        <w:rPr>
          <w:sz w:val="22"/>
          <w:szCs w:val="22"/>
        </w:rPr>
        <w:t>E DOTAÇÃO ORÇAMENTÁRIA</w:t>
      </w:r>
      <w:bookmarkEnd w:id="18"/>
    </w:p>
    <w:p w14:paraId="2795BB3D" w14:textId="77777777" w:rsidR="0080352E" w:rsidRPr="00885742" w:rsidRDefault="0080352E" w:rsidP="00410D0E">
      <w:pPr>
        <w:ind w:left="567" w:hanging="567"/>
        <w:jc w:val="center"/>
        <w:rPr>
          <w:sz w:val="22"/>
          <w:szCs w:val="22"/>
        </w:rPr>
      </w:pPr>
    </w:p>
    <w:p w14:paraId="363CE429" w14:textId="1EDC16E1" w:rsidR="00F467CD" w:rsidRPr="00885742" w:rsidRDefault="00A81D3F" w:rsidP="00410D0E">
      <w:pPr>
        <w:pStyle w:val="Ttulo2"/>
        <w:ind w:left="567" w:hanging="567"/>
        <w:rPr>
          <w:color w:val="3366FF"/>
          <w:sz w:val="22"/>
          <w:szCs w:val="22"/>
        </w:rPr>
      </w:pPr>
      <w:bookmarkStart w:id="19" w:name="_Ref449450747"/>
      <w:bookmarkStart w:id="20" w:name="_Hlk34924913"/>
      <w:r w:rsidRPr="00885742">
        <w:rPr>
          <w:rFonts w:eastAsia="Times New Roman"/>
          <w:sz w:val="22"/>
          <w:szCs w:val="22"/>
        </w:rPr>
        <w:t>O</w:t>
      </w:r>
      <w:r w:rsidRPr="00885742">
        <w:rPr>
          <w:bCs/>
          <w:sz w:val="22"/>
          <w:szCs w:val="22"/>
        </w:rPr>
        <w:t xml:space="preserve">s </w:t>
      </w:r>
      <w:r w:rsidRPr="00885742">
        <w:rPr>
          <w:sz w:val="22"/>
          <w:szCs w:val="22"/>
        </w:rPr>
        <w:t xml:space="preserve">recursos orçamentários correrão à Conta da Funcional Programática: 20.607.2077.12OB.0001, PTRES 149421 – Transferência da Gestão de Projetos Públicos de Irrigação - Nacional, Fontes 0100 e 0250, Natureza de Despesa </w:t>
      </w:r>
      <w:proofErr w:type="gramStart"/>
      <w:r w:rsidRPr="00885742">
        <w:rPr>
          <w:sz w:val="22"/>
          <w:szCs w:val="22"/>
        </w:rPr>
        <w:t>339037</w:t>
      </w:r>
      <w:bookmarkEnd w:id="20"/>
      <w:r w:rsidRPr="00885742">
        <w:rPr>
          <w:sz w:val="22"/>
          <w:szCs w:val="22"/>
        </w:rPr>
        <w:t>.</w:t>
      </w:r>
      <w:r w:rsidR="00F467CD" w:rsidRPr="00885742">
        <w:rPr>
          <w:sz w:val="22"/>
          <w:szCs w:val="22"/>
        </w:rPr>
        <w:t>.</w:t>
      </w:r>
      <w:proofErr w:type="gramEnd"/>
      <w:r w:rsidR="00F467CD" w:rsidRPr="00885742">
        <w:rPr>
          <w:color w:val="3366FF"/>
          <w:sz w:val="22"/>
          <w:szCs w:val="22"/>
        </w:rPr>
        <w:t xml:space="preserve"> </w:t>
      </w:r>
    </w:p>
    <w:p w14:paraId="49D9345F" w14:textId="77777777" w:rsidR="00B7760C" w:rsidRPr="00885742" w:rsidRDefault="00B7760C" w:rsidP="00410D0E">
      <w:pPr>
        <w:ind w:left="567" w:hanging="567"/>
        <w:rPr>
          <w:sz w:val="22"/>
          <w:szCs w:val="22"/>
        </w:rPr>
      </w:pPr>
    </w:p>
    <w:bookmarkEnd w:id="19"/>
    <w:p w14:paraId="11AE9032" w14:textId="357EF25E" w:rsidR="00B7760C" w:rsidRPr="00885742" w:rsidRDefault="00B7760C" w:rsidP="00410D0E">
      <w:pPr>
        <w:pStyle w:val="Ttulo2"/>
        <w:ind w:left="567" w:hanging="567"/>
        <w:rPr>
          <w:rFonts w:eastAsia="Times New Roman"/>
          <w:sz w:val="22"/>
          <w:szCs w:val="22"/>
        </w:rPr>
      </w:pPr>
      <w:r w:rsidRPr="00885742">
        <w:rPr>
          <w:sz w:val="22"/>
          <w:szCs w:val="22"/>
        </w:rPr>
        <w:t xml:space="preserve">O valor </w:t>
      </w:r>
      <w:r w:rsidRPr="00885742">
        <w:rPr>
          <w:rFonts w:eastAsia="Times New Roman"/>
          <w:sz w:val="22"/>
          <w:szCs w:val="22"/>
        </w:rPr>
        <w:t xml:space="preserve">estimado total informado na tabela acima, </w:t>
      </w:r>
      <w:bookmarkStart w:id="21" w:name="_Hlk34924852"/>
      <w:r w:rsidR="00A81D3F" w:rsidRPr="00885742">
        <w:rPr>
          <w:rFonts w:eastAsia="Times New Roman"/>
          <w:b/>
          <w:bCs/>
          <w:sz w:val="22"/>
          <w:szCs w:val="22"/>
        </w:rPr>
        <w:t>R$ 630.753,84 (seiscentos e trinta mil, setecentos e cinquenta e três reais e oitenta e quatro centavos)</w:t>
      </w:r>
      <w:r w:rsidRPr="00885742">
        <w:rPr>
          <w:rFonts w:eastAsia="Times New Roman"/>
          <w:sz w:val="22"/>
          <w:szCs w:val="22"/>
        </w:rPr>
        <w:t xml:space="preserve"> foi apurado com base em pesquisa de mercado, da Instrução Normativa Nº 5, de 05 de maio de 2017, </w:t>
      </w:r>
      <w:bookmarkStart w:id="22" w:name="_Hlk34230608"/>
      <w:r w:rsidRPr="00885742">
        <w:rPr>
          <w:rFonts w:eastAsia="Times New Roman"/>
          <w:sz w:val="22"/>
          <w:szCs w:val="22"/>
        </w:rPr>
        <w:t xml:space="preserve">painel de preços do portal de compras do Governo Federal e Convenção Coletiva de Trabalho do </w:t>
      </w:r>
      <w:proofErr w:type="spellStart"/>
      <w:r w:rsidRPr="00885742">
        <w:rPr>
          <w:rFonts w:eastAsia="Times New Roman"/>
          <w:sz w:val="22"/>
          <w:szCs w:val="22"/>
        </w:rPr>
        <w:t>Sindvigilante</w:t>
      </w:r>
      <w:proofErr w:type="spellEnd"/>
      <w:r w:rsidRPr="00885742">
        <w:rPr>
          <w:rFonts w:eastAsia="Times New Roman"/>
          <w:sz w:val="22"/>
          <w:szCs w:val="22"/>
        </w:rPr>
        <w:t>-BA 2018/2019</w:t>
      </w:r>
      <w:bookmarkEnd w:id="22"/>
      <w:bookmarkEnd w:id="21"/>
    </w:p>
    <w:p w14:paraId="252F5F2E" w14:textId="77777777" w:rsidR="00B7760C" w:rsidRPr="00885742" w:rsidRDefault="00B7760C" w:rsidP="00410D0E">
      <w:pPr>
        <w:ind w:left="567" w:hanging="567"/>
        <w:rPr>
          <w:sz w:val="22"/>
          <w:szCs w:val="22"/>
        </w:rPr>
      </w:pPr>
    </w:p>
    <w:p w14:paraId="7D498627" w14:textId="15EBC9EF" w:rsidR="00A91ED1" w:rsidRPr="00885742" w:rsidRDefault="005B2B2E" w:rsidP="00410D0E">
      <w:pPr>
        <w:pStyle w:val="Ttulo2"/>
        <w:ind w:left="567" w:hanging="567"/>
        <w:rPr>
          <w:sz w:val="22"/>
          <w:szCs w:val="22"/>
        </w:rPr>
      </w:pPr>
      <w:bookmarkStart w:id="23" w:name="_Hlk34924982"/>
      <w:r w:rsidRPr="00885742">
        <w:rPr>
          <w:sz w:val="22"/>
          <w:szCs w:val="22"/>
        </w:rPr>
        <w:t>Estão inclusos no valor acima</w:t>
      </w:r>
      <w:r w:rsidR="00B226EF" w:rsidRPr="00885742">
        <w:rPr>
          <w:sz w:val="22"/>
          <w:szCs w:val="22"/>
        </w:rPr>
        <w:t>, os custos indiretos</w:t>
      </w:r>
      <w:r w:rsidRPr="00885742">
        <w:rPr>
          <w:sz w:val="22"/>
          <w:szCs w:val="22"/>
        </w:rPr>
        <w:t>, os encargos sociais</w:t>
      </w:r>
      <w:r w:rsidR="009C094C" w:rsidRPr="00885742">
        <w:rPr>
          <w:sz w:val="22"/>
          <w:szCs w:val="22"/>
        </w:rPr>
        <w:t xml:space="preserve"> e complementares</w:t>
      </w:r>
      <w:r w:rsidRPr="00885742">
        <w:rPr>
          <w:sz w:val="22"/>
          <w:szCs w:val="22"/>
        </w:rPr>
        <w:t>, as taxas, os impostos e os emolumentos. Os quantitativos e orçamentação d</w:t>
      </w:r>
      <w:r w:rsidR="00D5017D" w:rsidRPr="00885742">
        <w:rPr>
          <w:sz w:val="22"/>
          <w:szCs w:val="22"/>
        </w:rPr>
        <w:t xml:space="preserve">os </w:t>
      </w:r>
      <w:r w:rsidRPr="00885742">
        <w:rPr>
          <w:sz w:val="22"/>
          <w:szCs w:val="22"/>
        </w:rPr>
        <w:t xml:space="preserve">serviços constam da Planilha </w:t>
      </w:r>
      <w:r w:rsidR="00D5017D" w:rsidRPr="00885742">
        <w:rPr>
          <w:sz w:val="22"/>
          <w:szCs w:val="22"/>
        </w:rPr>
        <w:t xml:space="preserve">de Custos dos Serviços </w:t>
      </w:r>
      <w:r w:rsidRPr="00885742">
        <w:rPr>
          <w:sz w:val="22"/>
          <w:szCs w:val="22"/>
        </w:rPr>
        <w:t xml:space="preserve">– </w:t>
      </w:r>
      <w:r w:rsidR="00773508" w:rsidRPr="00885742">
        <w:rPr>
          <w:sz w:val="22"/>
          <w:szCs w:val="22"/>
        </w:rPr>
        <w:t>Codevasf</w:t>
      </w:r>
      <w:r w:rsidRPr="00885742">
        <w:rPr>
          <w:sz w:val="22"/>
          <w:szCs w:val="22"/>
        </w:rPr>
        <w:t xml:space="preserve"> –</w:t>
      </w:r>
      <w:r w:rsidR="00A91ED1" w:rsidRPr="00885742">
        <w:rPr>
          <w:sz w:val="22"/>
          <w:szCs w:val="22"/>
        </w:rPr>
        <w:t xml:space="preserve"> Anexo III, parte integrante deste Termo de Referência.</w:t>
      </w:r>
    </w:p>
    <w:bookmarkEnd w:id="23"/>
    <w:p w14:paraId="08AC870C" w14:textId="77777777" w:rsidR="005B2B2E" w:rsidRPr="00885742" w:rsidRDefault="005B2B2E" w:rsidP="00410D0E">
      <w:pPr>
        <w:pStyle w:val="Ttulo2"/>
        <w:numPr>
          <w:ilvl w:val="0"/>
          <w:numId w:val="0"/>
        </w:numPr>
        <w:ind w:left="567" w:hanging="567"/>
        <w:rPr>
          <w:sz w:val="22"/>
          <w:szCs w:val="22"/>
        </w:rPr>
      </w:pPr>
    </w:p>
    <w:p w14:paraId="32282AB0" w14:textId="77777777" w:rsidR="00863BCD" w:rsidRPr="00885742" w:rsidRDefault="00863BCD" w:rsidP="00410D0E">
      <w:pPr>
        <w:pStyle w:val="Ttulo2"/>
        <w:ind w:left="567" w:hanging="567"/>
        <w:rPr>
          <w:sz w:val="22"/>
          <w:szCs w:val="22"/>
        </w:rPr>
      </w:pPr>
      <w:r w:rsidRPr="00885742">
        <w:rPr>
          <w:sz w:val="22"/>
          <w:szCs w:val="22"/>
        </w:rPr>
        <w:t xml:space="preserve"> O orçamento estimado estará disponível permanentemente aos órgãos de controle externo e interno.</w:t>
      </w:r>
    </w:p>
    <w:p w14:paraId="49FA6692" w14:textId="77777777" w:rsidR="007021F2" w:rsidRPr="00885742" w:rsidRDefault="007021F2" w:rsidP="00D5017D">
      <w:pPr>
        <w:rPr>
          <w:sz w:val="22"/>
          <w:szCs w:val="22"/>
        </w:rPr>
      </w:pPr>
    </w:p>
    <w:p w14:paraId="263DD791" w14:textId="40E0026D" w:rsidR="0014222D" w:rsidRPr="00885742" w:rsidRDefault="0014222D" w:rsidP="0015014A">
      <w:pPr>
        <w:pStyle w:val="Ttulo1"/>
        <w:ind w:left="284"/>
        <w:rPr>
          <w:sz w:val="22"/>
          <w:szCs w:val="22"/>
        </w:rPr>
      </w:pPr>
      <w:bookmarkStart w:id="24" w:name="_Ref399859802"/>
      <w:bookmarkStart w:id="25" w:name="_Ref400449100"/>
      <w:bookmarkStart w:id="26" w:name="_Toc22300280"/>
      <w:r w:rsidRPr="00885742">
        <w:rPr>
          <w:sz w:val="22"/>
          <w:szCs w:val="22"/>
        </w:rPr>
        <w:t>PRAZO DE EXECUÇÃO</w:t>
      </w:r>
      <w:bookmarkEnd w:id="24"/>
      <w:bookmarkEnd w:id="25"/>
      <w:r w:rsidR="00AE0834" w:rsidRPr="00885742">
        <w:rPr>
          <w:sz w:val="22"/>
          <w:szCs w:val="22"/>
        </w:rPr>
        <w:t xml:space="preserve"> </w:t>
      </w:r>
      <w:bookmarkEnd w:id="26"/>
      <w:r w:rsidR="00B7760C" w:rsidRPr="00885742">
        <w:rPr>
          <w:sz w:val="22"/>
          <w:szCs w:val="22"/>
        </w:rPr>
        <w:t>DOS SERVIÇOS</w:t>
      </w:r>
    </w:p>
    <w:p w14:paraId="2D839810" w14:textId="77777777" w:rsidR="00EF27FC" w:rsidRPr="00885742" w:rsidRDefault="00EF27FC" w:rsidP="00410D0E">
      <w:pPr>
        <w:ind w:left="709" w:hanging="709"/>
        <w:rPr>
          <w:sz w:val="22"/>
          <w:szCs w:val="22"/>
        </w:rPr>
      </w:pPr>
    </w:p>
    <w:p w14:paraId="2C6D751B" w14:textId="7E87835D" w:rsidR="005E462B" w:rsidRPr="00885742" w:rsidRDefault="00302AE5" w:rsidP="00410D0E">
      <w:pPr>
        <w:ind w:left="709" w:hanging="709"/>
        <w:rPr>
          <w:sz w:val="22"/>
          <w:szCs w:val="22"/>
        </w:rPr>
      </w:pPr>
      <w:r w:rsidRPr="00885742">
        <w:rPr>
          <w:sz w:val="22"/>
          <w:szCs w:val="22"/>
        </w:rPr>
        <w:t>10</w:t>
      </w:r>
      <w:r w:rsidR="00EF27FC" w:rsidRPr="00885742">
        <w:rPr>
          <w:sz w:val="22"/>
          <w:szCs w:val="22"/>
        </w:rPr>
        <w:t>.1</w:t>
      </w:r>
      <w:r w:rsidR="00EF27FC" w:rsidRPr="00885742">
        <w:rPr>
          <w:sz w:val="22"/>
          <w:szCs w:val="22"/>
        </w:rPr>
        <w:tab/>
        <w:t xml:space="preserve">Os prazos para execução dos serviços serão contados da data de assinatura da Ordem de Serviço </w:t>
      </w:r>
      <w:r w:rsidR="00B7760C" w:rsidRPr="00885742">
        <w:rPr>
          <w:sz w:val="22"/>
          <w:szCs w:val="22"/>
        </w:rPr>
        <w:t>A duração do contrato será de 12 (doze) meses, prorrogáveis por iguais e sucessivos períodos até o limite de 60 (sessenta) meses, contados a partir da data de celebração, conforme estabelecido no art. 71 da Lei 13.303/2016, tendo eficácia legal a partir da publicação do seu extrato no Diário Oficial da União, e será avaliado anualmente de maneira a evidenciar se os preços e as condições ainda permanecem vantajosas para a CODEVASF, podendo ser rescindido por razões de interesse público caso a vantagem não seja comprovada, e prorrogado na forma dos §§ 2 º e 3º do art. 133 do Regulamento Interno de Licitações e Contratos da Codevasf, nos seguintes casos:</w:t>
      </w:r>
      <w:r w:rsidR="00B44ACE" w:rsidRPr="00885742">
        <w:rPr>
          <w:sz w:val="22"/>
          <w:szCs w:val="22"/>
        </w:rPr>
        <w:t xml:space="preserve"> </w:t>
      </w:r>
    </w:p>
    <w:p w14:paraId="7E3257BC" w14:textId="77777777" w:rsidR="00302AE5" w:rsidRPr="00885742" w:rsidRDefault="00302AE5" w:rsidP="00410D0E">
      <w:pPr>
        <w:ind w:left="709" w:hanging="709"/>
        <w:rPr>
          <w:sz w:val="22"/>
          <w:szCs w:val="22"/>
        </w:rPr>
      </w:pPr>
    </w:p>
    <w:p w14:paraId="27CEFA08" w14:textId="220C6A55" w:rsidR="0035333E" w:rsidRPr="00885742" w:rsidRDefault="00B7760C" w:rsidP="00410D0E">
      <w:pPr>
        <w:pStyle w:val="PargrafodaLista"/>
        <w:numPr>
          <w:ilvl w:val="0"/>
          <w:numId w:val="31"/>
        </w:numPr>
        <w:ind w:left="709" w:hanging="709"/>
        <w:rPr>
          <w:sz w:val="22"/>
          <w:szCs w:val="22"/>
        </w:rPr>
      </w:pPr>
      <w:r w:rsidRPr="00885742">
        <w:rPr>
          <w:sz w:val="22"/>
          <w:szCs w:val="22"/>
        </w:rPr>
        <w:t>Houver interesse da Codevasf;</w:t>
      </w:r>
    </w:p>
    <w:p w14:paraId="45C1EF4A" w14:textId="3A3790E5" w:rsidR="0035333E" w:rsidRPr="00885742" w:rsidRDefault="00B7760C" w:rsidP="00410D0E">
      <w:pPr>
        <w:pStyle w:val="PargrafodaLista"/>
        <w:numPr>
          <w:ilvl w:val="0"/>
          <w:numId w:val="31"/>
        </w:numPr>
        <w:ind w:left="709" w:hanging="709"/>
        <w:rPr>
          <w:sz w:val="22"/>
          <w:szCs w:val="22"/>
        </w:rPr>
      </w:pPr>
      <w:r w:rsidRPr="00885742">
        <w:rPr>
          <w:sz w:val="22"/>
          <w:szCs w:val="22"/>
        </w:rPr>
        <w:t>Forem comprovadas as condições de habilitação e qualificação da CONTRATADA, em conformidade com o estabelecido neste Termo de Referência;</w:t>
      </w:r>
    </w:p>
    <w:p w14:paraId="025CA278" w14:textId="1E781AEE" w:rsidR="0035333E" w:rsidRPr="00885742" w:rsidRDefault="00B7760C" w:rsidP="00410D0E">
      <w:pPr>
        <w:pStyle w:val="PargrafodaLista"/>
        <w:numPr>
          <w:ilvl w:val="0"/>
          <w:numId w:val="31"/>
        </w:numPr>
        <w:ind w:left="709" w:hanging="709"/>
        <w:rPr>
          <w:sz w:val="22"/>
          <w:szCs w:val="22"/>
        </w:rPr>
      </w:pPr>
      <w:r w:rsidRPr="00885742">
        <w:rPr>
          <w:sz w:val="22"/>
          <w:szCs w:val="22"/>
        </w:rPr>
        <w:t>For constatada em pesquisa que os preços contratados permanecem vantajosos para a Codevasf;</w:t>
      </w:r>
    </w:p>
    <w:p w14:paraId="0DA57DE7" w14:textId="6F0BD94E" w:rsidR="0035333E" w:rsidRPr="00885742" w:rsidRDefault="00B7760C" w:rsidP="00410D0E">
      <w:pPr>
        <w:pStyle w:val="PargrafodaLista"/>
        <w:numPr>
          <w:ilvl w:val="0"/>
          <w:numId w:val="31"/>
        </w:numPr>
        <w:ind w:left="709" w:hanging="709"/>
        <w:rPr>
          <w:sz w:val="22"/>
          <w:szCs w:val="22"/>
        </w:rPr>
      </w:pPr>
      <w:r w:rsidRPr="00885742">
        <w:rPr>
          <w:sz w:val="22"/>
          <w:szCs w:val="22"/>
        </w:rPr>
        <w:t>Estiver justificada e motivada tecnicamente por escrito, em processo administrativo correspondente;</w:t>
      </w:r>
    </w:p>
    <w:p w14:paraId="56D1F217" w14:textId="3392165F" w:rsidR="00B7760C" w:rsidRPr="00885742" w:rsidRDefault="0081095F" w:rsidP="00410D0E">
      <w:pPr>
        <w:pStyle w:val="PargrafodaLista"/>
        <w:numPr>
          <w:ilvl w:val="0"/>
          <w:numId w:val="31"/>
        </w:numPr>
        <w:ind w:left="709" w:hanging="709"/>
        <w:rPr>
          <w:sz w:val="22"/>
          <w:szCs w:val="22"/>
        </w:rPr>
      </w:pPr>
      <w:r w:rsidRPr="00885742">
        <w:rPr>
          <w:sz w:val="22"/>
          <w:szCs w:val="22"/>
        </w:rPr>
        <w:t>E</w:t>
      </w:r>
      <w:r w:rsidR="00B7760C" w:rsidRPr="00885742">
        <w:rPr>
          <w:sz w:val="22"/>
          <w:szCs w:val="22"/>
        </w:rPr>
        <w:t>stiver previamente autorizada pela autoridade competente.</w:t>
      </w:r>
    </w:p>
    <w:p w14:paraId="6DC8C58D" w14:textId="77777777" w:rsidR="006465DD" w:rsidRPr="00885742" w:rsidRDefault="006465DD" w:rsidP="00410D0E">
      <w:pPr>
        <w:ind w:left="709" w:hanging="709"/>
        <w:rPr>
          <w:sz w:val="22"/>
          <w:szCs w:val="22"/>
        </w:rPr>
      </w:pPr>
    </w:p>
    <w:p w14:paraId="4A4F9C8C" w14:textId="54C37A38" w:rsidR="00EF27FC" w:rsidRPr="00885742" w:rsidRDefault="00302AE5" w:rsidP="00410D0E">
      <w:pPr>
        <w:ind w:left="709" w:hanging="709"/>
        <w:rPr>
          <w:sz w:val="22"/>
          <w:szCs w:val="22"/>
        </w:rPr>
      </w:pPr>
      <w:r w:rsidRPr="00885742">
        <w:rPr>
          <w:sz w:val="22"/>
          <w:szCs w:val="22"/>
        </w:rPr>
        <w:t>10</w:t>
      </w:r>
      <w:r w:rsidR="0035333E" w:rsidRPr="00885742">
        <w:rPr>
          <w:sz w:val="22"/>
          <w:szCs w:val="22"/>
        </w:rPr>
        <w:t>.1.1.</w:t>
      </w:r>
      <w:r w:rsidR="00EF27FC" w:rsidRPr="00885742">
        <w:rPr>
          <w:sz w:val="22"/>
          <w:szCs w:val="22"/>
        </w:rPr>
        <w:tab/>
      </w:r>
      <w:r w:rsidR="0035333E" w:rsidRPr="00885742">
        <w:rPr>
          <w:sz w:val="22"/>
          <w:szCs w:val="22"/>
        </w:rPr>
        <w:t>O prazo será contado da data de emissão da Ordem de Serviço expedida pela Codevasf, com eficácia legal a partir da publicação do extrato do contrato no Diário Oficial da União, tendo início e vencimento em dia de expediente na Codevasf, devendo-se excluir o primeiro e incluir o último</w:t>
      </w:r>
    </w:p>
    <w:p w14:paraId="3419A185" w14:textId="77777777" w:rsidR="0035333E" w:rsidRPr="00885742" w:rsidRDefault="0035333E" w:rsidP="00410D0E">
      <w:pPr>
        <w:ind w:left="709" w:hanging="709"/>
        <w:rPr>
          <w:sz w:val="22"/>
          <w:szCs w:val="22"/>
        </w:rPr>
      </w:pPr>
    </w:p>
    <w:p w14:paraId="68E603FB" w14:textId="06710F7C" w:rsidR="00EF27FC" w:rsidRPr="00885742" w:rsidRDefault="00122D9D" w:rsidP="00410D0E">
      <w:pPr>
        <w:ind w:left="709" w:hanging="709"/>
        <w:rPr>
          <w:sz w:val="22"/>
          <w:szCs w:val="22"/>
        </w:rPr>
      </w:pPr>
      <w:r w:rsidRPr="00885742">
        <w:rPr>
          <w:sz w:val="22"/>
          <w:szCs w:val="22"/>
        </w:rPr>
        <w:t>10</w:t>
      </w:r>
      <w:r w:rsidR="0035333E" w:rsidRPr="00885742">
        <w:rPr>
          <w:sz w:val="22"/>
          <w:szCs w:val="22"/>
        </w:rPr>
        <w:t>.1.2.</w:t>
      </w:r>
      <w:r w:rsidR="00EF27FC" w:rsidRPr="00885742">
        <w:rPr>
          <w:sz w:val="22"/>
          <w:szCs w:val="22"/>
        </w:rPr>
        <w:tab/>
      </w:r>
      <w:r w:rsidR="0035333E" w:rsidRPr="00885742">
        <w:rPr>
          <w:sz w:val="22"/>
          <w:szCs w:val="22"/>
        </w:rPr>
        <w:t>Os pedidos de prorrogação de vigência dos contratos pela CONTRATADA serão analisados pelo Fiscal do Contrato e/ou ao titular da unidade orgânica demandante, que emitirá parecer quanto à necessidade de prorrogação e o encaminhará ao Gestor do Contrato para providências decorrentes.</w:t>
      </w:r>
    </w:p>
    <w:p w14:paraId="5B33A16D" w14:textId="77777777" w:rsidR="00122D9D" w:rsidRPr="00885742" w:rsidRDefault="00122D9D" w:rsidP="00410D0E">
      <w:pPr>
        <w:ind w:left="709" w:hanging="709"/>
        <w:rPr>
          <w:sz w:val="22"/>
          <w:szCs w:val="22"/>
        </w:rPr>
      </w:pPr>
    </w:p>
    <w:p w14:paraId="66C4CC5B" w14:textId="5B04C0E1" w:rsidR="00EF27FC" w:rsidRPr="00885742" w:rsidRDefault="00122D9D" w:rsidP="00410D0E">
      <w:pPr>
        <w:ind w:left="709" w:hanging="709"/>
        <w:rPr>
          <w:sz w:val="22"/>
          <w:szCs w:val="22"/>
        </w:rPr>
      </w:pPr>
      <w:r w:rsidRPr="00885742">
        <w:rPr>
          <w:sz w:val="22"/>
          <w:szCs w:val="22"/>
        </w:rPr>
        <w:t>10.</w:t>
      </w:r>
      <w:r w:rsidR="0035333E" w:rsidRPr="00885742">
        <w:rPr>
          <w:sz w:val="22"/>
          <w:szCs w:val="22"/>
        </w:rPr>
        <w:t>.1.3.</w:t>
      </w:r>
      <w:r w:rsidR="00EF27FC" w:rsidRPr="00885742">
        <w:rPr>
          <w:sz w:val="22"/>
          <w:szCs w:val="22"/>
        </w:rPr>
        <w:tab/>
      </w:r>
      <w:r w:rsidR="0035333E" w:rsidRPr="00885742">
        <w:rPr>
          <w:sz w:val="22"/>
          <w:szCs w:val="22"/>
        </w:rPr>
        <w:t>O Gestor do Contrato, de posse dos documentos que compõem a solicitação de prorrogação de vigência do contrato, emitirá Nota Técnica e submeterá à Assessoria Jurídica para emissão de parecer.</w:t>
      </w:r>
    </w:p>
    <w:p w14:paraId="0ACAEBC0" w14:textId="25C2DE12" w:rsidR="0035333E" w:rsidRPr="00885742" w:rsidRDefault="0035333E" w:rsidP="00410D0E">
      <w:pPr>
        <w:ind w:left="709" w:hanging="709"/>
        <w:rPr>
          <w:sz w:val="22"/>
          <w:szCs w:val="22"/>
        </w:rPr>
      </w:pPr>
    </w:p>
    <w:p w14:paraId="551F6445" w14:textId="2A688B9E" w:rsidR="0035333E" w:rsidRPr="00885742" w:rsidRDefault="0035333E" w:rsidP="00410D0E">
      <w:pPr>
        <w:ind w:left="709" w:hanging="709"/>
        <w:rPr>
          <w:sz w:val="22"/>
          <w:szCs w:val="22"/>
        </w:rPr>
      </w:pPr>
      <w:r w:rsidRPr="00885742">
        <w:rPr>
          <w:sz w:val="22"/>
          <w:szCs w:val="22"/>
        </w:rPr>
        <w:t>10.1.1.</w:t>
      </w:r>
      <w:r w:rsidRPr="00885742">
        <w:rPr>
          <w:sz w:val="22"/>
          <w:szCs w:val="22"/>
        </w:rPr>
        <w:tab/>
        <w:t>Após emissão de parecer jurídico, sendo este favorável ao pleito, o Gestor do Contrato elaborará Proposta e submeterá à apreciação do Comitê de Gestão Executiva, com vistas à autorização para celebração de Termo Aditivo.</w:t>
      </w:r>
    </w:p>
    <w:p w14:paraId="052F47B0" w14:textId="77777777" w:rsidR="0035333E" w:rsidRPr="00885742" w:rsidRDefault="0035333E" w:rsidP="00410D0E">
      <w:pPr>
        <w:ind w:left="709" w:hanging="709"/>
        <w:rPr>
          <w:sz w:val="22"/>
          <w:szCs w:val="22"/>
        </w:rPr>
      </w:pPr>
    </w:p>
    <w:p w14:paraId="2938D8E1" w14:textId="3F082BAA" w:rsidR="0035333E" w:rsidRPr="00885742" w:rsidRDefault="0035333E" w:rsidP="00410D0E">
      <w:pPr>
        <w:ind w:left="709" w:hanging="709"/>
        <w:rPr>
          <w:sz w:val="22"/>
          <w:szCs w:val="22"/>
        </w:rPr>
      </w:pPr>
      <w:r w:rsidRPr="00885742">
        <w:rPr>
          <w:sz w:val="22"/>
          <w:szCs w:val="22"/>
        </w:rPr>
        <w:t>10.1.4.1.</w:t>
      </w:r>
      <w:r w:rsidRPr="00885742">
        <w:rPr>
          <w:sz w:val="22"/>
          <w:szCs w:val="22"/>
        </w:rPr>
        <w:tab/>
        <w:t>Qualquer pedido de aditamento de prazo, no interesse da CONTRATADA, somente será apreciado pela Codevasf se manifestado expressamente, por escrito, até 30 (trinta) dias antes do vencimento do Contrato.</w:t>
      </w:r>
    </w:p>
    <w:p w14:paraId="5E8B4885" w14:textId="77777777" w:rsidR="0035333E" w:rsidRPr="00885742" w:rsidRDefault="0035333E" w:rsidP="00410D0E">
      <w:pPr>
        <w:ind w:left="709" w:hanging="709"/>
        <w:rPr>
          <w:sz w:val="22"/>
          <w:szCs w:val="22"/>
        </w:rPr>
      </w:pPr>
    </w:p>
    <w:p w14:paraId="016B5320" w14:textId="0F1EC268" w:rsidR="0035333E" w:rsidRPr="00885742" w:rsidRDefault="0035333E" w:rsidP="00410D0E">
      <w:pPr>
        <w:ind w:left="709" w:hanging="709"/>
        <w:rPr>
          <w:sz w:val="22"/>
          <w:szCs w:val="22"/>
        </w:rPr>
      </w:pPr>
      <w:r w:rsidRPr="00885742">
        <w:rPr>
          <w:sz w:val="22"/>
          <w:szCs w:val="22"/>
        </w:rPr>
        <w:t>10.8.</w:t>
      </w:r>
      <w:r w:rsidRPr="00885742">
        <w:rPr>
          <w:sz w:val="22"/>
          <w:szCs w:val="22"/>
        </w:rPr>
        <w:tab/>
        <w:t>A cada prorrogação a CONTRATADA deverá apresentar prova de regularidade com a Previdência Social (CND), DÉBITOS TRABALHISTAS (CNDT) e FGTS ou comprovante de regularidade do SICAF, caso se constate haver irregularidade da situação da empresa.</w:t>
      </w:r>
    </w:p>
    <w:p w14:paraId="2A14BCF7" w14:textId="77777777" w:rsidR="005A6D65" w:rsidRPr="00885742" w:rsidRDefault="005A6D65" w:rsidP="00410D0E">
      <w:pPr>
        <w:ind w:left="709" w:hanging="709"/>
        <w:rPr>
          <w:sz w:val="22"/>
          <w:szCs w:val="22"/>
        </w:rPr>
      </w:pPr>
    </w:p>
    <w:p w14:paraId="3FCE30A8" w14:textId="4D61B5F6" w:rsidR="0035333E" w:rsidRPr="00885742" w:rsidRDefault="0035333E" w:rsidP="00410D0E">
      <w:pPr>
        <w:ind w:left="709" w:hanging="709"/>
        <w:rPr>
          <w:sz w:val="22"/>
          <w:szCs w:val="22"/>
        </w:rPr>
      </w:pPr>
      <w:r w:rsidRPr="00885742">
        <w:rPr>
          <w:sz w:val="22"/>
          <w:szCs w:val="22"/>
        </w:rPr>
        <w:t>10.91</w:t>
      </w:r>
      <w:r w:rsidR="005A6D65" w:rsidRPr="00885742">
        <w:rPr>
          <w:sz w:val="22"/>
          <w:szCs w:val="22"/>
        </w:rPr>
        <w:t xml:space="preserve">   </w:t>
      </w:r>
      <w:r w:rsidRPr="00885742">
        <w:rPr>
          <w:sz w:val="22"/>
          <w:szCs w:val="22"/>
        </w:rPr>
        <w:t>O Termo Aditivo que prorrogar vigência contratual que implique em alteração no valor do contrato conterá cláusula especificando o respectivo valor.</w:t>
      </w:r>
    </w:p>
    <w:p w14:paraId="26E09F45" w14:textId="77777777" w:rsidR="00BE4960" w:rsidRPr="00885742" w:rsidRDefault="00BE4960" w:rsidP="00A929AA">
      <w:pPr>
        <w:rPr>
          <w:sz w:val="22"/>
          <w:szCs w:val="22"/>
        </w:rPr>
      </w:pPr>
      <w:bookmarkStart w:id="27" w:name="_Ref400008254"/>
      <w:bookmarkStart w:id="28" w:name="_Ref399939982"/>
    </w:p>
    <w:p w14:paraId="124AD63D" w14:textId="77777777" w:rsidR="00F91DC3" w:rsidRPr="00885742" w:rsidRDefault="00F91DC3" w:rsidP="00BD411A">
      <w:pPr>
        <w:pStyle w:val="Ttulo1"/>
        <w:ind w:left="426" w:hanging="426"/>
        <w:rPr>
          <w:sz w:val="22"/>
          <w:szCs w:val="22"/>
        </w:rPr>
      </w:pPr>
      <w:bookmarkStart w:id="29" w:name="_Toc22300281"/>
      <w:r w:rsidRPr="00885742">
        <w:rPr>
          <w:sz w:val="22"/>
          <w:szCs w:val="22"/>
        </w:rPr>
        <w:t>FORMAS E CONDIÇÕES DE PAGAMENTO</w:t>
      </w:r>
      <w:bookmarkEnd w:id="29"/>
    </w:p>
    <w:p w14:paraId="5C09902A" w14:textId="77777777" w:rsidR="00302AE5" w:rsidRPr="00885742" w:rsidRDefault="00302AE5" w:rsidP="005A6D65">
      <w:pPr>
        <w:ind w:left="567" w:hanging="567"/>
        <w:rPr>
          <w:sz w:val="22"/>
          <w:szCs w:val="22"/>
        </w:rPr>
      </w:pPr>
    </w:p>
    <w:p w14:paraId="75EC8953" w14:textId="77777777" w:rsidR="00D46EEB" w:rsidRPr="00885742" w:rsidRDefault="006D3681" w:rsidP="005A6D65">
      <w:pPr>
        <w:ind w:left="567" w:hanging="567"/>
        <w:rPr>
          <w:sz w:val="22"/>
          <w:szCs w:val="22"/>
        </w:rPr>
      </w:pPr>
      <w:r w:rsidRPr="00885742">
        <w:rPr>
          <w:sz w:val="22"/>
          <w:szCs w:val="22"/>
        </w:rPr>
        <w:lastRenderedPageBreak/>
        <w:t xml:space="preserve">11. 1. </w:t>
      </w:r>
      <w:r w:rsidR="00D46EEB" w:rsidRPr="00885742">
        <w:rPr>
          <w:sz w:val="22"/>
          <w:szCs w:val="22"/>
        </w:rPr>
        <w:t>Os pagamentos dos serviços serão efetuados em reais, com base nas medições mensais, dos serviços efetivamente executados, obedecendo aos preços unitários apresentados pela contratada em sua proposta, e contra a apresentação da Notas Fiscal, devidamente atestada pela fiscalização da Codevasf, formalmente designada e do respectivo Boletim de medição referente ao mês de competência, observando-se o disposto nos subitens seguintes:</w:t>
      </w:r>
    </w:p>
    <w:p w14:paraId="0E5D2ED7" w14:textId="77777777" w:rsidR="00D46EEB" w:rsidRPr="00885742" w:rsidRDefault="00D46EEB" w:rsidP="005A6D65">
      <w:pPr>
        <w:ind w:left="567" w:hanging="567"/>
        <w:rPr>
          <w:sz w:val="22"/>
          <w:szCs w:val="22"/>
        </w:rPr>
      </w:pPr>
    </w:p>
    <w:p w14:paraId="27DAA0FC" w14:textId="21F91268" w:rsidR="00D46EEB" w:rsidRPr="00885742" w:rsidRDefault="00122D9D" w:rsidP="005A6D65">
      <w:pPr>
        <w:ind w:left="567" w:hanging="567"/>
        <w:rPr>
          <w:sz w:val="22"/>
          <w:szCs w:val="22"/>
        </w:rPr>
      </w:pPr>
      <w:r w:rsidRPr="00885742">
        <w:rPr>
          <w:sz w:val="22"/>
          <w:szCs w:val="22"/>
        </w:rPr>
        <w:t>1</w:t>
      </w:r>
      <w:r w:rsidR="006D3681" w:rsidRPr="00885742">
        <w:rPr>
          <w:sz w:val="22"/>
          <w:szCs w:val="22"/>
        </w:rPr>
        <w:t>1</w:t>
      </w:r>
      <w:r w:rsidR="00D46EEB" w:rsidRPr="00885742">
        <w:rPr>
          <w:sz w:val="22"/>
          <w:szCs w:val="22"/>
        </w:rPr>
        <w:t>.1.1</w:t>
      </w:r>
      <w:r w:rsidR="00D46EEB" w:rsidRPr="00885742">
        <w:rPr>
          <w:sz w:val="22"/>
          <w:szCs w:val="22"/>
        </w:rPr>
        <w:tab/>
        <w:t>Nos preços unitários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095EA3D7" w14:textId="77777777" w:rsidR="00D46EEB" w:rsidRPr="00885742" w:rsidRDefault="00D46EEB" w:rsidP="005A6D65">
      <w:pPr>
        <w:ind w:left="567" w:hanging="567"/>
        <w:rPr>
          <w:sz w:val="22"/>
          <w:szCs w:val="22"/>
        </w:rPr>
      </w:pPr>
    </w:p>
    <w:p w14:paraId="0EC01CBD" w14:textId="77777777" w:rsidR="00D46EEB" w:rsidRPr="00885742" w:rsidRDefault="006D3681" w:rsidP="005A6D65">
      <w:pPr>
        <w:ind w:left="567" w:hanging="567"/>
        <w:rPr>
          <w:sz w:val="22"/>
          <w:szCs w:val="22"/>
        </w:rPr>
      </w:pPr>
      <w:r w:rsidRPr="00885742">
        <w:rPr>
          <w:sz w:val="22"/>
          <w:szCs w:val="22"/>
        </w:rPr>
        <w:t>11</w:t>
      </w:r>
      <w:r w:rsidR="00D46EEB" w:rsidRPr="00885742">
        <w:rPr>
          <w:sz w:val="22"/>
          <w:szCs w:val="22"/>
        </w:rPr>
        <w:t>.1.2.</w:t>
      </w:r>
      <w:r w:rsidR="00D46EEB" w:rsidRPr="00885742">
        <w:rPr>
          <w:sz w:val="22"/>
          <w:szCs w:val="22"/>
        </w:rPr>
        <w:tab/>
        <w:t>A Codevasf somente pagará a Contratada pelos serviços efetivamente executados, os preços integrantes da proposta aprovada e, caso aplicável, a incidência de reajustamento e reequilíbrio econômico financeiro e atualização financeira.</w:t>
      </w:r>
    </w:p>
    <w:p w14:paraId="7B1B49E3" w14:textId="77777777" w:rsidR="00E26F67" w:rsidRPr="00885742" w:rsidRDefault="00E26F67" w:rsidP="005A6D65">
      <w:pPr>
        <w:pStyle w:val="Recuodecorpodetexto"/>
        <w:tabs>
          <w:tab w:val="left" w:pos="-1985"/>
          <w:tab w:val="left" w:pos="-142"/>
        </w:tabs>
        <w:spacing w:after="0"/>
        <w:ind w:left="567" w:hanging="567"/>
        <w:rPr>
          <w:sz w:val="22"/>
          <w:szCs w:val="22"/>
        </w:rPr>
      </w:pPr>
    </w:p>
    <w:p w14:paraId="60EE7164" w14:textId="5D2CCA93" w:rsidR="00D46EEB" w:rsidRPr="00885742" w:rsidRDefault="006D3681" w:rsidP="005A6D65">
      <w:pPr>
        <w:pStyle w:val="Recuodecorpodetexto"/>
        <w:tabs>
          <w:tab w:val="left" w:pos="-1985"/>
          <w:tab w:val="left" w:pos="-142"/>
        </w:tabs>
        <w:spacing w:after="0"/>
        <w:ind w:left="567" w:hanging="567"/>
        <w:rPr>
          <w:sz w:val="22"/>
          <w:szCs w:val="22"/>
        </w:rPr>
      </w:pPr>
      <w:r w:rsidRPr="00885742">
        <w:rPr>
          <w:sz w:val="22"/>
          <w:szCs w:val="22"/>
        </w:rPr>
        <w:t>11</w:t>
      </w:r>
      <w:r w:rsidR="00D46EEB" w:rsidRPr="00885742">
        <w:rPr>
          <w:sz w:val="22"/>
          <w:szCs w:val="22"/>
        </w:rPr>
        <w:t>.2 - A CODEVASF pagará à Contratada mediante apresentação de faturas mensais que virão acompanhadas de Relatório Mensal de Execução dos Serviços, Nota Técnica do Gestor de Contrato atestando a qualidade dos serviços executados pela Contratada e comprovantes de recolhimento de encargos sociais. Serão medidos os dias trabalhados por jornada de</w:t>
      </w:r>
      <w:r w:rsidR="00F905B0" w:rsidRPr="00885742">
        <w:rPr>
          <w:sz w:val="22"/>
          <w:szCs w:val="22"/>
        </w:rPr>
        <w:t xml:space="preserve"> 12 (doze)</w:t>
      </w:r>
      <w:r w:rsidR="00D46EEB" w:rsidRPr="00885742">
        <w:rPr>
          <w:sz w:val="22"/>
          <w:szCs w:val="22"/>
        </w:rPr>
        <w:t xml:space="preserve"> horas diárias da equipe fornecida, não sendo previstas, nem autorizadas horas adicionais a título de hora extra, dentro do especificado neste Termo de Referência (item 5). </w:t>
      </w:r>
    </w:p>
    <w:p w14:paraId="3680E0C5" w14:textId="77777777" w:rsidR="00DB26D9" w:rsidRPr="00885742" w:rsidRDefault="00DB26D9" w:rsidP="005A6D65">
      <w:pPr>
        <w:pStyle w:val="Recuodecorpodetexto"/>
        <w:tabs>
          <w:tab w:val="left" w:pos="-1985"/>
          <w:tab w:val="left" w:pos="-142"/>
        </w:tabs>
        <w:spacing w:after="0"/>
        <w:ind w:left="567" w:hanging="567"/>
        <w:rPr>
          <w:sz w:val="22"/>
          <w:szCs w:val="22"/>
        </w:rPr>
      </w:pPr>
    </w:p>
    <w:p w14:paraId="093BBE6F" w14:textId="1A644AD0" w:rsidR="00D46EEB" w:rsidRPr="00885742" w:rsidRDefault="00DB26D9" w:rsidP="005A6D65">
      <w:pPr>
        <w:pStyle w:val="Recuodecorpodetexto"/>
        <w:tabs>
          <w:tab w:val="left" w:pos="-1985"/>
          <w:tab w:val="left" w:pos="-142"/>
        </w:tabs>
        <w:spacing w:after="0"/>
        <w:ind w:left="567" w:hanging="567"/>
        <w:rPr>
          <w:sz w:val="22"/>
          <w:szCs w:val="22"/>
        </w:rPr>
      </w:pPr>
      <w:r w:rsidRPr="00885742">
        <w:rPr>
          <w:sz w:val="22"/>
          <w:szCs w:val="22"/>
        </w:rPr>
        <w:t>11</w:t>
      </w:r>
      <w:r w:rsidR="00D46EEB" w:rsidRPr="00885742">
        <w:rPr>
          <w:sz w:val="22"/>
          <w:szCs w:val="22"/>
        </w:rPr>
        <w:t>.3 - Para efeito de pagamento será observado o prazo de até 30 (trinta) dias corridos, contados a partir da data final do período de adimplemento de cada parcela.</w:t>
      </w:r>
    </w:p>
    <w:p w14:paraId="1496C623" w14:textId="77777777" w:rsidR="00F905B0" w:rsidRPr="00885742" w:rsidRDefault="00F905B0" w:rsidP="005A6D65">
      <w:pPr>
        <w:pStyle w:val="Recuodecorpodetexto"/>
        <w:tabs>
          <w:tab w:val="left" w:pos="-1985"/>
          <w:tab w:val="left" w:pos="-142"/>
        </w:tabs>
        <w:spacing w:after="0"/>
        <w:ind w:left="567" w:hanging="567"/>
        <w:rPr>
          <w:sz w:val="22"/>
          <w:szCs w:val="22"/>
        </w:rPr>
      </w:pPr>
    </w:p>
    <w:p w14:paraId="54056C22" w14:textId="773BE582" w:rsidR="00D46EEB" w:rsidRPr="00885742" w:rsidRDefault="00D46EEB" w:rsidP="005A6D65">
      <w:pPr>
        <w:pStyle w:val="Recuodecorpodetexto"/>
        <w:numPr>
          <w:ilvl w:val="0"/>
          <w:numId w:val="20"/>
        </w:numPr>
        <w:tabs>
          <w:tab w:val="clear" w:pos="1004"/>
          <w:tab w:val="left" w:pos="-1985"/>
          <w:tab w:val="left" w:pos="-142"/>
          <w:tab w:val="num" w:pos="284"/>
        </w:tabs>
        <w:suppressAutoHyphens/>
        <w:spacing w:after="0"/>
        <w:ind w:left="1134" w:hanging="567"/>
        <w:rPr>
          <w:sz w:val="22"/>
          <w:szCs w:val="22"/>
        </w:rPr>
      </w:pPr>
      <w:r w:rsidRPr="00885742">
        <w:rPr>
          <w:sz w:val="22"/>
          <w:szCs w:val="22"/>
        </w:rPr>
        <w:t>- Se atestada a conformidade dos serviços prestados e satisfeitas as exigências contratuais, a Contratada apresentará os respectivos documentos de cobrança.</w:t>
      </w:r>
    </w:p>
    <w:p w14:paraId="4FE0A04A" w14:textId="77777777" w:rsidR="00F905B0" w:rsidRPr="00885742" w:rsidRDefault="00F905B0" w:rsidP="005A6D65">
      <w:pPr>
        <w:pStyle w:val="Recuodecorpodetexto"/>
        <w:tabs>
          <w:tab w:val="left" w:pos="-1985"/>
          <w:tab w:val="left" w:pos="-142"/>
        </w:tabs>
        <w:suppressAutoHyphens/>
        <w:spacing w:after="0"/>
        <w:ind w:left="1134" w:hanging="567"/>
        <w:rPr>
          <w:sz w:val="22"/>
          <w:szCs w:val="22"/>
        </w:rPr>
      </w:pPr>
    </w:p>
    <w:p w14:paraId="6F123CF3" w14:textId="77777777" w:rsidR="00D46EEB" w:rsidRPr="00885742" w:rsidRDefault="00D46EEB" w:rsidP="005A6D65">
      <w:pPr>
        <w:pStyle w:val="Recuodecorpodetexto"/>
        <w:tabs>
          <w:tab w:val="left" w:pos="-1985"/>
          <w:tab w:val="left" w:pos="-142"/>
        </w:tabs>
        <w:spacing w:after="0"/>
        <w:ind w:left="1134" w:hanging="567"/>
        <w:rPr>
          <w:sz w:val="22"/>
          <w:szCs w:val="22"/>
        </w:rPr>
      </w:pPr>
      <w:r w:rsidRPr="00885742">
        <w:rPr>
          <w:sz w:val="22"/>
          <w:szCs w:val="22"/>
        </w:rPr>
        <w:t>(II) - O atestado a que se refere a alínea anterior será expedido dentro de 10 (dez) dias corridos, contados a partir da apresentação dos relatórios de serviços.</w:t>
      </w:r>
    </w:p>
    <w:p w14:paraId="29B925FF" w14:textId="77777777" w:rsidR="00DB26D9" w:rsidRPr="00885742" w:rsidRDefault="00DB26D9" w:rsidP="005A6D65">
      <w:pPr>
        <w:pStyle w:val="Recuodecorpodetexto"/>
        <w:tabs>
          <w:tab w:val="left" w:pos="-1985"/>
          <w:tab w:val="left" w:pos="-142"/>
        </w:tabs>
        <w:spacing w:after="0"/>
        <w:ind w:left="567" w:hanging="567"/>
        <w:rPr>
          <w:sz w:val="22"/>
          <w:szCs w:val="22"/>
        </w:rPr>
      </w:pPr>
    </w:p>
    <w:p w14:paraId="3EF37AE2" w14:textId="77777777" w:rsidR="00D46EEB" w:rsidRPr="00885742" w:rsidRDefault="00DB26D9" w:rsidP="005A6D65">
      <w:pPr>
        <w:pStyle w:val="Recuodecorpodetexto"/>
        <w:tabs>
          <w:tab w:val="left" w:pos="-1985"/>
          <w:tab w:val="left" w:pos="-142"/>
        </w:tabs>
        <w:spacing w:after="0"/>
        <w:ind w:left="567" w:hanging="567"/>
        <w:rPr>
          <w:sz w:val="22"/>
          <w:szCs w:val="22"/>
        </w:rPr>
      </w:pPr>
      <w:r w:rsidRPr="00885742">
        <w:rPr>
          <w:sz w:val="22"/>
          <w:szCs w:val="22"/>
        </w:rPr>
        <w:t>11</w:t>
      </w:r>
      <w:r w:rsidR="00D46EEB" w:rsidRPr="00885742">
        <w:rPr>
          <w:sz w:val="22"/>
          <w:szCs w:val="22"/>
        </w:rPr>
        <w:t>.4 - Atendido o disposto nos itens anteriores a CODEVASF considerará como data de adimplemento a data útil seguinte do atesto – pela fiscalização - do documento de cobrança, a partir da qual será iniciada a contagem de prazo, observando-se que:</w:t>
      </w:r>
    </w:p>
    <w:p w14:paraId="1DBE0260" w14:textId="77777777" w:rsidR="00DB26D9" w:rsidRPr="00885742" w:rsidRDefault="00DB26D9" w:rsidP="005A6D65">
      <w:pPr>
        <w:pStyle w:val="Recuodecorpodetexto"/>
        <w:tabs>
          <w:tab w:val="left" w:pos="-1985"/>
          <w:tab w:val="left" w:pos="-142"/>
        </w:tabs>
        <w:spacing w:after="0"/>
        <w:ind w:left="851" w:hanging="142"/>
        <w:rPr>
          <w:sz w:val="22"/>
          <w:szCs w:val="22"/>
        </w:rPr>
      </w:pPr>
    </w:p>
    <w:p w14:paraId="1D6DE149" w14:textId="77777777" w:rsidR="00DB26D9" w:rsidRPr="00885742" w:rsidRDefault="00D46EEB" w:rsidP="005A6D65">
      <w:pPr>
        <w:pStyle w:val="Recuodecorpodetexto"/>
        <w:tabs>
          <w:tab w:val="left" w:pos="-1985"/>
          <w:tab w:val="left" w:pos="-142"/>
        </w:tabs>
        <w:spacing w:after="0"/>
        <w:ind w:left="851" w:hanging="142"/>
        <w:rPr>
          <w:sz w:val="22"/>
          <w:szCs w:val="22"/>
        </w:rPr>
      </w:pPr>
      <w:r w:rsidRPr="00885742">
        <w:rPr>
          <w:sz w:val="22"/>
          <w:szCs w:val="22"/>
        </w:rPr>
        <w:t xml:space="preserve">- Na contagem dos prazos estabelecidos neste item, excluir-se-á o dia do início e incluído o dia do vencimento; </w:t>
      </w:r>
    </w:p>
    <w:p w14:paraId="1B688124" w14:textId="77777777" w:rsidR="00A54796" w:rsidRPr="00885742" w:rsidRDefault="00A54796" w:rsidP="005A6D65">
      <w:pPr>
        <w:pStyle w:val="Recuodecorpodetexto"/>
        <w:tabs>
          <w:tab w:val="left" w:pos="-1985"/>
          <w:tab w:val="left" w:pos="-142"/>
        </w:tabs>
        <w:spacing w:after="0"/>
        <w:ind w:left="851" w:hanging="142"/>
        <w:rPr>
          <w:sz w:val="22"/>
          <w:szCs w:val="22"/>
        </w:rPr>
      </w:pPr>
    </w:p>
    <w:p w14:paraId="132F10D5" w14:textId="77777777" w:rsidR="00D46EEB" w:rsidRPr="00885742" w:rsidRDefault="00D46EEB" w:rsidP="005A6D65">
      <w:pPr>
        <w:pStyle w:val="Recuodecorpodetexto"/>
        <w:tabs>
          <w:tab w:val="left" w:pos="-1985"/>
          <w:tab w:val="left" w:pos="-142"/>
        </w:tabs>
        <w:spacing w:after="0"/>
        <w:ind w:left="851" w:hanging="142"/>
        <w:rPr>
          <w:sz w:val="22"/>
          <w:szCs w:val="22"/>
        </w:rPr>
      </w:pPr>
      <w:r w:rsidRPr="00885742">
        <w:rPr>
          <w:sz w:val="22"/>
          <w:szCs w:val="22"/>
        </w:rPr>
        <w:t>- É de inteira responsabilidade da Contratada a entrega à CODEVASF dos documentos de cobrança acompanhados dos seus respectivos anexos, de forma clara, objetiva e ordenada. O não atendimento implicará em desconsideração pela CODEVASF dos prazos estabelecidos para conferência e pagamento.</w:t>
      </w:r>
    </w:p>
    <w:p w14:paraId="0FA56B30" w14:textId="77777777" w:rsidR="00DB26D9" w:rsidRPr="00885742" w:rsidRDefault="00DB26D9" w:rsidP="005A6D65">
      <w:pPr>
        <w:pStyle w:val="Recuodecorpodetexto"/>
        <w:tabs>
          <w:tab w:val="left" w:pos="-1985"/>
          <w:tab w:val="left" w:pos="-142"/>
        </w:tabs>
        <w:spacing w:after="0"/>
        <w:ind w:left="851" w:hanging="142"/>
        <w:rPr>
          <w:sz w:val="22"/>
          <w:szCs w:val="22"/>
        </w:rPr>
      </w:pPr>
    </w:p>
    <w:p w14:paraId="63E923F1" w14:textId="22655D01" w:rsidR="00D46EEB" w:rsidRPr="00885742" w:rsidRDefault="00DB26D9" w:rsidP="005A6D65">
      <w:pPr>
        <w:pStyle w:val="Recuodecorpodetexto"/>
        <w:tabs>
          <w:tab w:val="left" w:pos="-1985"/>
          <w:tab w:val="left" w:pos="-142"/>
        </w:tabs>
        <w:spacing w:after="0"/>
        <w:ind w:left="567" w:hanging="567"/>
        <w:rPr>
          <w:sz w:val="22"/>
          <w:szCs w:val="22"/>
        </w:rPr>
      </w:pPr>
      <w:r w:rsidRPr="00885742">
        <w:rPr>
          <w:sz w:val="22"/>
          <w:szCs w:val="22"/>
        </w:rPr>
        <w:t>11</w:t>
      </w:r>
      <w:r w:rsidR="00D46EEB" w:rsidRPr="00885742">
        <w:rPr>
          <w:sz w:val="22"/>
          <w:szCs w:val="22"/>
        </w:rPr>
        <w:t>.5 - Para efeito de apuração do valor de cada parcela devida serão aplicados os preços ofertados na Proposta Financeira da Contratada.</w:t>
      </w:r>
    </w:p>
    <w:p w14:paraId="0214B36A" w14:textId="77777777" w:rsidR="00A54796" w:rsidRPr="00885742" w:rsidRDefault="00A54796" w:rsidP="005A6D65">
      <w:pPr>
        <w:pStyle w:val="Recuodecorpodetexto"/>
        <w:tabs>
          <w:tab w:val="left" w:pos="-1985"/>
          <w:tab w:val="left" w:pos="-142"/>
        </w:tabs>
        <w:spacing w:after="0"/>
        <w:ind w:left="567" w:hanging="567"/>
        <w:rPr>
          <w:sz w:val="22"/>
          <w:szCs w:val="22"/>
        </w:rPr>
      </w:pPr>
    </w:p>
    <w:p w14:paraId="6F339B55" w14:textId="77777777" w:rsidR="00D46EEB" w:rsidRPr="00885742" w:rsidRDefault="00A54796" w:rsidP="005A6D65">
      <w:pPr>
        <w:pStyle w:val="Recuodecorpodetexto"/>
        <w:tabs>
          <w:tab w:val="left" w:pos="-1985"/>
          <w:tab w:val="left" w:pos="-142"/>
        </w:tabs>
        <w:spacing w:after="0"/>
        <w:ind w:left="567" w:hanging="567"/>
        <w:rPr>
          <w:sz w:val="22"/>
          <w:szCs w:val="22"/>
        </w:rPr>
      </w:pPr>
      <w:r w:rsidRPr="00885742">
        <w:rPr>
          <w:sz w:val="22"/>
          <w:szCs w:val="22"/>
        </w:rPr>
        <w:t>11</w:t>
      </w:r>
      <w:r w:rsidR="00D46EEB" w:rsidRPr="00885742">
        <w:rPr>
          <w:sz w:val="22"/>
          <w:szCs w:val="22"/>
        </w:rPr>
        <w:t>.6 - Considera-se que a aplicação da forma de pagamento definida nestes Termos de Referência remunera inteiramente a Contratada pela execução dos Serviços, incluindo:</w:t>
      </w:r>
    </w:p>
    <w:p w14:paraId="29DB0411" w14:textId="77777777" w:rsidR="00A54796" w:rsidRPr="00885742" w:rsidRDefault="00A54796" w:rsidP="005A6D65">
      <w:pPr>
        <w:pStyle w:val="Recuodecorpodetexto"/>
        <w:tabs>
          <w:tab w:val="left" w:pos="-1985"/>
          <w:tab w:val="left" w:pos="-142"/>
        </w:tabs>
        <w:spacing w:after="0"/>
        <w:ind w:left="567" w:hanging="567"/>
        <w:rPr>
          <w:sz w:val="22"/>
          <w:szCs w:val="22"/>
        </w:rPr>
      </w:pPr>
    </w:p>
    <w:p w14:paraId="5237D837" w14:textId="77777777" w:rsidR="00D46EEB" w:rsidRPr="00885742" w:rsidRDefault="00D46EEB" w:rsidP="005A6D65">
      <w:pPr>
        <w:pStyle w:val="Recuodecorpodetexto"/>
        <w:tabs>
          <w:tab w:val="left" w:pos="-1985"/>
          <w:tab w:val="left" w:pos="-142"/>
        </w:tabs>
        <w:spacing w:after="0"/>
        <w:ind w:left="567" w:hanging="567"/>
        <w:rPr>
          <w:sz w:val="22"/>
          <w:szCs w:val="22"/>
        </w:rPr>
      </w:pPr>
      <w:r w:rsidRPr="00885742">
        <w:rPr>
          <w:sz w:val="22"/>
          <w:szCs w:val="22"/>
        </w:rPr>
        <w:t>a) Custo de mão-de-obra, salários, acordos e dissídios coletivos;</w:t>
      </w:r>
    </w:p>
    <w:p w14:paraId="436EA03B" w14:textId="77777777" w:rsidR="00D46EEB" w:rsidRPr="00885742" w:rsidRDefault="00D46EEB" w:rsidP="005A6D65">
      <w:pPr>
        <w:pStyle w:val="Recuodecorpodetexto"/>
        <w:tabs>
          <w:tab w:val="left" w:pos="-1985"/>
          <w:tab w:val="left" w:pos="-142"/>
        </w:tabs>
        <w:spacing w:after="0"/>
        <w:ind w:left="567" w:hanging="567"/>
        <w:rPr>
          <w:sz w:val="22"/>
          <w:szCs w:val="22"/>
        </w:rPr>
      </w:pPr>
      <w:r w:rsidRPr="00885742">
        <w:rPr>
          <w:sz w:val="22"/>
          <w:szCs w:val="22"/>
        </w:rPr>
        <w:t>b) Custos devido a títulos de encargos sociais, obrigações trabalhistas, previdenciárias, securitárias, rescisão de contrato de pessoal, conforme a legislação brasileira;</w:t>
      </w:r>
    </w:p>
    <w:p w14:paraId="0605C0A4" w14:textId="77777777" w:rsidR="00D46EEB" w:rsidRPr="00885742" w:rsidRDefault="00D46EEB" w:rsidP="005A6D65">
      <w:pPr>
        <w:pStyle w:val="Recuodecorpodetexto"/>
        <w:tabs>
          <w:tab w:val="left" w:pos="-1985"/>
          <w:tab w:val="left" w:pos="-142"/>
        </w:tabs>
        <w:spacing w:after="0"/>
        <w:ind w:left="567" w:hanging="567"/>
        <w:rPr>
          <w:sz w:val="22"/>
          <w:szCs w:val="22"/>
        </w:rPr>
      </w:pPr>
      <w:r w:rsidRPr="00885742">
        <w:rPr>
          <w:sz w:val="22"/>
          <w:szCs w:val="22"/>
        </w:rPr>
        <w:t>c) Despesas diretas e indiretas;</w:t>
      </w:r>
    </w:p>
    <w:p w14:paraId="25BC18D0" w14:textId="77777777" w:rsidR="00D46EEB" w:rsidRPr="00885742" w:rsidRDefault="00D46EEB" w:rsidP="005A6D65">
      <w:pPr>
        <w:pStyle w:val="Recuodecorpodetexto"/>
        <w:tabs>
          <w:tab w:val="left" w:pos="-1985"/>
          <w:tab w:val="left" w:pos="-142"/>
        </w:tabs>
        <w:spacing w:after="0"/>
        <w:ind w:left="567" w:hanging="567"/>
        <w:rPr>
          <w:sz w:val="22"/>
          <w:szCs w:val="22"/>
        </w:rPr>
      </w:pPr>
      <w:r w:rsidRPr="00885742">
        <w:rPr>
          <w:sz w:val="22"/>
          <w:szCs w:val="22"/>
        </w:rPr>
        <w:lastRenderedPageBreak/>
        <w:t>d) Fornecimento dos equipamentos, aparelhos, ferramentas e acessórios necessários a execução dos serviços descritos;</w:t>
      </w:r>
    </w:p>
    <w:p w14:paraId="3C10B71C" w14:textId="77777777" w:rsidR="00D46EEB" w:rsidRPr="00885742" w:rsidRDefault="00D46EEB" w:rsidP="005A6D65">
      <w:pPr>
        <w:pStyle w:val="Recuodecorpodetexto"/>
        <w:tabs>
          <w:tab w:val="left" w:pos="-1985"/>
          <w:tab w:val="left" w:pos="-142"/>
        </w:tabs>
        <w:spacing w:after="0"/>
        <w:ind w:left="567" w:hanging="567"/>
        <w:rPr>
          <w:sz w:val="22"/>
          <w:szCs w:val="22"/>
        </w:rPr>
      </w:pPr>
      <w:r w:rsidRPr="00885742">
        <w:rPr>
          <w:sz w:val="22"/>
          <w:szCs w:val="22"/>
        </w:rPr>
        <w:t>e) Deslocamento dentro da área de abrangência da 6ª Superintendência para entrega de trabalhos, com o uso do veículo especificado incluindo manutenção e combustíveis por conta da Contratada;</w:t>
      </w:r>
    </w:p>
    <w:p w14:paraId="684D74F3" w14:textId="77777777" w:rsidR="00D46EEB" w:rsidRPr="00885742" w:rsidRDefault="00D46EEB" w:rsidP="005A6D65">
      <w:pPr>
        <w:pStyle w:val="Recuodecorpodetexto"/>
        <w:tabs>
          <w:tab w:val="left" w:pos="-1985"/>
          <w:tab w:val="left" w:pos="-142"/>
        </w:tabs>
        <w:spacing w:after="0"/>
        <w:ind w:left="567" w:hanging="567"/>
        <w:rPr>
          <w:sz w:val="22"/>
          <w:szCs w:val="22"/>
        </w:rPr>
      </w:pPr>
      <w:r w:rsidRPr="00885742">
        <w:rPr>
          <w:sz w:val="22"/>
          <w:szCs w:val="22"/>
        </w:rPr>
        <w:t xml:space="preserve">f) Fornecimento de </w:t>
      </w:r>
      <w:proofErr w:type="spellStart"/>
      <w:r w:rsidRPr="00885742">
        <w:rPr>
          <w:sz w:val="22"/>
          <w:szCs w:val="22"/>
        </w:rPr>
        <w:t>EPI’s</w:t>
      </w:r>
      <w:proofErr w:type="spellEnd"/>
      <w:r w:rsidRPr="00885742">
        <w:rPr>
          <w:sz w:val="22"/>
          <w:szCs w:val="22"/>
        </w:rPr>
        <w:t>;</w:t>
      </w:r>
    </w:p>
    <w:p w14:paraId="7E8C8EED" w14:textId="77777777" w:rsidR="00D46EEB" w:rsidRPr="00885742" w:rsidRDefault="00D46EEB" w:rsidP="005A6D65">
      <w:pPr>
        <w:pStyle w:val="Recuodecorpodetexto"/>
        <w:tabs>
          <w:tab w:val="left" w:pos="-1985"/>
          <w:tab w:val="left" w:pos="-142"/>
        </w:tabs>
        <w:spacing w:after="0"/>
        <w:ind w:left="567" w:hanging="567"/>
        <w:rPr>
          <w:sz w:val="22"/>
          <w:szCs w:val="22"/>
        </w:rPr>
      </w:pPr>
      <w:r w:rsidRPr="00885742">
        <w:rPr>
          <w:sz w:val="22"/>
          <w:szCs w:val="22"/>
        </w:rPr>
        <w:t>g) Programas, aplicativos específicos e hardware para a execução dos serviços em campo e escritório e treinamento de pessoal;</w:t>
      </w:r>
    </w:p>
    <w:p w14:paraId="71541594" w14:textId="77777777" w:rsidR="00D46EEB" w:rsidRPr="00885742" w:rsidRDefault="00D46EEB" w:rsidP="005A6D65">
      <w:pPr>
        <w:pStyle w:val="Recuodecorpodetexto"/>
        <w:tabs>
          <w:tab w:val="left" w:pos="-1985"/>
          <w:tab w:val="left" w:pos="-142"/>
        </w:tabs>
        <w:spacing w:after="0"/>
        <w:ind w:left="567" w:hanging="567"/>
        <w:rPr>
          <w:sz w:val="22"/>
          <w:szCs w:val="22"/>
        </w:rPr>
      </w:pPr>
      <w:r w:rsidRPr="00885742">
        <w:rPr>
          <w:sz w:val="22"/>
          <w:szCs w:val="22"/>
        </w:rPr>
        <w:t>h) Taxa de administração e Despesas fiscais.</w:t>
      </w:r>
    </w:p>
    <w:p w14:paraId="41CCB5CB" w14:textId="77777777" w:rsidR="00D46EEB" w:rsidRPr="00885742" w:rsidRDefault="00D46EEB" w:rsidP="005A6D65">
      <w:pPr>
        <w:pStyle w:val="Recuodecorpodetexto"/>
        <w:tabs>
          <w:tab w:val="left" w:pos="-1985"/>
          <w:tab w:val="left" w:pos="-142"/>
        </w:tabs>
        <w:spacing w:after="0"/>
        <w:ind w:left="567" w:hanging="567"/>
        <w:rPr>
          <w:sz w:val="22"/>
          <w:szCs w:val="22"/>
        </w:rPr>
      </w:pPr>
    </w:p>
    <w:p w14:paraId="6566FD4B" w14:textId="77777777" w:rsidR="00D46EEB" w:rsidRPr="00885742" w:rsidRDefault="00122D9D" w:rsidP="005A6D65">
      <w:pPr>
        <w:pStyle w:val="Recuodecorpodetexto"/>
        <w:tabs>
          <w:tab w:val="left" w:pos="-1985"/>
          <w:tab w:val="left" w:pos="-142"/>
        </w:tabs>
        <w:spacing w:after="0"/>
        <w:ind w:left="567" w:hanging="567"/>
        <w:rPr>
          <w:sz w:val="22"/>
          <w:szCs w:val="22"/>
        </w:rPr>
      </w:pPr>
      <w:r w:rsidRPr="00885742">
        <w:rPr>
          <w:sz w:val="22"/>
          <w:szCs w:val="22"/>
        </w:rPr>
        <w:t>11.</w:t>
      </w:r>
      <w:r w:rsidR="00D46EEB" w:rsidRPr="00885742">
        <w:rPr>
          <w:sz w:val="22"/>
          <w:szCs w:val="22"/>
        </w:rPr>
        <w:t>7 - Não será faturável serviço algum que não se enquadre nas formas de pagamento estabelecidas nestes Termos de Referência, ou que não seja executado em plena conformidade com os mesmos.</w:t>
      </w:r>
    </w:p>
    <w:p w14:paraId="3B100A33" w14:textId="77777777" w:rsidR="00D46EEB" w:rsidRPr="00885742" w:rsidRDefault="00D46EEB" w:rsidP="005A6D65">
      <w:pPr>
        <w:pStyle w:val="Recuodecorpodetexto"/>
        <w:tabs>
          <w:tab w:val="left" w:pos="-1985"/>
          <w:tab w:val="left" w:pos="-142"/>
        </w:tabs>
        <w:spacing w:after="0"/>
        <w:ind w:left="567" w:hanging="567"/>
        <w:rPr>
          <w:sz w:val="22"/>
          <w:szCs w:val="22"/>
        </w:rPr>
      </w:pPr>
    </w:p>
    <w:p w14:paraId="71642C34" w14:textId="77777777" w:rsidR="00D46EEB" w:rsidRPr="00885742" w:rsidRDefault="00122D9D" w:rsidP="005A6D65">
      <w:pPr>
        <w:pStyle w:val="Recuodecorpodetexto"/>
        <w:tabs>
          <w:tab w:val="left" w:pos="-1985"/>
          <w:tab w:val="left" w:pos="-142"/>
        </w:tabs>
        <w:spacing w:after="0"/>
        <w:ind w:left="567" w:hanging="567"/>
        <w:rPr>
          <w:sz w:val="22"/>
          <w:szCs w:val="22"/>
        </w:rPr>
      </w:pPr>
      <w:r w:rsidRPr="00885742">
        <w:rPr>
          <w:sz w:val="22"/>
          <w:szCs w:val="22"/>
        </w:rPr>
        <w:t>11</w:t>
      </w:r>
      <w:r w:rsidR="00D46EEB" w:rsidRPr="00885742">
        <w:rPr>
          <w:sz w:val="22"/>
          <w:szCs w:val="22"/>
        </w:rPr>
        <w:t>.8 - Sendo identificada cobrança indevida na Nota Fiscal, a Fiscalização poderá, a seu juízo, fazer a glosa dos valores indevidos ou solicitar formalmente à Contratada a reapresentação da Nota Fiscal corrigida. Em cada medição, poderá ser feita dedução relativa a multas contratuais eventualmente incorridas.</w:t>
      </w:r>
    </w:p>
    <w:p w14:paraId="2B00B363" w14:textId="77777777" w:rsidR="00D46EEB" w:rsidRPr="00885742" w:rsidRDefault="00D46EEB" w:rsidP="005A6D65">
      <w:pPr>
        <w:pStyle w:val="Recuodecorpodetexto"/>
        <w:tabs>
          <w:tab w:val="left" w:pos="-1985"/>
          <w:tab w:val="left" w:pos="-142"/>
        </w:tabs>
        <w:spacing w:after="0"/>
        <w:ind w:left="567" w:hanging="567"/>
        <w:rPr>
          <w:sz w:val="22"/>
          <w:szCs w:val="22"/>
        </w:rPr>
      </w:pPr>
    </w:p>
    <w:p w14:paraId="54EEB767" w14:textId="5A4C7135" w:rsidR="00D46EEB" w:rsidRPr="00885742" w:rsidRDefault="00122D9D" w:rsidP="005A6D65">
      <w:pPr>
        <w:pStyle w:val="Recuodecorpodetexto"/>
        <w:tabs>
          <w:tab w:val="left" w:pos="-1985"/>
          <w:tab w:val="left" w:pos="-142"/>
        </w:tabs>
        <w:spacing w:after="0"/>
        <w:ind w:left="567" w:hanging="567"/>
        <w:rPr>
          <w:b/>
          <w:sz w:val="22"/>
          <w:szCs w:val="22"/>
        </w:rPr>
      </w:pPr>
      <w:r w:rsidRPr="00885742">
        <w:rPr>
          <w:sz w:val="22"/>
          <w:szCs w:val="22"/>
        </w:rPr>
        <w:t>11</w:t>
      </w:r>
      <w:r w:rsidR="00D46EEB" w:rsidRPr="00885742">
        <w:rPr>
          <w:sz w:val="22"/>
          <w:szCs w:val="22"/>
        </w:rPr>
        <w:t xml:space="preserve">.9 – Quando da apresentação dos documentos para a realização da medição pela contratada, a mesma deverá comprovar que o valor dos salários pagos aos profissionais contratados para a prestação de serviços à Administração corresponda ao constante da proposta formulada na licitação, conforme prevê o </w:t>
      </w:r>
      <w:r w:rsidR="00D46EEB" w:rsidRPr="00885742">
        <w:rPr>
          <w:b/>
          <w:sz w:val="22"/>
          <w:szCs w:val="22"/>
        </w:rPr>
        <w:t>Acórdão n.º 1009/2011-Plenário, TC-022.745/2009-0, rel. Min. Ubiratan Aguiar, 20.04.2011.</w:t>
      </w:r>
    </w:p>
    <w:p w14:paraId="419FF325" w14:textId="77777777" w:rsidR="005A6D65" w:rsidRPr="00885742" w:rsidRDefault="005A6D65" w:rsidP="005A6D65">
      <w:pPr>
        <w:pStyle w:val="Recuodecorpodetexto"/>
        <w:tabs>
          <w:tab w:val="left" w:pos="-1985"/>
          <w:tab w:val="left" w:pos="-142"/>
        </w:tabs>
        <w:spacing w:after="0"/>
        <w:ind w:left="567" w:hanging="567"/>
        <w:rPr>
          <w:sz w:val="22"/>
          <w:szCs w:val="22"/>
        </w:rPr>
      </w:pPr>
    </w:p>
    <w:bookmarkEnd w:id="27"/>
    <w:bookmarkEnd w:id="28"/>
    <w:p w14:paraId="64FECD79" w14:textId="58D7861E" w:rsidR="00830119" w:rsidRPr="00885742" w:rsidRDefault="000F0705" w:rsidP="007A18DB">
      <w:pPr>
        <w:pStyle w:val="Ttulo1"/>
        <w:rPr>
          <w:sz w:val="22"/>
          <w:szCs w:val="22"/>
        </w:rPr>
      </w:pPr>
      <w:r w:rsidRPr="00885742">
        <w:rPr>
          <w:sz w:val="22"/>
          <w:szCs w:val="22"/>
        </w:rPr>
        <w:t>REPACTUAÇÃO DOS</w:t>
      </w:r>
      <w:r w:rsidR="00331696" w:rsidRPr="00885742">
        <w:rPr>
          <w:sz w:val="22"/>
          <w:szCs w:val="22"/>
        </w:rPr>
        <w:t xml:space="preserve"> </w:t>
      </w:r>
      <w:r w:rsidRPr="00885742">
        <w:rPr>
          <w:sz w:val="22"/>
          <w:szCs w:val="22"/>
        </w:rPr>
        <w:t>PREÇOS</w:t>
      </w:r>
    </w:p>
    <w:p w14:paraId="1E1D79BE" w14:textId="77777777" w:rsidR="008B5721" w:rsidRPr="00885742" w:rsidRDefault="008B5721" w:rsidP="00830119">
      <w:pPr>
        <w:rPr>
          <w:sz w:val="22"/>
          <w:szCs w:val="22"/>
        </w:rPr>
      </w:pPr>
    </w:p>
    <w:p w14:paraId="6BD43F3E" w14:textId="77777777" w:rsidR="00830119" w:rsidRPr="00885742" w:rsidRDefault="00F77AE5" w:rsidP="003F1663">
      <w:pPr>
        <w:pStyle w:val="Ttulo2"/>
        <w:rPr>
          <w:sz w:val="22"/>
          <w:szCs w:val="22"/>
        </w:rPr>
      </w:pPr>
      <w:r w:rsidRPr="00885742">
        <w:rPr>
          <w:sz w:val="22"/>
          <w:szCs w:val="22"/>
        </w:rPr>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14:paraId="488B29D4" w14:textId="77777777" w:rsidR="00F77AE5" w:rsidRPr="00885742" w:rsidRDefault="00F77AE5" w:rsidP="00F77AE5">
      <w:pPr>
        <w:rPr>
          <w:sz w:val="22"/>
          <w:szCs w:val="22"/>
        </w:rPr>
      </w:pPr>
    </w:p>
    <w:p w14:paraId="1DD0910B" w14:textId="77777777" w:rsidR="00F77AE5" w:rsidRPr="00885742" w:rsidRDefault="00F77AE5" w:rsidP="00F77AE5">
      <w:pPr>
        <w:rPr>
          <w:sz w:val="22"/>
          <w:szCs w:val="22"/>
        </w:rPr>
      </w:pPr>
      <m:oMathPara>
        <m:oMath>
          <m:r>
            <m:rPr>
              <m:sty m:val="p"/>
            </m:rPr>
            <w:rPr>
              <w:rFonts w:ascii="Cambria Math" w:hAnsi="Cambria Math"/>
              <w:sz w:val="22"/>
              <w:szCs w:val="22"/>
            </w:rPr>
            <m:t xml:space="preserve">R=V x </m:t>
          </m:r>
          <m:f>
            <m:fPr>
              <m:ctrlPr>
                <w:rPr>
                  <w:rFonts w:ascii="Cambria Math" w:hAnsi="Cambria Math"/>
                  <w:sz w:val="22"/>
                  <w:szCs w:val="22"/>
                </w:rPr>
              </m:ctrlPr>
            </m:fPr>
            <m:num>
              <m:r>
                <m:rPr>
                  <m:sty m:val="p"/>
                </m:rPr>
                <w:rPr>
                  <w:rFonts w:ascii="Cambria Math" w:hAnsi="Cambria Math"/>
                  <w:sz w:val="22"/>
                  <w:szCs w:val="22"/>
                </w:rPr>
                <m:t>(I1-I0)</m:t>
              </m:r>
            </m:num>
            <m:den>
              <m:r>
                <m:rPr>
                  <m:sty m:val="p"/>
                </m:rPr>
                <w:rPr>
                  <w:rFonts w:ascii="Cambria Math" w:hAnsi="Cambria Math"/>
                  <w:sz w:val="22"/>
                  <w:szCs w:val="22"/>
                </w:rPr>
                <m:t>I0</m:t>
              </m:r>
            </m:den>
          </m:f>
        </m:oMath>
      </m:oMathPara>
    </w:p>
    <w:p w14:paraId="65592378" w14:textId="77777777" w:rsidR="00F77AE5" w:rsidRPr="00885742" w:rsidRDefault="00F77AE5" w:rsidP="00F77AE5">
      <w:pPr>
        <w:ind w:left="851"/>
        <w:rPr>
          <w:sz w:val="22"/>
          <w:szCs w:val="22"/>
        </w:rPr>
      </w:pPr>
      <w:r w:rsidRPr="00885742">
        <w:rPr>
          <w:sz w:val="22"/>
          <w:szCs w:val="22"/>
        </w:rPr>
        <w:t>Onde:</w:t>
      </w:r>
    </w:p>
    <w:p w14:paraId="27B28F95" w14:textId="77777777" w:rsidR="00F77AE5" w:rsidRPr="00885742" w:rsidRDefault="00F77AE5" w:rsidP="00F77AE5">
      <w:pPr>
        <w:ind w:left="1134"/>
        <w:rPr>
          <w:sz w:val="22"/>
          <w:szCs w:val="22"/>
        </w:rPr>
      </w:pPr>
      <w:r w:rsidRPr="00885742">
        <w:rPr>
          <w:i/>
          <w:sz w:val="22"/>
          <w:szCs w:val="22"/>
        </w:rPr>
        <w:t>R</w:t>
      </w:r>
      <w:r w:rsidRPr="00885742">
        <w:rPr>
          <w:sz w:val="22"/>
          <w:szCs w:val="22"/>
        </w:rPr>
        <w:t xml:space="preserve"> = Valor do reajustamento procurado;</w:t>
      </w:r>
    </w:p>
    <w:p w14:paraId="083B0A91" w14:textId="77777777" w:rsidR="00F77AE5" w:rsidRPr="00885742" w:rsidRDefault="00F77AE5" w:rsidP="00F77AE5">
      <w:pPr>
        <w:ind w:left="1134"/>
        <w:rPr>
          <w:sz w:val="22"/>
          <w:szCs w:val="22"/>
        </w:rPr>
      </w:pPr>
      <w:r w:rsidRPr="00885742">
        <w:rPr>
          <w:sz w:val="22"/>
          <w:szCs w:val="22"/>
        </w:rPr>
        <w:t>V = Valor contratual a ser reajustado;</w:t>
      </w:r>
    </w:p>
    <w:p w14:paraId="5C11226F" w14:textId="77777777" w:rsidR="00F77AE5" w:rsidRPr="00885742" w:rsidRDefault="00F77AE5" w:rsidP="00F77AE5">
      <w:pPr>
        <w:ind w:left="1134"/>
        <w:rPr>
          <w:sz w:val="22"/>
          <w:szCs w:val="22"/>
        </w:rPr>
      </w:pPr>
      <w:r w:rsidRPr="00885742">
        <w:rPr>
          <w:sz w:val="22"/>
          <w:szCs w:val="22"/>
        </w:rPr>
        <w:t>I1 = índice correspondente ao mês de aniversário da proposta;</w:t>
      </w:r>
    </w:p>
    <w:p w14:paraId="1862DA49" w14:textId="77777777" w:rsidR="00F77AE5" w:rsidRPr="00885742" w:rsidRDefault="00F77AE5" w:rsidP="00F77AE5">
      <w:pPr>
        <w:ind w:left="1134"/>
        <w:rPr>
          <w:sz w:val="22"/>
          <w:szCs w:val="22"/>
        </w:rPr>
      </w:pPr>
      <w:r w:rsidRPr="00885742">
        <w:rPr>
          <w:sz w:val="22"/>
          <w:szCs w:val="22"/>
        </w:rPr>
        <w:t>I0 = índice inicial correspondente ao mês de apresentação da proposta.</w:t>
      </w:r>
    </w:p>
    <w:p w14:paraId="735CA9D5" w14:textId="77777777" w:rsidR="000F0705" w:rsidRPr="00885742" w:rsidRDefault="000F0705" w:rsidP="003F03F2">
      <w:pPr>
        <w:ind w:left="709" w:hanging="709"/>
        <w:rPr>
          <w:sz w:val="22"/>
          <w:szCs w:val="22"/>
        </w:rPr>
      </w:pPr>
    </w:p>
    <w:p w14:paraId="74BA9679" w14:textId="0958116E" w:rsidR="000F0705" w:rsidRPr="00885742" w:rsidRDefault="000F0705" w:rsidP="003F03F2">
      <w:pPr>
        <w:pStyle w:val="Ttulo2"/>
        <w:ind w:left="709" w:hanging="709"/>
        <w:rPr>
          <w:sz w:val="22"/>
          <w:szCs w:val="22"/>
        </w:rPr>
      </w:pPr>
      <w:r w:rsidRPr="00885742">
        <w:rPr>
          <w:sz w:val="22"/>
          <w:szCs w:val="22"/>
        </w:rPr>
        <w:t>O valor contratual admite repactuação visando à adequação aos novos preços de mercado, observado o interregno mínimo de um ano e a demonstração analítica da variação dos componentes de custos do contrato, devidamente justificada.</w:t>
      </w:r>
    </w:p>
    <w:p w14:paraId="12A16668" w14:textId="77777777" w:rsidR="000F0705" w:rsidRPr="00885742" w:rsidRDefault="000F0705" w:rsidP="003F03F2">
      <w:pPr>
        <w:ind w:left="709" w:hanging="709"/>
        <w:rPr>
          <w:sz w:val="22"/>
          <w:szCs w:val="22"/>
        </w:rPr>
      </w:pPr>
    </w:p>
    <w:p w14:paraId="29FDA97F" w14:textId="05AAEA2B" w:rsidR="000F0705" w:rsidRPr="00885742" w:rsidRDefault="000F0705" w:rsidP="003F03F2">
      <w:pPr>
        <w:pStyle w:val="Ttulo3"/>
        <w:ind w:left="709" w:hanging="709"/>
        <w:rPr>
          <w:sz w:val="22"/>
          <w:szCs w:val="22"/>
        </w:rPr>
      </w:pPr>
      <w:r w:rsidRPr="00885742">
        <w:rPr>
          <w:sz w:val="22"/>
          <w:szCs w:val="22"/>
        </w:rPr>
        <w:t>Os preços da mão de obra serão repactuados em decorrência de alterações nas Convenções ou Acordos Coletivos, ou na legislação trabalhista e previdenciária.</w:t>
      </w:r>
    </w:p>
    <w:p w14:paraId="08E61904" w14:textId="77777777" w:rsidR="000F0705" w:rsidRPr="00885742" w:rsidRDefault="000F0705" w:rsidP="003F03F2">
      <w:pPr>
        <w:ind w:left="709" w:hanging="709"/>
        <w:rPr>
          <w:sz w:val="22"/>
          <w:szCs w:val="22"/>
        </w:rPr>
      </w:pPr>
    </w:p>
    <w:p w14:paraId="3AF5D330" w14:textId="5E81DC4F" w:rsidR="000F0705" w:rsidRPr="00885742" w:rsidRDefault="000F0705" w:rsidP="003F03F2">
      <w:pPr>
        <w:pStyle w:val="Ttulo3"/>
        <w:ind w:left="709" w:hanging="709"/>
        <w:rPr>
          <w:sz w:val="22"/>
          <w:szCs w:val="22"/>
        </w:rPr>
      </w:pPr>
      <w:r w:rsidRPr="00885742">
        <w:rPr>
          <w:sz w:val="22"/>
          <w:szCs w:val="22"/>
        </w:rPr>
        <w:t>O marco inicial para contagem do prazo para repactuação deve ser computado a partir da data da apresentação do orçamento, assim considerado como a data do acordo, convenção, dissídio coletivo de trabalho ou equivalente.</w:t>
      </w:r>
    </w:p>
    <w:p w14:paraId="36ED9E30" w14:textId="77777777" w:rsidR="000F0705" w:rsidRPr="00885742" w:rsidRDefault="000F0705" w:rsidP="003F03F2">
      <w:pPr>
        <w:ind w:left="709" w:hanging="709"/>
        <w:rPr>
          <w:sz w:val="22"/>
          <w:szCs w:val="22"/>
        </w:rPr>
      </w:pPr>
    </w:p>
    <w:p w14:paraId="59F970D2" w14:textId="48273250" w:rsidR="000F0705" w:rsidRPr="00885742" w:rsidRDefault="000F0705" w:rsidP="003F03F2">
      <w:pPr>
        <w:pStyle w:val="Ttulo3"/>
        <w:ind w:left="709" w:hanging="709"/>
        <w:rPr>
          <w:sz w:val="22"/>
          <w:szCs w:val="22"/>
        </w:rPr>
      </w:pPr>
      <w:r w:rsidRPr="00885742">
        <w:rPr>
          <w:sz w:val="22"/>
          <w:szCs w:val="22"/>
        </w:rPr>
        <w:t>O orçamento deverá considerar o resultado do último dissídio da categoria anterior à data da sua apresentação.</w:t>
      </w:r>
    </w:p>
    <w:p w14:paraId="22C2051A" w14:textId="77777777" w:rsidR="000F0705" w:rsidRPr="00885742" w:rsidRDefault="000F0705" w:rsidP="003F03F2">
      <w:pPr>
        <w:ind w:left="709" w:hanging="709"/>
        <w:rPr>
          <w:sz w:val="22"/>
          <w:szCs w:val="22"/>
        </w:rPr>
      </w:pPr>
    </w:p>
    <w:p w14:paraId="01A969B6" w14:textId="54DA68F5" w:rsidR="000F0705" w:rsidRPr="00885742" w:rsidRDefault="000F0705" w:rsidP="003F03F2">
      <w:pPr>
        <w:pStyle w:val="Ttulo3"/>
        <w:ind w:left="709" w:hanging="709"/>
        <w:rPr>
          <w:sz w:val="22"/>
          <w:szCs w:val="22"/>
        </w:rPr>
      </w:pPr>
      <w:r w:rsidRPr="00885742">
        <w:rPr>
          <w:sz w:val="22"/>
          <w:szCs w:val="22"/>
        </w:rPr>
        <w:t>O prazo mínimo para as repactuações subsequentes deve ser computado a partir da data da última repactuação, admitindo a data base do Acordo, Dissídio ou Convenção Coletiva de Trabalho.</w:t>
      </w:r>
    </w:p>
    <w:p w14:paraId="65EC13E9" w14:textId="77777777" w:rsidR="000F0705" w:rsidRPr="00885742" w:rsidRDefault="000F0705" w:rsidP="003F03F2">
      <w:pPr>
        <w:ind w:left="709" w:hanging="709"/>
        <w:rPr>
          <w:sz w:val="22"/>
          <w:szCs w:val="22"/>
        </w:rPr>
      </w:pPr>
    </w:p>
    <w:p w14:paraId="1C6FDE31" w14:textId="2675D2B5" w:rsidR="000F0705" w:rsidRPr="00885742" w:rsidRDefault="000F0705" w:rsidP="003F03F2">
      <w:pPr>
        <w:pStyle w:val="Ttulo3"/>
        <w:ind w:left="709" w:hanging="709"/>
        <w:rPr>
          <w:sz w:val="22"/>
          <w:szCs w:val="22"/>
        </w:rPr>
      </w:pPr>
      <w:r w:rsidRPr="00885742">
        <w:rPr>
          <w:sz w:val="22"/>
          <w:szCs w:val="22"/>
        </w:rPr>
        <w:t>É vedada a repactuação dos preços mediante indexação de preços por índices gerais, setoriais ou que reflitam a variação de custos, consoante o disposto no Art. 4º do Decreto nº 2.271/97.</w:t>
      </w:r>
    </w:p>
    <w:p w14:paraId="11212241" w14:textId="77777777" w:rsidR="000F0705" w:rsidRPr="00885742" w:rsidRDefault="000F0705" w:rsidP="003F03F2">
      <w:pPr>
        <w:ind w:left="709" w:hanging="709"/>
        <w:rPr>
          <w:sz w:val="22"/>
          <w:szCs w:val="22"/>
        </w:rPr>
      </w:pPr>
    </w:p>
    <w:p w14:paraId="795D8FB6" w14:textId="23106BD1" w:rsidR="000F0705" w:rsidRPr="00885742" w:rsidRDefault="000F0705" w:rsidP="003F03F2">
      <w:pPr>
        <w:pStyle w:val="Ttulo3"/>
        <w:ind w:left="709" w:hanging="709"/>
        <w:rPr>
          <w:sz w:val="22"/>
          <w:szCs w:val="22"/>
        </w:rPr>
      </w:pPr>
      <w:r w:rsidRPr="00885742">
        <w:rPr>
          <w:sz w:val="22"/>
          <w:szCs w:val="22"/>
        </w:rPr>
        <w:t>Caso a CONTRATADA não requeira tempestivamente a repactuação e prorrogue o contrato sem pleiteá-la, ocorrerá a preclusão do direito</w:t>
      </w:r>
    </w:p>
    <w:p w14:paraId="4805091E" w14:textId="77777777" w:rsidR="000F0705" w:rsidRPr="00885742" w:rsidRDefault="000F0705" w:rsidP="003F03F2">
      <w:pPr>
        <w:ind w:left="709" w:hanging="709"/>
        <w:rPr>
          <w:sz w:val="22"/>
          <w:szCs w:val="22"/>
        </w:rPr>
      </w:pPr>
    </w:p>
    <w:p w14:paraId="7DC59789" w14:textId="1713B5AE" w:rsidR="000F0705" w:rsidRPr="00885742" w:rsidRDefault="000F0705" w:rsidP="003F03F2">
      <w:pPr>
        <w:pStyle w:val="Ttulo3"/>
        <w:ind w:left="709" w:hanging="709"/>
        <w:rPr>
          <w:sz w:val="22"/>
          <w:szCs w:val="22"/>
        </w:rPr>
      </w:pPr>
      <w:r w:rsidRPr="00885742">
        <w:rPr>
          <w:sz w:val="22"/>
          <w:szCs w:val="22"/>
        </w:rPr>
        <w:t>As repactuações serão precedidas de solicitação da CONTRATADA, acompanhada de demonstração analítica da alteração dos custos, por meio de apresentação das planilhas de composição de custos e formação de preços, do novo acordo ou convenção coletiva ou sentença normativa da categoria que fundamenta a repactuação, e, se for o caso, dos documentos indispensáveis à comprovação da alteração dos preços de mercado de cada um dos itens da planilha a serem alterados.</w:t>
      </w:r>
    </w:p>
    <w:p w14:paraId="6A2D8D9B" w14:textId="77777777" w:rsidR="000F0705" w:rsidRPr="00885742" w:rsidRDefault="000F0705" w:rsidP="003F03F2">
      <w:pPr>
        <w:ind w:left="709" w:hanging="709"/>
        <w:rPr>
          <w:sz w:val="22"/>
          <w:szCs w:val="22"/>
        </w:rPr>
      </w:pPr>
    </w:p>
    <w:p w14:paraId="3839F11A" w14:textId="027746CD" w:rsidR="000F0705" w:rsidRPr="00885742" w:rsidRDefault="000F0705" w:rsidP="003F03F2">
      <w:pPr>
        <w:pStyle w:val="Ttulo2"/>
        <w:ind w:left="709" w:hanging="709"/>
        <w:rPr>
          <w:sz w:val="22"/>
          <w:szCs w:val="22"/>
        </w:rPr>
      </w:pPr>
      <w:r w:rsidRPr="00885742">
        <w:rPr>
          <w:sz w:val="22"/>
          <w:szCs w:val="22"/>
        </w:rPr>
        <w:t>Os demais custos com a execução do serviço, diversos daqueles relacionados à mão-de-obra, tais como materiais e insumos fornecidos serão reajustados anualmente.</w:t>
      </w:r>
    </w:p>
    <w:p w14:paraId="34E3DD65" w14:textId="77777777" w:rsidR="000F0705" w:rsidRPr="00885742" w:rsidRDefault="000F0705" w:rsidP="003F03F2">
      <w:pPr>
        <w:ind w:left="709" w:hanging="709"/>
        <w:rPr>
          <w:sz w:val="22"/>
          <w:szCs w:val="22"/>
        </w:rPr>
      </w:pPr>
    </w:p>
    <w:p w14:paraId="25EA159A" w14:textId="4E0E267A" w:rsidR="000F0705" w:rsidRPr="00885742" w:rsidRDefault="000F0705" w:rsidP="003F03F2">
      <w:pPr>
        <w:pStyle w:val="Ttulo3"/>
        <w:ind w:left="709" w:hanging="709"/>
        <w:rPr>
          <w:sz w:val="22"/>
          <w:szCs w:val="22"/>
        </w:rPr>
      </w:pPr>
      <w:r w:rsidRPr="00885742">
        <w:rPr>
          <w:sz w:val="22"/>
          <w:szCs w:val="22"/>
        </w:rPr>
        <w:t>O índice a ser considerado para o reajustamento será o IGPM – Índice Geral de Preços de Mercado correspondente ao acumulado entre a data limite para a apresentação da proposta ou a data do último reajustamento procedido e a data que se estiver processando o reajustamento.</w:t>
      </w:r>
    </w:p>
    <w:p w14:paraId="0FE6ED77" w14:textId="77777777" w:rsidR="000F0705" w:rsidRPr="00885742" w:rsidRDefault="000F0705" w:rsidP="003F03F2">
      <w:pPr>
        <w:ind w:left="709" w:hanging="709"/>
        <w:rPr>
          <w:sz w:val="22"/>
          <w:szCs w:val="22"/>
        </w:rPr>
      </w:pPr>
    </w:p>
    <w:p w14:paraId="0A6D0C54" w14:textId="2B442CB4" w:rsidR="000F0705" w:rsidRPr="00885742" w:rsidRDefault="000F0705" w:rsidP="003F03F2">
      <w:pPr>
        <w:pStyle w:val="Ttulo3"/>
        <w:ind w:left="709" w:hanging="709"/>
        <w:rPr>
          <w:sz w:val="22"/>
          <w:szCs w:val="22"/>
        </w:rPr>
      </w:pPr>
      <w:r w:rsidRPr="00885742">
        <w:rPr>
          <w:sz w:val="22"/>
          <w:szCs w:val="22"/>
        </w:rPr>
        <w:t>A critério da contratada, o primeiro reajustamento poderá ser requerido conjuntamente com a repactuação imediatamente subsequente ao primeiro aniversário da proposta, dando-se os reajustamentos subsequentes anualmente, a contar da referida data.</w:t>
      </w:r>
    </w:p>
    <w:p w14:paraId="7173D06D" w14:textId="77777777" w:rsidR="000F0705" w:rsidRPr="00885742" w:rsidRDefault="000F0705" w:rsidP="003F03F2">
      <w:pPr>
        <w:ind w:left="709" w:hanging="709"/>
        <w:rPr>
          <w:sz w:val="22"/>
          <w:szCs w:val="22"/>
        </w:rPr>
      </w:pPr>
    </w:p>
    <w:p w14:paraId="5B1FE285" w14:textId="4C248E72" w:rsidR="000F0705" w:rsidRPr="00885742" w:rsidRDefault="000F0705" w:rsidP="003F03F2">
      <w:pPr>
        <w:pStyle w:val="Ttulo2"/>
        <w:ind w:left="709" w:hanging="709"/>
        <w:rPr>
          <w:sz w:val="22"/>
          <w:szCs w:val="22"/>
        </w:rPr>
      </w:pPr>
      <w:r w:rsidRPr="00885742">
        <w:rPr>
          <w:sz w:val="22"/>
          <w:szCs w:val="22"/>
        </w:rPr>
        <w:t>Com base em ocorrências registradas durante a execução do contrato, poderão ser negociados os seguintes itens gerenciáveis: auxílio doença, licença paternidade, faltas legais, acidente de trabalho, aviso prévio indenizado e indenização adicional.</w:t>
      </w:r>
    </w:p>
    <w:p w14:paraId="317981CF" w14:textId="77777777" w:rsidR="000F0705" w:rsidRPr="00885742" w:rsidRDefault="000F0705" w:rsidP="003F03F2">
      <w:pPr>
        <w:ind w:left="709" w:hanging="709"/>
        <w:rPr>
          <w:sz w:val="22"/>
          <w:szCs w:val="22"/>
        </w:rPr>
      </w:pPr>
    </w:p>
    <w:p w14:paraId="098AB351" w14:textId="0EA7B729" w:rsidR="000F0705" w:rsidRPr="00885742" w:rsidRDefault="000F0705" w:rsidP="003F03F2">
      <w:pPr>
        <w:pStyle w:val="Ttulo2"/>
        <w:ind w:left="709" w:hanging="709"/>
        <w:rPr>
          <w:sz w:val="22"/>
          <w:szCs w:val="22"/>
        </w:rPr>
      </w:pPr>
      <w:r w:rsidRPr="00885742">
        <w:rPr>
          <w:sz w:val="22"/>
          <w:szCs w:val="22"/>
        </w:rPr>
        <w:t>A partir do segundo ano de vigência do contrato, este terá o percentual do item “aviso prévio trabalhado” revisado, visto que esse custo é pago quase que integralmente no primeiro ano.</w:t>
      </w:r>
    </w:p>
    <w:p w14:paraId="532A674D" w14:textId="77777777" w:rsidR="000F0705" w:rsidRPr="00885742" w:rsidRDefault="000F0705" w:rsidP="003F03F2">
      <w:pPr>
        <w:ind w:left="709" w:hanging="709"/>
        <w:rPr>
          <w:sz w:val="22"/>
          <w:szCs w:val="22"/>
        </w:rPr>
      </w:pPr>
    </w:p>
    <w:p w14:paraId="13E43A25" w14:textId="4E3175A3" w:rsidR="000F0705" w:rsidRPr="00885742" w:rsidRDefault="000F0705" w:rsidP="003F03F2">
      <w:pPr>
        <w:pStyle w:val="Ttulo2"/>
        <w:ind w:left="709" w:hanging="709"/>
        <w:rPr>
          <w:sz w:val="22"/>
          <w:szCs w:val="22"/>
        </w:rPr>
      </w:pPr>
      <w:r w:rsidRPr="00885742">
        <w:rPr>
          <w:sz w:val="22"/>
          <w:szCs w:val="22"/>
        </w:rPr>
        <w:t>É vedada a inclusão, por ocasião da repactuação, de benefícios não previstos na proposta inicial, exceto quando se tornarem obrigatórios por força de instrumento legal, sentença normativa, acordo ou convenção coletiva de trabalho.</w:t>
      </w:r>
    </w:p>
    <w:p w14:paraId="5A7AD2D8" w14:textId="77777777" w:rsidR="000F0705" w:rsidRPr="00885742" w:rsidRDefault="000F0705" w:rsidP="000F0705">
      <w:pPr>
        <w:rPr>
          <w:sz w:val="22"/>
          <w:szCs w:val="22"/>
        </w:rPr>
      </w:pPr>
    </w:p>
    <w:p w14:paraId="40413BD5" w14:textId="27FC4D9C" w:rsidR="003A2D9B" w:rsidRPr="00885742" w:rsidRDefault="003A2D9B" w:rsidP="009B77D8">
      <w:pPr>
        <w:pStyle w:val="Ttulo1"/>
        <w:ind w:left="0" w:firstLine="0"/>
        <w:jc w:val="center"/>
        <w:rPr>
          <w:sz w:val="22"/>
          <w:szCs w:val="22"/>
        </w:rPr>
      </w:pPr>
      <w:bookmarkStart w:id="30" w:name="_Toc22300286"/>
      <w:r w:rsidRPr="00885742">
        <w:rPr>
          <w:sz w:val="22"/>
          <w:szCs w:val="22"/>
        </w:rPr>
        <w:t>FISCALIZAÇÃO</w:t>
      </w:r>
      <w:bookmarkEnd w:id="30"/>
      <w:r w:rsidR="00534579" w:rsidRPr="00885742">
        <w:rPr>
          <w:sz w:val="22"/>
          <w:szCs w:val="22"/>
        </w:rPr>
        <w:t xml:space="preserve"> E CONTROLE DA EXECUÇÃO DOS SERVIÇOS</w:t>
      </w:r>
    </w:p>
    <w:p w14:paraId="21A13C50" w14:textId="77777777" w:rsidR="00D34C29" w:rsidRPr="00885742" w:rsidRDefault="00D34C29" w:rsidP="00D34C29">
      <w:pPr>
        <w:rPr>
          <w:sz w:val="22"/>
          <w:szCs w:val="22"/>
        </w:rPr>
      </w:pPr>
    </w:p>
    <w:p w14:paraId="41938C0C" w14:textId="77777777" w:rsidR="00795DCB" w:rsidRPr="00885742" w:rsidRDefault="00795DCB" w:rsidP="00534579">
      <w:pPr>
        <w:pStyle w:val="Ttulo2"/>
        <w:ind w:left="567" w:hanging="573"/>
        <w:rPr>
          <w:sz w:val="22"/>
          <w:szCs w:val="22"/>
        </w:rPr>
      </w:pPr>
      <w:r w:rsidRPr="00885742">
        <w:rPr>
          <w:sz w:val="22"/>
          <w:szCs w:val="22"/>
        </w:rPr>
        <w:t xml:space="preserve">A fiscalização dos serviços será feita por empregado formalmente designado, a quem compete verificar se a </w:t>
      </w:r>
      <w:r w:rsidR="0098597C" w:rsidRPr="00885742">
        <w:rPr>
          <w:sz w:val="22"/>
          <w:szCs w:val="22"/>
        </w:rPr>
        <w:t>CONTRATADA</w:t>
      </w:r>
      <w:r w:rsidRPr="00885742">
        <w:rPr>
          <w:sz w:val="22"/>
          <w:szCs w:val="22"/>
        </w:rPr>
        <w:t xml:space="preserve"> está executando os trabalhos, observando o contrato e os documentos que o integram e competências definidas no Manual de Contrato.</w:t>
      </w:r>
    </w:p>
    <w:p w14:paraId="54709109" w14:textId="77777777" w:rsidR="00782FF7" w:rsidRPr="00885742" w:rsidRDefault="00782FF7" w:rsidP="00534579">
      <w:pPr>
        <w:ind w:left="567" w:hanging="573"/>
        <w:rPr>
          <w:sz w:val="22"/>
          <w:szCs w:val="22"/>
        </w:rPr>
      </w:pPr>
    </w:p>
    <w:p w14:paraId="7D78D697" w14:textId="77777777" w:rsidR="00C5160E" w:rsidRPr="00885742" w:rsidRDefault="00C5160E" w:rsidP="00534579">
      <w:pPr>
        <w:pStyle w:val="Ttulo2"/>
        <w:ind w:left="567" w:hanging="573"/>
        <w:rPr>
          <w:sz w:val="22"/>
          <w:szCs w:val="22"/>
        </w:rPr>
      </w:pPr>
      <w:r w:rsidRPr="00885742">
        <w:rPr>
          <w:sz w:val="22"/>
          <w:szCs w:val="22"/>
        </w:rPr>
        <w:t xml:space="preserve">Fica assegurado aos técnicos da Codevasf o direito </w:t>
      </w:r>
      <w:proofErr w:type="gramStart"/>
      <w:r w:rsidRPr="00885742">
        <w:rPr>
          <w:sz w:val="22"/>
          <w:szCs w:val="22"/>
        </w:rPr>
        <w:t>de, a</w:t>
      </w:r>
      <w:proofErr w:type="gramEnd"/>
      <w:r w:rsidRPr="00885742">
        <w:rPr>
          <w:sz w:val="22"/>
          <w:szCs w:val="22"/>
        </w:rPr>
        <w:t xml:space="preserve"> seu exclusivo critério, acompanhar, fiscalizar e participar, total ou parcialmente, diretamente ou por meio de terceiros, da execução dos serviços prestados pela </w:t>
      </w:r>
      <w:r w:rsidR="0098597C" w:rsidRPr="00885742">
        <w:rPr>
          <w:sz w:val="22"/>
          <w:szCs w:val="22"/>
        </w:rPr>
        <w:t>CONTRATADA</w:t>
      </w:r>
      <w:r w:rsidRPr="00885742">
        <w:rPr>
          <w:sz w:val="22"/>
          <w:szCs w:val="22"/>
        </w:rPr>
        <w:t>, com livre acesso ao local de trabalho para obtenção de quaisquer esclarecimentos julgados necessários à execução dos serviços.</w:t>
      </w:r>
    </w:p>
    <w:p w14:paraId="1FCD5445" w14:textId="77777777" w:rsidR="00782FF7" w:rsidRPr="00885742" w:rsidRDefault="00782FF7" w:rsidP="00534579">
      <w:pPr>
        <w:ind w:left="567" w:hanging="573"/>
        <w:rPr>
          <w:sz w:val="22"/>
          <w:szCs w:val="22"/>
        </w:rPr>
      </w:pPr>
    </w:p>
    <w:p w14:paraId="2326A6D2" w14:textId="77777777" w:rsidR="00795DCB" w:rsidRPr="00885742" w:rsidRDefault="00795DCB" w:rsidP="00534579">
      <w:pPr>
        <w:pStyle w:val="Ttulo2"/>
        <w:ind w:left="567" w:hanging="573"/>
        <w:rPr>
          <w:sz w:val="22"/>
          <w:szCs w:val="22"/>
        </w:rPr>
      </w:pPr>
      <w:r w:rsidRPr="00885742">
        <w:rPr>
          <w:sz w:val="22"/>
          <w:szCs w:val="22"/>
        </w:rPr>
        <w:t>A</w:t>
      </w:r>
      <w:r w:rsidR="00B60F4C" w:rsidRPr="00885742">
        <w:rPr>
          <w:sz w:val="22"/>
          <w:szCs w:val="22"/>
        </w:rPr>
        <w:t xml:space="preserve"> fiscalização deverá a</w:t>
      </w:r>
      <w:r w:rsidRPr="00885742">
        <w:rPr>
          <w:sz w:val="22"/>
          <w:szCs w:val="22"/>
        </w:rPr>
        <w:t>companhar a execução dos serviços objeto do contrato, como representante da Codevasf, de forma a garantir o cumprimento do que foi pactuado, observando para que não haja subcontratação de serviços vedados no instrumento assinado pelas partes.</w:t>
      </w:r>
    </w:p>
    <w:p w14:paraId="1CDA9245" w14:textId="77777777" w:rsidR="00782FF7" w:rsidRPr="00885742" w:rsidRDefault="00782FF7" w:rsidP="00534579">
      <w:pPr>
        <w:ind w:left="567" w:hanging="573"/>
        <w:rPr>
          <w:sz w:val="22"/>
          <w:szCs w:val="22"/>
        </w:rPr>
      </w:pPr>
    </w:p>
    <w:p w14:paraId="082A1B97" w14:textId="77777777" w:rsidR="00795DCB" w:rsidRPr="00885742" w:rsidRDefault="00B60F4C" w:rsidP="00534579">
      <w:pPr>
        <w:pStyle w:val="Ttulo2"/>
        <w:ind w:left="567" w:hanging="573"/>
        <w:rPr>
          <w:sz w:val="22"/>
          <w:szCs w:val="22"/>
        </w:rPr>
      </w:pPr>
      <w:r w:rsidRPr="00885742">
        <w:rPr>
          <w:sz w:val="22"/>
          <w:szCs w:val="22"/>
        </w:rPr>
        <w:t>Deverá e</w:t>
      </w:r>
      <w:r w:rsidR="00795DCB" w:rsidRPr="00885742">
        <w:rPr>
          <w:sz w:val="22"/>
          <w:szCs w:val="22"/>
        </w:rPr>
        <w:t>sclarecer dúvidas ou fornecer informações solicitadas pelo preposto/representante da contratada ou, quando não estiverem sob sua alçada, encaminhá-las a quem compete.</w:t>
      </w:r>
    </w:p>
    <w:p w14:paraId="52711E03" w14:textId="77777777" w:rsidR="00782FF7" w:rsidRPr="00885742" w:rsidRDefault="00782FF7" w:rsidP="00534579">
      <w:pPr>
        <w:ind w:left="567" w:hanging="573"/>
        <w:rPr>
          <w:sz w:val="22"/>
          <w:szCs w:val="22"/>
        </w:rPr>
      </w:pPr>
    </w:p>
    <w:p w14:paraId="58992EBB" w14:textId="77777777" w:rsidR="00795DCB" w:rsidRPr="00885742" w:rsidRDefault="00B60F4C" w:rsidP="00534579">
      <w:pPr>
        <w:pStyle w:val="Ttulo2"/>
        <w:ind w:left="567" w:hanging="573"/>
        <w:rPr>
          <w:sz w:val="22"/>
          <w:szCs w:val="22"/>
        </w:rPr>
      </w:pPr>
      <w:r w:rsidRPr="00885742">
        <w:rPr>
          <w:sz w:val="22"/>
          <w:szCs w:val="22"/>
        </w:rPr>
        <w:t>Deverá c</w:t>
      </w:r>
      <w:r w:rsidR="00795DCB" w:rsidRPr="00885742">
        <w:rPr>
          <w:sz w:val="22"/>
          <w:szCs w:val="22"/>
        </w:rPr>
        <w:t xml:space="preserve">hecar se a contratada disponibilizou </w:t>
      </w:r>
      <w:r w:rsidR="0012544E" w:rsidRPr="00885742">
        <w:rPr>
          <w:sz w:val="22"/>
          <w:szCs w:val="22"/>
        </w:rPr>
        <w:t xml:space="preserve">os </w:t>
      </w:r>
      <w:r w:rsidR="00795DCB" w:rsidRPr="00885742">
        <w:rPr>
          <w:sz w:val="22"/>
          <w:szCs w:val="22"/>
        </w:rPr>
        <w:t>equipamentos e recursos humanos previstos para a execução dos serviços.</w:t>
      </w:r>
    </w:p>
    <w:p w14:paraId="07A2AD61" w14:textId="77777777" w:rsidR="00782FF7" w:rsidRPr="00885742" w:rsidRDefault="00782FF7" w:rsidP="00534579">
      <w:pPr>
        <w:ind w:left="567" w:hanging="573"/>
        <w:rPr>
          <w:sz w:val="22"/>
          <w:szCs w:val="22"/>
        </w:rPr>
      </w:pPr>
    </w:p>
    <w:p w14:paraId="06E215DE" w14:textId="77777777" w:rsidR="00795DCB" w:rsidRPr="00885742" w:rsidRDefault="00E57B69" w:rsidP="00534579">
      <w:pPr>
        <w:pStyle w:val="Ttulo2"/>
        <w:ind w:left="567" w:hanging="573"/>
        <w:rPr>
          <w:sz w:val="22"/>
          <w:szCs w:val="22"/>
        </w:rPr>
      </w:pPr>
      <w:r w:rsidRPr="00885742">
        <w:rPr>
          <w:sz w:val="22"/>
          <w:szCs w:val="22"/>
        </w:rPr>
        <w:t>E</w:t>
      </w:r>
      <w:r w:rsidR="00795DCB" w:rsidRPr="00885742">
        <w:rPr>
          <w:sz w:val="22"/>
          <w:szCs w:val="22"/>
        </w:rPr>
        <w:t>xigi</w:t>
      </w:r>
      <w:r w:rsidRPr="00885742">
        <w:rPr>
          <w:sz w:val="22"/>
          <w:szCs w:val="22"/>
        </w:rPr>
        <w:t>r</w:t>
      </w:r>
      <w:r w:rsidR="00795DCB" w:rsidRPr="00885742">
        <w:rPr>
          <w:sz w:val="22"/>
          <w:szCs w:val="22"/>
        </w:rPr>
        <w:t xml:space="preserve"> atuação em conformidade com o instrumento do contrato, cobrando a presença</w:t>
      </w:r>
      <w:r w:rsidR="00DF12A4" w:rsidRPr="00885742">
        <w:rPr>
          <w:sz w:val="22"/>
          <w:szCs w:val="22"/>
        </w:rPr>
        <w:t xml:space="preserve"> de</w:t>
      </w:r>
      <w:r w:rsidR="00795DCB" w:rsidRPr="00885742">
        <w:rPr>
          <w:sz w:val="22"/>
          <w:szCs w:val="22"/>
        </w:rPr>
        <w:t xml:space="preserve"> técnicos no local da prestação dos serviços, emissão de relatórios, boletins ou outros documentos que se façam necessários ao fiel cumprimento do objeto.</w:t>
      </w:r>
    </w:p>
    <w:p w14:paraId="2A6D9EE5" w14:textId="77777777" w:rsidR="00782FF7" w:rsidRPr="00885742" w:rsidRDefault="00782FF7" w:rsidP="00534579">
      <w:pPr>
        <w:ind w:left="567" w:hanging="573"/>
        <w:rPr>
          <w:sz w:val="22"/>
          <w:szCs w:val="22"/>
        </w:rPr>
      </w:pPr>
    </w:p>
    <w:p w14:paraId="4A758857" w14:textId="24D13D6F" w:rsidR="00795DCB" w:rsidRPr="00885742" w:rsidRDefault="00795DCB" w:rsidP="00534579">
      <w:pPr>
        <w:pStyle w:val="Ttulo2"/>
        <w:ind w:left="567" w:hanging="573"/>
        <w:rPr>
          <w:sz w:val="22"/>
          <w:szCs w:val="22"/>
        </w:rPr>
      </w:pPr>
      <w:r w:rsidRPr="00885742">
        <w:rPr>
          <w:sz w:val="22"/>
          <w:szCs w:val="22"/>
        </w:rPr>
        <w:t xml:space="preserve">Solicitar da </w:t>
      </w:r>
      <w:r w:rsidR="00F75BF9" w:rsidRPr="00885742">
        <w:rPr>
          <w:sz w:val="22"/>
          <w:szCs w:val="22"/>
        </w:rPr>
        <w:t>CONTRATADA</w:t>
      </w:r>
      <w:r w:rsidRPr="00885742">
        <w:rPr>
          <w:sz w:val="22"/>
          <w:szCs w:val="22"/>
        </w:rPr>
        <w:t xml:space="preserve"> a relação de empregados contratados e terceirizados, com as seguintes informações: nome completo, cargo ou função, valor do salário, número do RG e do CPF.</w:t>
      </w:r>
    </w:p>
    <w:p w14:paraId="0A2E834D" w14:textId="77777777" w:rsidR="005A6D65" w:rsidRPr="00885742" w:rsidRDefault="005A6D65" w:rsidP="005A6D65">
      <w:pPr>
        <w:rPr>
          <w:sz w:val="22"/>
          <w:szCs w:val="22"/>
        </w:rPr>
      </w:pPr>
    </w:p>
    <w:p w14:paraId="3EEFB315" w14:textId="23D3932E" w:rsidR="00534579" w:rsidRPr="00885742" w:rsidRDefault="00534579" w:rsidP="00534579">
      <w:pPr>
        <w:pStyle w:val="Ttulo2"/>
        <w:ind w:left="567" w:hanging="573"/>
        <w:rPr>
          <w:sz w:val="22"/>
          <w:szCs w:val="22"/>
        </w:rPr>
      </w:pPr>
      <w:r w:rsidRPr="00885742">
        <w:rPr>
          <w:sz w:val="22"/>
          <w:szCs w:val="22"/>
        </w:rPr>
        <w:t>O conjunto de atividades de gestão e fiscalização compete ao gestor da execução do contrato, podendo ser auxiliado pela fiscalização técnica, administrativa, setorial e pelo público usuário, de acordo com as seguintes disposições:</w:t>
      </w:r>
    </w:p>
    <w:p w14:paraId="145AD655" w14:textId="77777777" w:rsidR="00534579" w:rsidRPr="00885742" w:rsidRDefault="00534579" w:rsidP="00534579">
      <w:pPr>
        <w:rPr>
          <w:sz w:val="22"/>
          <w:szCs w:val="22"/>
        </w:rPr>
      </w:pPr>
    </w:p>
    <w:p w14:paraId="3FF8F629" w14:textId="7BDD33BF" w:rsidR="00534579" w:rsidRPr="00885742" w:rsidRDefault="00534579" w:rsidP="00534579">
      <w:pPr>
        <w:pStyle w:val="Ttulo2"/>
        <w:ind w:left="567" w:hanging="573"/>
        <w:rPr>
          <w:sz w:val="22"/>
          <w:szCs w:val="22"/>
        </w:rPr>
      </w:pPr>
      <w:r w:rsidRPr="00885742">
        <w:rPr>
          <w:sz w:val="22"/>
          <w:szCs w:val="22"/>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7017216B" w14:textId="77777777" w:rsidR="00534579" w:rsidRPr="00885742" w:rsidRDefault="00534579" w:rsidP="00534579">
      <w:pPr>
        <w:rPr>
          <w:sz w:val="22"/>
          <w:szCs w:val="22"/>
        </w:rPr>
      </w:pPr>
    </w:p>
    <w:p w14:paraId="52118A0A" w14:textId="2374229D" w:rsidR="00534579" w:rsidRPr="00885742" w:rsidRDefault="00534579" w:rsidP="00534579">
      <w:pPr>
        <w:pStyle w:val="Ttulo2"/>
        <w:ind w:left="567" w:hanging="573"/>
        <w:rPr>
          <w:sz w:val="22"/>
          <w:szCs w:val="22"/>
        </w:rPr>
      </w:pPr>
      <w:r w:rsidRPr="00885742">
        <w:rPr>
          <w:sz w:val="22"/>
          <w:szCs w:val="22"/>
        </w:rPr>
        <w:t>O conjunto de atividades de gestão e fiscalização compete ao gestor da execução do contrato, podendo ser auxiliado pela fiscalização técnica, administrativa, setorial e pelo público usuário, de acordo com as seguintes disposições:</w:t>
      </w:r>
    </w:p>
    <w:p w14:paraId="39609A48" w14:textId="1ED2EDC7" w:rsidR="00534579" w:rsidRPr="00885742" w:rsidRDefault="00534579" w:rsidP="00534579">
      <w:pPr>
        <w:rPr>
          <w:sz w:val="22"/>
          <w:szCs w:val="22"/>
        </w:rPr>
      </w:pPr>
    </w:p>
    <w:p w14:paraId="096E378D" w14:textId="30285387" w:rsidR="00534579" w:rsidRPr="00885742" w:rsidRDefault="00534579" w:rsidP="006F6DCE">
      <w:pPr>
        <w:pStyle w:val="PargrafodaLista"/>
        <w:spacing w:before="120" w:after="120"/>
        <w:ind w:left="709"/>
        <w:rPr>
          <w:sz w:val="22"/>
          <w:szCs w:val="22"/>
        </w:rPr>
      </w:pPr>
      <w:r w:rsidRPr="00885742">
        <w:rPr>
          <w:sz w:val="22"/>
          <w:szCs w:val="22"/>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16192675" w14:textId="77777777" w:rsidR="006F6DCE" w:rsidRPr="00885742" w:rsidRDefault="006F6DCE" w:rsidP="006F6DCE">
      <w:pPr>
        <w:pStyle w:val="PargrafodaLista"/>
        <w:spacing w:before="120" w:after="120"/>
        <w:ind w:left="709"/>
        <w:rPr>
          <w:sz w:val="22"/>
          <w:szCs w:val="22"/>
        </w:rPr>
      </w:pPr>
    </w:p>
    <w:p w14:paraId="6455D9BD" w14:textId="5DE503C2" w:rsidR="00534579" w:rsidRPr="00885742" w:rsidRDefault="00534579" w:rsidP="006F6DCE">
      <w:pPr>
        <w:pStyle w:val="PargrafodaLista"/>
        <w:spacing w:before="120" w:after="120"/>
        <w:ind w:left="709"/>
        <w:rPr>
          <w:sz w:val="22"/>
          <w:szCs w:val="22"/>
        </w:rPr>
      </w:pPr>
      <w:r w:rsidRPr="00885742">
        <w:rPr>
          <w:sz w:val="22"/>
          <w:szCs w:val="22"/>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35CE1E97" w14:textId="77777777" w:rsidR="006F6DCE" w:rsidRPr="00885742" w:rsidRDefault="006F6DCE" w:rsidP="006F6DCE">
      <w:pPr>
        <w:pStyle w:val="PargrafodaLista"/>
        <w:spacing w:before="120" w:after="120"/>
        <w:ind w:left="709"/>
        <w:rPr>
          <w:sz w:val="22"/>
          <w:szCs w:val="22"/>
        </w:rPr>
      </w:pPr>
    </w:p>
    <w:p w14:paraId="4C8F065E" w14:textId="3F785D06" w:rsidR="00534579" w:rsidRPr="00885742" w:rsidRDefault="00534579" w:rsidP="006F6DCE">
      <w:pPr>
        <w:pStyle w:val="PargrafodaLista"/>
        <w:spacing w:before="120" w:after="120"/>
        <w:ind w:left="709"/>
        <w:rPr>
          <w:sz w:val="22"/>
          <w:szCs w:val="22"/>
        </w:rPr>
      </w:pPr>
      <w:r w:rsidRPr="00885742">
        <w:rPr>
          <w:sz w:val="22"/>
          <w:szCs w:val="22"/>
        </w:rPr>
        <w:lastRenderedPageBreak/>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079584AD" w14:textId="77777777" w:rsidR="006F6DCE" w:rsidRPr="00885742" w:rsidRDefault="006F6DCE" w:rsidP="006F6DCE">
      <w:pPr>
        <w:pStyle w:val="PargrafodaLista"/>
        <w:spacing w:before="120" w:after="120"/>
        <w:ind w:left="709"/>
        <w:rPr>
          <w:sz w:val="22"/>
          <w:szCs w:val="22"/>
        </w:rPr>
      </w:pPr>
    </w:p>
    <w:p w14:paraId="25F434C4" w14:textId="0E0F9DFE" w:rsidR="00534579" w:rsidRPr="00885742" w:rsidRDefault="00534579" w:rsidP="006F6DCE">
      <w:pPr>
        <w:pStyle w:val="PargrafodaLista"/>
        <w:spacing w:before="120" w:after="120"/>
        <w:ind w:left="709"/>
        <w:rPr>
          <w:sz w:val="22"/>
          <w:szCs w:val="22"/>
        </w:rPr>
      </w:pPr>
      <w:r w:rsidRPr="00885742">
        <w:rPr>
          <w:sz w:val="22"/>
          <w:szCs w:val="22"/>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082CD525" w14:textId="77777777" w:rsidR="006F6DCE" w:rsidRPr="00885742" w:rsidRDefault="006F6DCE" w:rsidP="006F6DCE">
      <w:pPr>
        <w:pStyle w:val="PargrafodaLista"/>
        <w:spacing w:before="120" w:after="120"/>
        <w:ind w:left="709"/>
        <w:rPr>
          <w:sz w:val="22"/>
          <w:szCs w:val="22"/>
        </w:rPr>
      </w:pPr>
    </w:p>
    <w:p w14:paraId="1CF8A211" w14:textId="24991D45" w:rsidR="00534579" w:rsidRPr="00885742" w:rsidRDefault="00534579" w:rsidP="006F6DCE">
      <w:pPr>
        <w:pStyle w:val="PargrafodaLista"/>
        <w:spacing w:before="120" w:after="120"/>
        <w:ind w:left="709"/>
        <w:rPr>
          <w:sz w:val="22"/>
          <w:szCs w:val="22"/>
        </w:rPr>
      </w:pPr>
      <w:r w:rsidRPr="00885742">
        <w:rPr>
          <w:sz w:val="22"/>
          <w:szCs w:val="22"/>
        </w:rP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6CD038FC" w14:textId="01B67BD8" w:rsidR="00534579" w:rsidRPr="00885742" w:rsidRDefault="00534579" w:rsidP="00534579">
      <w:pPr>
        <w:pStyle w:val="Ttulo3"/>
        <w:ind w:left="851" w:hanging="851"/>
        <w:rPr>
          <w:sz w:val="22"/>
          <w:szCs w:val="22"/>
        </w:rPr>
      </w:pPr>
      <w:r w:rsidRPr="00885742">
        <w:rPr>
          <w:sz w:val="22"/>
          <w:szCs w:val="22"/>
        </w:rPr>
        <w:t>Quando a contratação exigir fiscalização setorial, o órgão ou entidade deverá designar representantes nesses locais para atuarem como fiscais setoriais.</w:t>
      </w:r>
    </w:p>
    <w:p w14:paraId="50B9C956" w14:textId="77777777" w:rsidR="00534579" w:rsidRPr="00885742" w:rsidRDefault="00534579" w:rsidP="00534579">
      <w:pPr>
        <w:rPr>
          <w:sz w:val="22"/>
          <w:szCs w:val="22"/>
        </w:rPr>
      </w:pPr>
    </w:p>
    <w:p w14:paraId="72EB0E54" w14:textId="2622EDB4" w:rsidR="00534579" w:rsidRPr="00885742" w:rsidRDefault="009666FD" w:rsidP="00534579">
      <w:pPr>
        <w:pStyle w:val="Ttulo2"/>
        <w:ind w:left="567" w:hanging="573"/>
        <w:rPr>
          <w:sz w:val="22"/>
          <w:szCs w:val="22"/>
        </w:rPr>
      </w:pPr>
      <w:r w:rsidRPr="00885742">
        <w:rPr>
          <w:sz w:val="22"/>
          <w:szCs w:val="22"/>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2505D00F" w14:textId="77777777" w:rsidR="009666FD" w:rsidRPr="00885742" w:rsidRDefault="009666FD" w:rsidP="009666FD">
      <w:pPr>
        <w:rPr>
          <w:sz w:val="22"/>
          <w:szCs w:val="22"/>
        </w:rPr>
      </w:pPr>
    </w:p>
    <w:p w14:paraId="7154B1F0" w14:textId="14D02023" w:rsidR="00534579" w:rsidRPr="00885742" w:rsidRDefault="009666FD" w:rsidP="00534579">
      <w:pPr>
        <w:pStyle w:val="Ttulo2"/>
        <w:ind w:left="567" w:hanging="573"/>
        <w:rPr>
          <w:sz w:val="22"/>
          <w:szCs w:val="22"/>
        </w:rPr>
      </w:pPr>
      <w:r w:rsidRPr="00885742">
        <w:rPr>
          <w:sz w:val="22"/>
          <w:szCs w:val="22"/>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0F6D9F88" w14:textId="77777777" w:rsidR="009666FD" w:rsidRPr="00885742" w:rsidRDefault="009666FD" w:rsidP="009666FD">
      <w:pPr>
        <w:rPr>
          <w:sz w:val="22"/>
          <w:szCs w:val="22"/>
        </w:rPr>
      </w:pPr>
    </w:p>
    <w:p w14:paraId="4D96D1DF" w14:textId="4B7D0ABA" w:rsidR="00534579" w:rsidRPr="00885742" w:rsidRDefault="009666FD" w:rsidP="005A6D65">
      <w:pPr>
        <w:pStyle w:val="Ttulo2"/>
        <w:ind w:left="993" w:hanging="999"/>
        <w:rPr>
          <w:sz w:val="22"/>
          <w:szCs w:val="22"/>
        </w:rPr>
      </w:pPr>
      <w:r w:rsidRPr="00885742">
        <w:rPr>
          <w:sz w:val="22"/>
          <w:szCs w:val="22"/>
        </w:rPr>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14:paraId="17115E1C" w14:textId="77777777" w:rsidR="009666FD" w:rsidRPr="00885742" w:rsidRDefault="009666FD" w:rsidP="005A6D65">
      <w:pPr>
        <w:ind w:left="993" w:hanging="999"/>
        <w:rPr>
          <w:sz w:val="22"/>
          <w:szCs w:val="22"/>
        </w:rPr>
      </w:pPr>
    </w:p>
    <w:p w14:paraId="0BBCEA84" w14:textId="393BC912" w:rsidR="00534579" w:rsidRPr="00885742" w:rsidRDefault="009666FD" w:rsidP="005A6D65">
      <w:pPr>
        <w:pStyle w:val="Ttulo3"/>
        <w:ind w:left="993" w:hanging="999"/>
        <w:rPr>
          <w:sz w:val="22"/>
          <w:szCs w:val="22"/>
        </w:rPr>
      </w:pPr>
      <w:r w:rsidRPr="00885742">
        <w:rPr>
          <w:sz w:val="22"/>
          <w:szCs w:val="22"/>
        </w:rPr>
        <w:t>No primeiro mês da prestação dos serviços, a CONTRATADA deverá apresentar a seguinte documentação</w:t>
      </w:r>
    </w:p>
    <w:p w14:paraId="459D9BCB" w14:textId="77777777" w:rsidR="009666FD" w:rsidRPr="00885742" w:rsidRDefault="009666FD" w:rsidP="005A6D65">
      <w:pPr>
        <w:ind w:left="993" w:hanging="999"/>
        <w:rPr>
          <w:sz w:val="22"/>
          <w:szCs w:val="22"/>
        </w:rPr>
      </w:pPr>
    </w:p>
    <w:p w14:paraId="1146F3D9" w14:textId="06C20389" w:rsidR="00534579" w:rsidRPr="00885742" w:rsidRDefault="009666FD" w:rsidP="005A6D65">
      <w:pPr>
        <w:pStyle w:val="Ttulo4"/>
        <w:ind w:left="993" w:hanging="999"/>
        <w:rPr>
          <w:sz w:val="22"/>
          <w:szCs w:val="22"/>
        </w:rPr>
      </w:pPr>
      <w:r w:rsidRPr="00885742">
        <w:rPr>
          <w:sz w:val="22"/>
          <w:szCs w:val="22"/>
        </w:rPr>
        <w:t>Relação dos empregados, contendo nome completo, cargo ou função, horário do posto de trabalho, números da carteira de identidade (RG) e da inscrição no Cadastro de Pessoas Físicas (CPF); Essa relação deverá ser atualizada sempre que houver alguma substituição de empregados do quadro.</w:t>
      </w:r>
    </w:p>
    <w:p w14:paraId="5C0E5E9B" w14:textId="77777777" w:rsidR="005A6D65" w:rsidRPr="00885742" w:rsidRDefault="005A6D65" w:rsidP="005A6D65">
      <w:pPr>
        <w:ind w:left="993" w:hanging="999"/>
        <w:rPr>
          <w:sz w:val="22"/>
          <w:szCs w:val="22"/>
        </w:rPr>
      </w:pPr>
    </w:p>
    <w:p w14:paraId="7078E54A" w14:textId="48C04069" w:rsidR="00534579" w:rsidRPr="00885742" w:rsidRDefault="009666FD" w:rsidP="005A6D65">
      <w:pPr>
        <w:pStyle w:val="Ttulo3"/>
        <w:ind w:left="993" w:hanging="999"/>
        <w:rPr>
          <w:sz w:val="22"/>
          <w:szCs w:val="22"/>
        </w:rPr>
      </w:pPr>
      <w:r w:rsidRPr="00885742">
        <w:rPr>
          <w:sz w:val="22"/>
          <w:szCs w:val="22"/>
        </w:rPr>
        <w:t xml:space="preserve">Cópia da Carteira de Trabalho e Previdência Social (CTPS) dos empregados admitidos e dos responsáveis técnicos pela execução dos serviços, quando for o caso, devidamente assinada pela CONTRATADA; e  </w:t>
      </w:r>
    </w:p>
    <w:p w14:paraId="0ECAF93D" w14:textId="77777777" w:rsidR="00782FF7" w:rsidRPr="00885742" w:rsidRDefault="00782FF7" w:rsidP="005A6D65">
      <w:pPr>
        <w:ind w:left="993" w:hanging="999"/>
        <w:rPr>
          <w:sz w:val="22"/>
          <w:szCs w:val="22"/>
        </w:rPr>
      </w:pPr>
    </w:p>
    <w:p w14:paraId="6D8ACCDF" w14:textId="6C4BBD92" w:rsidR="009666FD" w:rsidRPr="00885742" w:rsidRDefault="009666FD" w:rsidP="005A6D65">
      <w:pPr>
        <w:pStyle w:val="Ttulo3"/>
        <w:ind w:left="993" w:hanging="999"/>
        <w:rPr>
          <w:sz w:val="22"/>
          <w:szCs w:val="22"/>
        </w:rPr>
      </w:pPr>
      <w:r w:rsidRPr="00885742">
        <w:rPr>
          <w:sz w:val="22"/>
          <w:szCs w:val="22"/>
        </w:rPr>
        <w:t>Exames médicos admissionais dos empregados da CONTRATADA que prestarão os serviços</w:t>
      </w:r>
    </w:p>
    <w:p w14:paraId="30B489A5" w14:textId="77777777" w:rsidR="009666FD" w:rsidRPr="00885742" w:rsidRDefault="009666FD" w:rsidP="005A6D65">
      <w:pPr>
        <w:ind w:left="993" w:hanging="999"/>
        <w:rPr>
          <w:sz w:val="22"/>
          <w:szCs w:val="22"/>
        </w:rPr>
      </w:pPr>
    </w:p>
    <w:p w14:paraId="0A0321D7" w14:textId="19113F4F" w:rsidR="009666FD" w:rsidRPr="00885742" w:rsidRDefault="009666FD" w:rsidP="005A6D65">
      <w:pPr>
        <w:pStyle w:val="Ttulo3"/>
        <w:ind w:left="993" w:hanging="999"/>
        <w:rPr>
          <w:sz w:val="22"/>
          <w:szCs w:val="22"/>
        </w:rPr>
      </w:pPr>
      <w:r w:rsidRPr="00885742">
        <w:rPr>
          <w:sz w:val="22"/>
          <w:szCs w:val="22"/>
        </w:rPr>
        <w:t xml:space="preserve">Quando da extinção ou rescisão do contrato, após o último mês de prestação dos serviços, no prazo definido no contrato:  </w:t>
      </w:r>
    </w:p>
    <w:p w14:paraId="45B66E4D" w14:textId="77777777" w:rsidR="009666FD" w:rsidRPr="00885742" w:rsidRDefault="009666FD" w:rsidP="005A6D65">
      <w:pPr>
        <w:ind w:left="709" w:hanging="715"/>
        <w:rPr>
          <w:sz w:val="22"/>
          <w:szCs w:val="22"/>
        </w:rPr>
      </w:pPr>
    </w:p>
    <w:p w14:paraId="733EF5BC" w14:textId="77AFEEB9" w:rsidR="009666FD" w:rsidRPr="00885742" w:rsidRDefault="009666FD" w:rsidP="005A6D65">
      <w:pPr>
        <w:pStyle w:val="Ttulo4"/>
        <w:ind w:left="709" w:hanging="715"/>
        <w:rPr>
          <w:sz w:val="22"/>
          <w:szCs w:val="22"/>
        </w:rPr>
      </w:pPr>
      <w:r w:rsidRPr="00885742">
        <w:rPr>
          <w:sz w:val="22"/>
          <w:szCs w:val="22"/>
        </w:rPr>
        <w:t>termos de rescisão dos contratos de trabalho dos empregados prestadores de serviço, devidamente homologados, quando exigível pelo sindicato da categoria;</w:t>
      </w:r>
    </w:p>
    <w:p w14:paraId="3366193B" w14:textId="77777777" w:rsidR="009666FD" w:rsidRPr="00885742" w:rsidRDefault="009666FD" w:rsidP="005A6D65">
      <w:pPr>
        <w:ind w:left="709" w:hanging="715"/>
        <w:rPr>
          <w:sz w:val="22"/>
          <w:szCs w:val="22"/>
        </w:rPr>
      </w:pPr>
    </w:p>
    <w:p w14:paraId="56F0D486" w14:textId="213EB48D" w:rsidR="009666FD" w:rsidRPr="00885742" w:rsidRDefault="009666FD" w:rsidP="005A6D65">
      <w:pPr>
        <w:pStyle w:val="Ttulo4"/>
        <w:ind w:left="709" w:hanging="715"/>
        <w:rPr>
          <w:sz w:val="22"/>
          <w:szCs w:val="22"/>
        </w:rPr>
      </w:pPr>
      <w:r w:rsidRPr="00885742">
        <w:rPr>
          <w:sz w:val="22"/>
          <w:szCs w:val="22"/>
        </w:rPr>
        <w:lastRenderedPageBreak/>
        <w:t>guias de recolhimento da contribuição previdenciária e do FGTS, referentes às rescisões contratuais;</w:t>
      </w:r>
    </w:p>
    <w:p w14:paraId="7DA14D13" w14:textId="77777777" w:rsidR="009666FD" w:rsidRPr="00885742" w:rsidRDefault="009666FD" w:rsidP="005A6D65">
      <w:pPr>
        <w:ind w:left="709" w:hanging="715"/>
        <w:rPr>
          <w:sz w:val="22"/>
          <w:szCs w:val="22"/>
        </w:rPr>
      </w:pPr>
    </w:p>
    <w:p w14:paraId="17C5EA4E" w14:textId="377CAE42" w:rsidR="009666FD" w:rsidRPr="00885742" w:rsidRDefault="009666FD" w:rsidP="005A6D65">
      <w:pPr>
        <w:pStyle w:val="Ttulo4"/>
        <w:ind w:left="709" w:hanging="715"/>
        <w:rPr>
          <w:sz w:val="22"/>
          <w:szCs w:val="22"/>
        </w:rPr>
      </w:pPr>
      <w:r w:rsidRPr="00885742">
        <w:rPr>
          <w:sz w:val="22"/>
          <w:szCs w:val="22"/>
        </w:rPr>
        <w:t>extratos dos depósitos efetuados nas contas vinculadas individuais do FGTS de cada empregado dispensado;</w:t>
      </w:r>
    </w:p>
    <w:p w14:paraId="4535F265" w14:textId="77777777" w:rsidR="009666FD" w:rsidRPr="00885742" w:rsidRDefault="009666FD" w:rsidP="005A6D65">
      <w:pPr>
        <w:ind w:left="709" w:hanging="715"/>
        <w:rPr>
          <w:sz w:val="22"/>
          <w:szCs w:val="22"/>
        </w:rPr>
      </w:pPr>
    </w:p>
    <w:p w14:paraId="73BD81BE" w14:textId="7584183F" w:rsidR="009666FD" w:rsidRPr="00885742" w:rsidRDefault="009666FD" w:rsidP="005A6D65">
      <w:pPr>
        <w:pStyle w:val="Ttulo4"/>
        <w:ind w:left="709" w:hanging="715"/>
        <w:rPr>
          <w:sz w:val="22"/>
          <w:szCs w:val="22"/>
        </w:rPr>
      </w:pPr>
      <w:r w:rsidRPr="00885742">
        <w:rPr>
          <w:sz w:val="22"/>
          <w:szCs w:val="22"/>
        </w:rPr>
        <w:t xml:space="preserve">exames médicos demissionais dos empregados dispensados.  </w:t>
      </w:r>
    </w:p>
    <w:p w14:paraId="28577E7E" w14:textId="77777777" w:rsidR="009666FD" w:rsidRPr="00885742" w:rsidRDefault="009666FD" w:rsidP="005A6D65">
      <w:pPr>
        <w:pStyle w:val="Ttulo4"/>
        <w:numPr>
          <w:ilvl w:val="0"/>
          <w:numId w:val="0"/>
        </w:numPr>
        <w:ind w:left="709" w:hanging="715"/>
        <w:rPr>
          <w:sz w:val="22"/>
          <w:szCs w:val="22"/>
        </w:rPr>
      </w:pPr>
    </w:p>
    <w:p w14:paraId="25069778" w14:textId="2ABF7CE5" w:rsidR="00877703" w:rsidRPr="00885742" w:rsidRDefault="00877703" w:rsidP="005A6D65">
      <w:pPr>
        <w:pStyle w:val="Ttulo2"/>
        <w:ind w:left="709" w:hanging="715"/>
        <w:rPr>
          <w:sz w:val="22"/>
          <w:szCs w:val="22"/>
        </w:rPr>
      </w:pPr>
      <w:r w:rsidRPr="00885742">
        <w:rPr>
          <w:sz w:val="22"/>
          <w:szCs w:val="22"/>
        </w:rPr>
        <w:t xml:space="preserve">A CONTRATANTE deverá analisar a documentação do item </w:t>
      </w:r>
      <w:r w:rsidR="005A6D65" w:rsidRPr="00885742">
        <w:rPr>
          <w:sz w:val="22"/>
          <w:szCs w:val="22"/>
        </w:rPr>
        <w:t>13.7</w:t>
      </w:r>
      <w:r w:rsidRPr="00885742">
        <w:rPr>
          <w:sz w:val="22"/>
          <w:szCs w:val="22"/>
        </w:rPr>
        <w:t xml:space="preserve"> no prazo de 30 (trinta) dias após o recebimento dos documentos, prorrogáveis por mais 30 (trinta) dias, justificadamente.</w:t>
      </w:r>
    </w:p>
    <w:p w14:paraId="76EEB01F" w14:textId="77777777" w:rsidR="00877703" w:rsidRPr="00885742" w:rsidRDefault="00877703" w:rsidP="005A6D65">
      <w:pPr>
        <w:ind w:left="709" w:hanging="715"/>
        <w:rPr>
          <w:sz w:val="22"/>
          <w:szCs w:val="22"/>
        </w:rPr>
      </w:pPr>
    </w:p>
    <w:p w14:paraId="465435C7" w14:textId="04397688" w:rsidR="009666FD" w:rsidRPr="00885742" w:rsidRDefault="00877703" w:rsidP="005A6D65">
      <w:pPr>
        <w:pStyle w:val="Ttulo2"/>
        <w:ind w:left="709" w:hanging="715"/>
        <w:rPr>
          <w:sz w:val="22"/>
          <w:szCs w:val="22"/>
        </w:rPr>
      </w:pPr>
      <w:r w:rsidRPr="00885742">
        <w:rPr>
          <w:sz w:val="22"/>
          <w:szCs w:val="22"/>
        </w:rPr>
        <w:t>No caso de sociedades diversas, tais como as Organizações Sociais Civis de Interesse Público (Oscip’s) e as Organizações Sociais, será exigida a comprovação de atendimento a eventuais obrigações decorrentes da legislação que rege as respectivas organizações.</w:t>
      </w:r>
    </w:p>
    <w:p w14:paraId="2B84FBF3" w14:textId="77777777" w:rsidR="00877703" w:rsidRPr="00885742" w:rsidRDefault="00877703" w:rsidP="005A6D65">
      <w:pPr>
        <w:ind w:left="709" w:hanging="715"/>
        <w:rPr>
          <w:sz w:val="22"/>
          <w:szCs w:val="22"/>
        </w:rPr>
      </w:pPr>
    </w:p>
    <w:p w14:paraId="3BACB64B" w14:textId="591531B0" w:rsidR="009666FD" w:rsidRPr="00885742" w:rsidRDefault="00877703" w:rsidP="005A6D65">
      <w:pPr>
        <w:pStyle w:val="Ttulo2"/>
        <w:ind w:left="709" w:hanging="715"/>
        <w:rPr>
          <w:sz w:val="22"/>
          <w:szCs w:val="22"/>
        </w:rPr>
      </w:pPr>
      <w:r w:rsidRPr="00885742">
        <w:rPr>
          <w:sz w:val="22"/>
          <w:szCs w:val="22"/>
        </w:rPr>
        <w:t xml:space="preserve">Sempre que houver admissão de novos empregados pela contratada, os documentos elencados no subitem </w:t>
      </w:r>
      <w:r w:rsidR="005A6D65" w:rsidRPr="00885742">
        <w:rPr>
          <w:sz w:val="22"/>
          <w:szCs w:val="22"/>
        </w:rPr>
        <w:t>13.7</w:t>
      </w:r>
      <w:r w:rsidRPr="00885742">
        <w:rPr>
          <w:sz w:val="22"/>
          <w:szCs w:val="22"/>
        </w:rPr>
        <w:t xml:space="preserve"> acima deverão ser apresentados</w:t>
      </w:r>
    </w:p>
    <w:p w14:paraId="2D2ABF0E" w14:textId="77777777" w:rsidR="009666FD" w:rsidRPr="00885742" w:rsidRDefault="009666FD" w:rsidP="005A6D65">
      <w:pPr>
        <w:pStyle w:val="Ttulo2"/>
        <w:numPr>
          <w:ilvl w:val="0"/>
          <w:numId w:val="0"/>
        </w:numPr>
        <w:ind w:left="709" w:hanging="715"/>
        <w:rPr>
          <w:sz w:val="22"/>
          <w:szCs w:val="22"/>
        </w:rPr>
      </w:pPr>
    </w:p>
    <w:p w14:paraId="688D5E07" w14:textId="0601CDD4" w:rsidR="00877703" w:rsidRPr="00885742" w:rsidRDefault="00877703" w:rsidP="005A6D65">
      <w:pPr>
        <w:pStyle w:val="Ttulo2"/>
        <w:ind w:left="709" w:hanging="715"/>
        <w:rPr>
          <w:sz w:val="22"/>
          <w:szCs w:val="22"/>
        </w:rPr>
      </w:pPr>
      <w:r w:rsidRPr="00885742">
        <w:rPr>
          <w:sz w:val="22"/>
          <w:szCs w:val="22"/>
        </w:rPr>
        <w:t>Em caso de indício de irregularidade no recolhimento das contribuições previdenciárias, os fiscais ou gestores do contrato deverão oficiar à Receita Federal do Brasil (RFB).</w:t>
      </w:r>
    </w:p>
    <w:p w14:paraId="0E41F5EA" w14:textId="77777777" w:rsidR="00877703" w:rsidRPr="00885742" w:rsidRDefault="00877703" w:rsidP="005A6D65">
      <w:pPr>
        <w:ind w:left="709" w:hanging="715"/>
        <w:rPr>
          <w:sz w:val="22"/>
          <w:szCs w:val="22"/>
        </w:rPr>
      </w:pPr>
    </w:p>
    <w:p w14:paraId="1AF80C01" w14:textId="187BB935" w:rsidR="00877703" w:rsidRPr="00885742" w:rsidRDefault="00877703" w:rsidP="005A6D65">
      <w:pPr>
        <w:pStyle w:val="Ttulo2"/>
        <w:ind w:left="709" w:hanging="715"/>
        <w:rPr>
          <w:sz w:val="22"/>
          <w:szCs w:val="22"/>
        </w:rPr>
      </w:pPr>
      <w:r w:rsidRPr="00885742">
        <w:rPr>
          <w:sz w:val="22"/>
          <w:szCs w:val="22"/>
        </w:rPr>
        <w:t>Em caso de indício de irregularidade no recolhimento da contribuição para o FGTS, os fiscais ou gestores do contrato deverão oficiar ao Ministério do Trabalho</w:t>
      </w:r>
    </w:p>
    <w:p w14:paraId="5D7CEABD" w14:textId="77777777" w:rsidR="00877703" w:rsidRPr="00885742" w:rsidRDefault="00877703" w:rsidP="005A6D65">
      <w:pPr>
        <w:ind w:left="709" w:hanging="715"/>
        <w:rPr>
          <w:sz w:val="22"/>
          <w:szCs w:val="22"/>
        </w:rPr>
      </w:pPr>
    </w:p>
    <w:p w14:paraId="190466C5" w14:textId="6BC5144A" w:rsidR="00877703" w:rsidRPr="00885742" w:rsidRDefault="00877703" w:rsidP="005A6D65">
      <w:pPr>
        <w:pStyle w:val="Ttulo2"/>
        <w:ind w:left="709" w:hanging="715"/>
        <w:rPr>
          <w:sz w:val="22"/>
          <w:szCs w:val="22"/>
        </w:rPr>
      </w:pPr>
      <w:r w:rsidRPr="00885742">
        <w:rPr>
          <w:sz w:val="22"/>
          <w:szCs w:val="22"/>
        </w:rPr>
        <w:t>O descumprimento das obrigações trabalhistas ou a não manutenção das condições de habilitação pela CONTRATADA poderá dar ensejo à rescisão contratual, sem prejuízo das demais sanções.</w:t>
      </w:r>
    </w:p>
    <w:p w14:paraId="02A83F24" w14:textId="77777777" w:rsidR="00877703" w:rsidRPr="00885742" w:rsidRDefault="00877703" w:rsidP="005A6D65">
      <w:pPr>
        <w:ind w:left="709" w:hanging="715"/>
        <w:rPr>
          <w:sz w:val="22"/>
          <w:szCs w:val="22"/>
        </w:rPr>
      </w:pPr>
    </w:p>
    <w:p w14:paraId="3F65F716" w14:textId="02CCB0E2" w:rsidR="00877703" w:rsidRPr="00885742" w:rsidRDefault="00877703" w:rsidP="005A6D65">
      <w:pPr>
        <w:pStyle w:val="Ttulo2"/>
        <w:ind w:left="709" w:hanging="715"/>
        <w:rPr>
          <w:sz w:val="22"/>
          <w:szCs w:val="22"/>
        </w:rPr>
      </w:pPr>
      <w:r w:rsidRPr="00885742">
        <w:rPr>
          <w:sz w:val="22"/>
          <w:szCs w:val="22"/>
        </w:rPr>
        <w:t xml:space="preserve">A CONTRATANTE poderá conceder prazo para que a CONTRATADA regularize suas obrigações trabalhistas ou suas </w:t>
      </w:r>
      <w:r w:rsidR="00331696" w:rsidRPr="00885742">
        <w:rPr>
          <w:sz w:val="22"/>
          <w:szCs w:val="22"/>
        </w:rPr>
        <w:t>condições</w:t>
      </w:r>
      <w:r w:rsidRPr="00885742">
        <w:rPr>
          <w:sz w:val="22"/>
          <w:szCs w:val="22"/>
        </w:rPr>
        <w:t xml:space="preserve"> de habilitação, sob pena de rescisão contratual, quando não identificar má-fé ou a incapacidade de correção.</w:t>
      </w:r>
    </w:p>
    <w:p w14:paraId="268BF668" w14:textId="77777777" w:rsidR="00877703" w:rsidRPr="00885742" w:rsidRDefault="00877703" w:rsidP="005A6D65">
      <w:pPr>
        <w:ind w:left="709" w:hanging="715"/>
        <w:rPr>
          <w:sz w:val="22"/>
          <w:szCs w:val="22"/>
        </w:rPr>
      </w:pPr>
    </w:p>
    <w:p w14:paraId="2BB8CB26" w14:textId="1859C169" w:rsidR="00877703" w:rsidRPr="00885742" w:rsidRDefault="00877703" w:rsidP="005A6D65">
      <w:pPr>
        <w:pStyle w:val="Ttulo2"/>
        <w:ind w:left="709" w:hanging="715"/>
        <w:rPr>
          <w:sz w:val="22"/>
          <w:szCs w:val="22"/>
        </w:rPr>
      </w:pPr>
      <w:r w:rsidRPr="00885742">
        <w:rPr>
          <w:sz w:val="22"/>
          <w:szCs w:val="22"/>
        </w:rPr>
        <w:t>Além das disposições acima citadas, a fiscalização administrativa observará, ainda, as seguintes diretrizes:</w:t>
      </w:r>
    </w:p>
    <w:p w14:paraId="58549A99" w14:textId="77777777" w:rsidR="00877703" w:rsidRPr="00885742" w:rsidRDefault="00877703" w:rsidP="005A6D65">
      <w:pPr>
        <w:ind w:left="709" w:hanging="715"/>
        <w:rPr>
          <w:sz w:val="22"/>
          <w:szCs w:val="22"/>
        </w:rPr>
      </w:pPr>
    </w:p>
    <w:p w14:paraId="66BCE1A8" w14:textId="032EA7A0" w:rsidR="00877703" w:rsidRPr="00885742" w:rsidRDefault="00877703" w:rsidP="005A6D65">
      <w:pPr>
        <w:pStyle w:val="Ttulo3"/>
        <w:ind w:left="709" w:hanging="715"/>
        <w:rPr>
          <w:sz w:val="22"/>
          <w:szCs w:val="22"/>
        </w:rPr>
      </w:pPr>
      <w:r w:rsidRPr="00885742">
        <w:rPr>
          <w:sz w:val="22"/>
          <w:szCs w:val="22"/>
        </w:rPr>
        <w:t>Fiscalização inicial (no momento em que a prestação de serviços é iniciada):</w:t>
      </w:r>
    </w:p>
    <w:p w14:paraId="73E68071"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6CDA65CF"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t>b) Todas as anotações contidas na CTPS dos empregados serão conferidas, a fim de que se possa verificar se as informações nelas inseridas coincidem com as informações fornecidas pela CONTRATADA e pelo empregado;</w:t>
      </w:r>
    </w:p>
    <w:p w14:paraId="1180B2A9"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t>c) O número de terceirizados por função deve coincidir com o previsto no contrato administrativo;</w:t>
      </w:r>
    </w:p>
    <w:p w14:paraId="1152A5A2"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lastRenderedPageBreak/>
        <w:t>d) O salário não pode ser inferior ao previsto no contrato administrativo e na Convenção Coletiva de Trabalho da Categoria (CCT);</w:t>
      </w:r>
    </w:p>
    <w:p w14:paraId="2AA90016"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t>e) Serão consultadas eventuais obrigações adicionais constantes na CCT para a CONTRATADA;</w:t>
      </w:r>
    </w:p>
    <w:p w14:paraId="3075035E"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t>f) Será verificada a existência de condições insalubres ou de periculosidade no local de trabalho que obriguem a empresa a fornecer determinados Equipamentos de Proteção Individual (EPI).</w:t>
      </w:r>
    </w:p>
    <w:p w14:paraId="1BFAE944" w14:textId="4760C826" w:rsidR="00877703" w:rsidRPr="00885742" w:rsidRDefault="00877703" w:rsidP="005A6D65">
      <w:pPr>
        <w:pStyle w:val="Ttulo3"/>
        <w:ind w:left="709" w:hanging="715"/>
        <w:rPr>
          <w:sz w:val="22"/>
          <w:szCs w:val="22"/>
        </w:rPr>
      </w:pPr>
      <w:r w:rsidRPr="00885742">
        <w:rPr>
          <w:sz w:val="22"/>
          <w:szCs w:val="22"/>
        </w:rPr>
        <w:t>Fiscalização mensal (a ser feita antes do pagamento da fatura)</w:t>
      </w:r>
      <w:proofErr w:type="gramStart"/>
      <w:r w:rsidRPr="00885742">
        <w:rPr>
          <w:sz w:val="22"/>
          <w:szCs w:val="22"/>
        </w:rPr>
        <w:t>:[</w:t>
      </w:r>
      <w:proofErr w:type="gramEnd"/>
    </w:p>
    <w:p w14:paraId="6427AD10"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t>a) Deve ser feita a retenção da contribuição previdenciária no valor de 11% (onze por cento) sobre o valor da fatura e dos impostos incidentes sobre a prestação do serviço;</w:t>
      </w:r>
    </w:p>
    <w:p w14:paraId="6127313A"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t>b) Deve ser consultada a situação da empresa junto ao SICAF;</w:t>
      </w:r>
    </w:p>
    <w:p w14:paraId="379865EC"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t xml:space="preserve">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885742">
        <w:rPr>
          <w:sz w:val="22"/>
          <w:szCs w:val="22"/>
        </w:rPr>
        <w:t>Sicaf</w:t>
      </w:r>
      <w:proofErr w:type="spellEnd"/>
      <w:r w:rsidRPr="00885742">
        <w:rPr>
          <w:sz w:val="22"/>
          <w:szCs w:val="22"/>
        </w:rPr>
        <w:t>;</w:t>
      </w:r>
    </w:p>
    <w:p w14:paraId="6C8ADF21" w14:textId="77777777" w:rsidR="00877703" w:rsidRPr="00885742" w:rsidRDefault="00877703" w:rsidP="005A6D65">
      <w:pPr>
        <w:spacing w:before="100" w:beforeAutospacing="1" w:after="100" w:afterAutospacing="1"/>
        <w:ind w:left="709" w:hanging="715"/>
        <w:rPr>
          <w:sz w:val="22"/>
          <w:szCs w:val="22"/>
        </w:rPr>
      </w:pPr>
      <w:r w:rsidRPr="00885742">
        <w:rPr>
          <w:sz w:val="22"/>
          <w:szCs w:val="22"/>
        </w:rPr>
        <w:t>d) Deverá ser exigida, quando couber, comprovação de que a empresa mantém reserva de cargos para pessoa com deficiência ou para reabilitado da Previdência Social, conforme disposto legislação vigente.</w:t>
      </w:r>
    </w:p>
    <w:p w14:paraId="699DC934" w14:textId="1EB1967E" w:rsidR="00877703" w:rsidRPr="00885742" w:rsidRDefault="006F6DCE" w:rsidP="005A6D65">
      <w:pPr>
        <w:pStyle w:val="Ttulo2"/>
        <w:ind w:left="709" w:hanging="715"/>
        <w:rPr>
          <w:sz w:val="22"/>
          <w:szCs w:val="22"/>
        </w:rPr>
      </w:pPr>
      <w:r w:rsidRPr="00885742">
        <w:rPr>
          <w:sz w:val="22"/>
          <w:szCs w:val="22"/>
        </w:rPr>
        <w:t>Fiscalização diária:</w:t>
      </w:r>
    </w:p>
    <w:p w14:paraId="1DE72CF4" w14:textId="77777777" w:rsidR="006F6DCE" w:rsidRPr="00885742" w:rsidRDefault="006F6DCE" w:rsidP="005A6D65">
      <w:pPr>
        <w:ind w:left="709" w:hanging="715"/>
        <w:rPr>
          <w:sz w:val="22"/>
          <w:szCs w:val="22"/>
        </w:rPr>
      </w:pPr>
    </w:p>
    <w:p w14:paraId="650E682C" w14:textId="52094E6F" w:rsidR="00877703" w:rsidRPr="00885742" w:rsidRDefault="006F6DCE" w:rsidP="005A6D65">
      <w:pPr>
        <w:pStyle w:val="Ttulo3"/>
        <w:ind w:left="709" w:hanging="715"/>
        <w:rPr>
          <w:sz w:val="22"/>
          <w:szCs w:val="22"/>
        </w:rPr>
      </w:pPr>
      <w:r w:rsidRPr="00885742">
        <w:rPr>
          <w:sz w:val="22"/>
          <w:szCs w:val="22"/>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4A12E412" w14:textId="77777777" w:rsidR="006F6DCE" w:rsidRPr="00885742" w:rsidRDefault="006F6DCE" w:rsidP="005A6D65">
      <w:pPr>
        <w:ind w:left="709" w:hanging="715"/>
        <w:rPr>
          <w:sz w:val="22"/>
          <w:szCs w:val="22"/>
        </w:rPr>
      </w:pPr>
    </w:p>
    <w:p w14:paraId="4551F1CE" w14:textId="6014B087" w:rsidR="00877703" w:rsidRPr="00885742" w:rsidRDefault="006F6DCE" w:rsidP="005A6D65">
      <w:pPr>
        <w:pStyle w:val="Ttulo3"/>
        <w:ind w:left="709" w:hanging="715"/>
        <w:rPr>
          <w:sz w:val="22"/>
          <w:szCs w:val="22"/>
        </w:rPr>
      </w:pPr>
      <w:r w:rsidRPr="00885742">
        <w:rPr>
          <w:sz w:val="22"/>
          <w:szCs w:val="22"/>
        </w:rPr>
        <w:t>Toda e qualquer alteração na forma de prestação do serviço, como a negociação de folgas ou a compensação de jornada, deve ser evitada, uma vez que essa conduta é exclusiva da CONTRATADA.</w:t>
      </w:r>
    </w:p>
    <w:p w14:paraId="14C51931" w14:textId="77777777" w:rsidR="006F6DCE" w:rsidRPr="00885742" w:rsidRDefault="006F6DCE" w:rsidP="005A6D65">
      <w:pPr>
        <w:ind w:left="709" w:hanging="715"/>
        <w:rPr>
          <w:sz w:val="22"/>
          <w:szCs w:val="22"/>
        </w:rPr>
      </w:pPr>
    </w:p>
    <w:p w14:paraId="33034ADD" w14:textId="1B4CA68C" w:rsidR="00877703" w:rsidRPr="00885742" w:rsidRDefault="006F6DCE" w:rsidP="005A6D65">
      <w:pPr>
        <w:pStyle w:val="Ttulo3"/>
        <w:ind w:left="709" w:hanging="715"/>
        <w:rPr>
          <w:sz w:val="22"/>
          <w:szCs w:val="22"/>
        </w:rPr>
      </w:pPr>
      <w:r w:rsidRPr="00885742">
        <w:rPr>
          <w:sz w:val="22"/>
          <w:szCs w:val="22"/>
        </w:rPr>
        <w:t>Devem ser conferidos, por amostragem, diariamente, os empregados terceirizados que estão prestando serviços e em quais funções, e se estão cumprindo a jornada de trabalho</w:t>
      </w:r>
    </w:p>
    <w:p w14:paraId="55D58B47" w14:textId="77777777" w:rsidR="00877703" w:rsidRPr="00885742" w:rsidRDefault="00877703" w:rsidP="005A6D65">
      <w:pPr>
        <w:pStyle w:val="Ttulo3"/>
        <w:numPr>
          <w:ilvl w:val="0"/>
          <w:numId w:val="0"/>
        </w:numPr>
        <w:ind w:left="709" w:hanging="715"/>
        <w:rPr>
          <w:sz w:val="22"/>
          <w:szCs w:val="22"/>
        </w:rPr>
      </w:pPr>
    </w:p>
    <w:p w14:paraId="302E6868" w14:textId="01FF440B" w:rsidR="00877703" w:rsidRPr="00885742" w:rsidRDefault="006F6DCE" w:rsidP="005A6D65">
      <w:pPr>
        <w:pStyle w:val="Ttulo2"/>
        <w:ind w:left="709" w:hanging="715"/>
        <w:rPr>
          <w:sz w:val="22"/>
          <w:szCs w:val="22"/>
        </w:rPr>
      </w:pPr>
      <w:r w:rsidRPr="00885742">
        <w:rPr>
          <w:sz w:val="22"/>
          <w:szCs w:val="22"/>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38E1FC64" w14:textId="77777777" w:rsidR="006F6DCE" w:rsidRPr="00885742" w:rsidRDefault="006F6DCE" w:rsidP="005A6D65">
      <w:pPr>
        <w:ind w:left="709" w:hanging="715"/>
        <w:rPr>
          <w:sz w:val="22"/>
          <w:szCs w:val="22"/>
        </w:rPr>
      </w:pPr>
    </w:p>
    <w:p w14:paraId="57A154AE" w14:textId="5CCFD924" w:rsidR="00877703" w:rsidRPr="00885742" w:rsidRDefault="006F6DCE" w:rsidP="005A6D65">
      <w:pPr>
        <w:pStyle w:val="Ttulo2"/>
        <w:ind w:left="709" w:hanging="715"/>
        <w:rPr>
          <w:sz w:val="22"/>
          <w:szCs w:val="22"/>
        </w:rPr>
      </w:pPr>
      <w:r w:rsidRPr="00885742">
        <w:rPr>
          <w:sz w:val="22"/>
          <w:szCs w:val="22"/>
        </w:rPr>
        <w:t>A CONTRATANTE deverá solicitar, por amostragem, aos empregados, seus extratos da conta do FGTS e que verifiquem se as contribuições previdenciárias e do FGTS estão sendo recolhidas em seus nomes.</w:t>
      </w:r>
    </w:p>
    <w:p w14:paraId="2CCA1B09" w14:textId="77777777" w:rsidR="006F6DCE" w:rsidRPr="00885742" w:rsidRDefault="006F6DCE" w:rsidP="005A6D65">
      <w:pPr>
        <w:ind w:left="709" w:hanging="715"/>
        <w:rPr>
          <w:sz w:val="22"/>
          <w:szCs w:val="22"/>
        </w:rPr>
      </w:pPr>
    </w:p>
    <w:p w14:paraId="564EB787" w14:textId="57946642" w:rsidR="00877703" w:rsidRPr="00885742" w:rsidRDefault="006F6DCE" w:rsidP="005A6D65">
      <w:pPr>
        <w:pStyle w:val="Ttulo3"/>
        <w:ind w:left="709" w:hanging="715"/>
        <w:rPr>
          <w:sz w:val="22"/>
          <w:szCs w:val="22"/>
        </w:rPr>
      </w:pPr>
      <w:r w:rsidRPr="00885742">
        <w:rPr>
          <w:sz w:val="22"/>
          <w:szCs w:val="22"/>
        </w:rPr>
        <w:t>Ao final de um ano, todos os empregados devem ter seus extratos avaliados.</w:t>
      </w:r>
    </w:p>
    <w:p w14:paraId="7323D5EE" w14:textId="77777777" w:rsidR="006F6DCE" w:rsidRPr="00885742" w:rsidRDefault="006F6DCE" w:rsidP="005A6D65">
      <w:pPr>
        <w:ind w:left="709" w:hanging="715"/>
        <w:rPr>
          <w:sz w:val="22"/>
          <w:szCs w:val="22"/>
        </w:rPr>
      </w:pPr>
    </w:p>
    <w:p w14:paraId="3F509ACC" w14:textId="16F597D2" w:rsidR="006F6DCE" w:rsidRPr="00885742" w:rsidRDefault="006F6DCE" w:rsidP="005A6D65">
      <w:pPr>
        <w:pStyle w:val="Ttulo2"/>
        <w:ind w:left="709" w:hanging="715"/>
        <w:rPr>
          <w:sz w:val="22"/>
          <w:szCs w:val="22"/>
        </w:rPr>
      </w:pPr>
      <w:r w:rsidRPr="00885742">
        <w:rPr>
          <w:sz w:val="22"/>
          <w:szCs w:val="22"/>
        </w:rPr>
        <w:lastRenderedPageBreak/>
        <w:t>A CONTRATADA deverá entregar, no prazo de 15 (quinze) dias, quando solicitado pela CONTRATANTE quaisquer dos seguintes documentos:</w:t>
      </w:r>
    </w:p>
    <w:p w14:paraId="66CE0D82" w14:textId="77777777" w:rsidR="006F6DCE" w:rsidRPr="00885742" w:rsidRDefault="006F6DCE" w:rsidP="005A6D65">
      <w:pPr>
        <w:ind w:left="709" w:hanging="715"/>
        <w:rPr>
          <w:sz w:val="22"/>
          <w:szCs w:val="22"/>
        </w:rPr>
      </w:pPr>
    </w:p>
    <w:p w14:paraId="075301CB" w14:textId="08FB548E" w:rsidR="006F6DCE" w:rsidRPr="00885742" w:rsidRDefault="006F6DCE" w:rsidP="005A6D65">
      <w:pPr>
        <w:pStyle w:val="Ttulo3"/>
        <w:ind w:left="709" w:hanging="715"/>
        <w:rPr>
          <w:sz w:val="22"/>
          <w:szCs w:val="22"/>
        </w:rPr>
      </w:pPr>
      <w:r w:rsidRPr="00885742">
        <w:rPr>
          <w:sz w:val="22"/>
          <w:szCs w:val="22"/>
        </w:rPr>
        <w:t>extrato da conta do INSS e do FGTS de qualquer empregado, a critério da CONTRATANTE;</w:t>
      </w:r>
    </w:p>
    <w:p w14:paraId="2CE773C0" w14:textId="77777777" w:rsidR="006F6DCE" w:rsidRPr="00885742" w:rsidRDefault="006F6DCE" w:rsidP="005A6D65">
      <w:pPr>
        <w:ind w:left="709" w:hanging="715"/>
        <w:rPr>
          <w:sz w:val="22"/>
          <w:szCs w:val="22"/>
        </w:rPr>
      </w:pPr>
    </w:p>
    <w:p w14:paraId="26EF0C22" w14:textId="3CEF93E8" w:rsidR="006F6DCE" w:rsidRPr="00885742" w:rsidRDefault="006F6DCE" w:rsidP="005A6D65">
      <w:pPr>
        <w:pStyle w:val="Ttulo3"/>
        <w:ind w:left="709" w:hanging="715"/>
        <w:rPr>
          <w:sz w:val="22"/>
          <w:szCs w:val="22"/>
        </w:rPr>
      </w:pPr>
      <w:r w:rsidRPr="00885742">
        <w:rPr>
          <w:sz w:val="22"/>
          <w:szCs w:val="22"/>
        </w:rPr>
        <w:t>cópia da folha de pagamento analítica de qualquer mês da prestação dos serviços, em que conste como tomador a CONTRATANTE;</w:t>
      </w:r>
    </w:p>
    <w:p w14:paraId="4E09EFD7" w14:textId="77777777" w:rsidR="006F6DCE" w:rsidRPr="00885742" w:rsidRDefault="006F6DCE" w:rsidP="005A6D65">
      <w:pPr>
        <w:ind w:left="709" w:hanging="715"/>
        <w:rPr>
          <w:sz w:val="22"/>
          <w:szCs w:val="22"/>
        </w:rPr>
      </w:pPr>
    </w:p>
    <w:p w14:paraId="16EA1AD6" w14:textId="4F86CBA7" w:rsidR="006F6DCE" w:rsidRPr="00885742" w:rsidRDefault="006F6DCE" w:rsidP="005A6D65">
      <w:pPr>
        <w:pStyle w:val="Ttulo3"/>
        <w:ind w:left="709" w:hanging="715"/>
        <w:rPr>
          <w:sz w:val="22"/>
          <w:szCs w:val="22"/>
        </w:rPr>
      </w:pPr>
      <w:r w:rsidRPr="00885742">
        <w:rPr>
          <w:sz w:val="22"/>
          <w:szCs w:val="22"/>
        </w:rPr>
        <w:t>cópia dos contracheques assinados dos empregados relativos a qualquer mês da prestação dos serviços ou, ainda, quando necessário, cópia de recibos de depósitos bancários; e</w:t>
      </w:r>
    </w:p>
    <w:p w14:paraId="013FA97A" w14:textId="77777777" w:rsidR="006F6DCE" w:rsidRPr="00885742" w:rsidRDefault="006F6DCE" w:rsidP="005A6D65">
      <w:pPr>
        <w:ind w:left="709" w:hanging="715"/>
        <w:rPr>
          <w:sz w:val="22"/>
          <w:szCs w:val="22"/>
        </w:rPr>
      </w:pPr>
    </w:p>
    <w:p w14:paraId="5A493D7C" w14:textId="0E88813D" w:rsidR="006F6DCE" w:rsidRPr="00885742" w:rsidRDefault="006F6DCE" w:rsidP="005A6D65">
      <w:pPr>
        <w:pStyle w:val="Ttulo3"/>
        <w:ind w:left="709" w:hanging="715"/>
        <w:rPr>
          <w:sz w:val="22"/>
          <w:szCs w:val="22"/>
        </w:rPr>
      </w:pPr>
      <w:r w:rsidRPr="00885742">
        <w:rPr>
          <w:sz w:val="22"/>
          <w:szCs w:val="22"/>
        </w:rPr>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25D2C9B1" w14:textId="77777777" w:rsidR="006F6DCE" w:rsidRPr="00885742" w:rsidRDefault="006F6DCE" w:rsidP="005A6D65">
      <w:pPr>
        <w:ind w:left="709" w:hanging="715"/>
        <w:rPr>
          <w:sz w:val="22"/>
          <w:szCs w:val="22"/>
        </w:rPr>
      </w:pPr>
    </w:p>
    <w:p w14:paraId="1CE15E50" w14:textId="17AE808D" w:rsidR="006F6DCE" w:rsidRPr="00885742" w:rsidRDefault="006F6DCE" w:rsidP="005A6D65">
      <w:pPr>
        <w:pStyle w:val="Ttulo2"/>
        <w:ind w:left="709" w:hanging="715"/>
        <w:rPr>
          <w:sz w:val="22"/>
          <w:szCs w:val="22"/>
        </w:rPr>
      </w:pPr>
      <w:r w:rsidRPr="00885742">
        <w:rPr>
          <w:sz w:val="22"/>
          <w:szCs w:val="22"/>
        </w:rPr>
        <w:t>A fiscalização técnica dos contratos avaliará constantemente a execução do objeto para aferição da qualidade da prestação dos serviços, devendo haver o redimensionamento no pagamento com base nos indicadores estabelecidos, sempre que a CONTRATADA:</w:t>
      </w:r>
    </w:p>
    <w:p w14:paraId="1C8655D3" w14:textId="77777777" w:rsidR="006F6DCE" w:rsidRPr="00885742" w:rsidRDefault="006F6DCE" w:rsidP="005A6D65">
      <w:pPr>
        <w:ind w:left="709" w:hanging="715"/>
        <w:rPr>
          <w:sz w:val="22"/>
          <w:szCs w:val="22"/>
        </w:rPr>
      </w:pPr>
    </w:p>
    <w:p w14:paraId="5301AAB8" w14:textId="27470A7C" w:rsidR="006F6DCE" w:rsidRPr="00885742" w:rsidRDefault="006F6DCE" w:rsidP="005A6D65">
      <w:pPr>
        <w:pStyle w:val="Ttulo3"/>
        <w:ind w:left="709" w:hanging="715"/>
        <w:rPr>
          <w:sz w:val="22"/>
          <w:szCs w:val="22"/>
        </w:rPr>
      </w:pPr>
      <w:r w:rsidRPr="00885742">
        <w:rPr>
          <w:sz w:val="22"/>
          <w:szCs w:val="22"/>
        </w:rPr>
        <w:t>não produzir os resultados, deixar de executar, ou não executar com a qualidade mínima exigida as atividades contratadas; ou</w:t>
      </w:r>
    </w:p>
    <w:p w14:paraId="6B6A0F16" w14:textId="77777777" w:rsidR="006F6DCE" w:rsidRPr="00885742" w:rsidRDefault="006F6DCE" w:rsidP="005A6D65">
      <w:pPr>
        <w:ind w:left="709" w:hanging="715"/>
        <w:rPr>
          <w:sz w:val="22"/>
          <w:szCs w:val="22"/>
        </w:rPr>
      </w:pPr>
    </w:p>
    <w:p w14:paraId="1787F322" w14:textId="0A9C6BA2" w:rsidR="006F6DCE" w:rsidRPr="00885742" w:rsidRDefault="006F6DCE" w:rsidP="005A6D65">
      <w:pPr>
        <w:pStyle w:val="Ttulo3"/>
        <w:ind w:left="709" w:hanging="715"/>
        <w:rPr>
          <w:sz w:val="22"/>
          <w:szCs w:val="22"/>
        </w:rPr>
      </w:pPr>
      <w:r w:rsidRPr="00885742">
        <w:rPr>
          <w:sz w:val="22"/>
          <w:szCs w:val="22"/>
        </w:rPr>
        <w:t>deixar de utilizar materiais e recursos humanos exigidos para a execução do serviço, ou utilizá-los com qualidade ou quantidade inferior à demandada.</w:t>
      </w:r>
    </w:p>
    <w:p w14:paraId="2DD9E2FF" w14:textId="77777777" w:rsidR="006F6DCE" w:rsidRPr="00885742" w:rsidRDefault="006F6DCE" w:rsidP="005A6D65">
      <w:pPr>
        <w:ind w:left="709" w:hanging="715"/>
        <w:rPr>
          <w:sz w:val="22"/>
          <w:szCs w:val="22"/>
        </w:rPr>
      </w:pPr>
    </w:p>
    <w:p w14:paraId="3C73C376" w14:textId="1FDF5614" w:rsidR="006F6DCE" w:rsidRPr="00885742" w:rsidRDefault="006F6DCE" w:rsidP="005A6D65">
      <w:pPr>
        <w:pStyle w:val="Ttulo3"/>
        <w:ind w:left="709" w:hanging="715"/>
        <w:rPr>
          <w:sz w:val="22"/>
          <w:szCs w:val="22"/>
        </w:rPr>
      </w:pPr>
      <w:r w:rsidRPr="00885742">
        <w:rPr>
          <w:sz w:val="22"/>
          <w:szCs w:val="22"/>
        </w:rPr>
        <w:t>utilização do IMR não impede a aplicação concomitante de outros mecanismos para a avaliação da prestação dos serviços.</w:t>
      </w:r>
    </w:p>
    <w:p w14:paraId="55F6039F" w14:textId="77777777" w:rsidR="006F6DCE" w:rsidRPr="00885742" w:rsidRDefault="006F6DCE" w:rsidP="005A6D65">
      <w:pPr>
        <w:ind w:left="709" w:hanging="715"/>
        <w:rPr>
          <w:sz w:val="22"/>
          <w:szCs w:val="22"/>
        </w:rPr>
      </w:pPr>
    </w:p>
    <w:p w14:paraId="66A10790" w14:textId="4CDD2FB7" w:rsidR="006F6DCE" w:rsidRPr="00885742" w:rsidRDefault="00572F2C" w:rsidP="005A6D65">
      <w:pPr>
        <w:pStyle w:val="Ttulo2"/>
        <w:ind w:left="709" w:hanging="715"/>
        <w:rPr>
          <w:sz w:val="22"/>
          <w:szCs w:val="22"/>
        </w:rPr>
      </w:pPr>
      <w:r w:rsidRPr="00885742">
        <w:rPr>
          <w:sz w:val="22"/>
          <w:szCs w:val="22"/>
        </w:rPr>
        <w:t>Durante a execução do objeto, o fiscal técnico deverá monitorar constantemente o nível de qualidade dos serviços para evitar a sua degeneração, devendo intervir para requerer à CONTRATADA a correção das faltas, falhas e irregularidades constatadas.</w:t>
      </w:r>
    </w:p>
    <w:p w14:paraId="5C7C5233" w14:textId="77777777" w:rsidR="00572F2C" w:rsidRPr="00885742" w:rsidRDefault="00572F2C" w:rsidP="005A6D65">
      <w:pPr>
        <w:ind w:left="709" w:hanging="715"/>
        <w:rPr>
          <w:sz w:val="22"/>
          <w:szCs w:val="22"/>
        </w:rPr>
      </w:pPr>
    </w:p>
    <w:p w14:paraId="479B2420" w14:textId="3FE2A396" w:rsidR="006F6DCE" w:rsidRPr="00885742" w:rsidRDefault="00572F2C" w:rsidP="005A6D65">
      <w:pPr>
        <w:pStyle w:val="Ttulo2"/>
        <w:ind w:left="709" w:hanging="715"/>
        <w:rPr>
          <w:sz w:val="22"/>
          <w:szCs w:val="22"/>
        </w:rPr>
      </w:pPr>
      <w:r w:rsidRPr="00885742">
        <w:rPr>
          <w:sz w:val="22"/>
          <w:szCs w:val="22"/>
        </w:rPr>
        <w:t>O fiscal técnico deverá apresentar ao preposto da CONTRATADA a avaliação da execução do objeto ou, se for o caso, a avaliação de desempenho e qualidade da prestação dos serviços realizada.</w:t>
      </w:r>
    </w:p>
    <w:p w14:paraId="74AA99F0" w14:textId="77777777" w:rsidR="00572F2C" w:rsidRPr="00885742" w:rsidRDefault="00572F2C" w:rsidP="005A6D65">
      <w:pPr>
        <w:ind w:left="709" w:hanging="715"/>
        <w:rPr>
          <w:sz w:val="22"/>
          <w:szCs w:val="22"/>
        </w:rPr>
      </w:pPr>
    </w:p>
    <w:p w14:paraId="2EAACD6B" w14:textId="199D8218" w:rsidR="006F6DCE" w:rsidRPr="00885742" w:rsidRDefault="00572F2C" w:rsidP="005A6D65">
      <w:pPr>
        <w:pStyle w:val="Ttulo3"/>
        <w:ind w:left="709" w:hanging="715"/>
        <w:rPr>
          <w:sz w:val="22"/>
          <w:szCs w:val="22"/>
        </w:rPr>
      </w:pPr>
      <w:r w:rsidRPr="00885742">
        <w:rPr>
          <w:sz w:val="22"/>
          <w:szCs w:val="22"/>
        </w:rPr>
        <w:t>Em hipótese alguma, será admitido que a própria CONTRATADA materialize a avaliação de desempenho e qualidade da prestação dos serviços realizada.</w:t>
      </w:r>
    </w:p>
    <w:p w14:paraId="4A949F5F" w14:textId="77777777" w:rsidR="00572F2C" w:rsidRPr="00885742" w:rsidRDefault="00572F2C" w:rsidP="005A6D65">
      <w:pPr>
        <w:ind w:left="709" w:hanging="715"/>
        <w:rPr>
          <w:sz w:val="22"/>
          <w:szCs w:val="22"/>
        </w:rPr>
      </w:pPr>
    </w:p>
    <w:p w14:paraId="6E66E9A2" w14:textId="6D1B93AB" w:rsidR="006F6DCE" w:rsidRPr="00885742" w:rsidRDefault="00572F2C" w:rsidP="005A6D65">
      <w:pPr>
        <w:pStyle w:val="Ttulo2"/>
        <w:ind w:left="709" w:hanging="715"/>
        <w:rPr>
          <w:sz w:val="22"/>
          <w:szCs w:val="22"/>
        </w:rPr>
      </w:pPr>
      <w:r w:rsidRPr="00885742">
        <w:rPr>
          <w:sz w:val="22"/>
          <w:szCs w:val="22"/>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55FCF5F0" w14:textId="77777777" w:rsidR="00572F2C" w:rsidRPr="00885742" w:rsidRDefault="00572F2C" w:rsidP="005A6D65">
      <w:pPr>
        <w:ind w:left="709" w:hanging="715"/>
        <w:rPr>
          <w:sz w:val="22"/>
          <w:szCs w:val="22"/>
        </w:rPr>
      </w:pPr>
    </w:p>
    <w:p w14:paraId="66574E14" w14:textId="7076A472" w:rsidR="00572F2C" w:rsidRPr="00885742" w:rsidRDefault="00572F2C" w:rsidP="005A6D65">
      <w:pPr>
        <w:pStyle w:val="Ttulo2"/>
        <w:ind w:left="709" w:hanging="715"/>
        <w:rPr>
          <w:sz w:val="22"/>
          <w:szCs w:val="22"/>
        </w:rPr>
      </w:pPr>
      <w:r w:rsidRPr="00885742">
        <w:rPr>
          <w:sz w:val="22"/>
          <w:szCs w:val="22"/>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128F8EB8" w14:textId="77777777" w:rsidR="00572F2C" w:rsidRPr="00885742" w:rsidRDefault="00572F2C" w:rsidP="005A6D65">
      <w:pPr>
        <w:ind w:left="709" w:hanging="715"/>
        <w:rPr>
          <w:sz w:val="22"/>
          <w:szCs w:val="22"/>
        </w:rPr>
      </w:pPr>
    </w:p>
    <w:p w14:paraId="4D4D17E8" w14:textId="1261AA41" w:rsidR="00572F2C" w:rsidRPr="00885742" w:rsidRDefault="00572F2C" w:rsidP="005A6D65">
      <w:pPr>
        <w:pStyle w:val="Ttulo2"/>
        <w:ind w:left="709" w:hanging="715"/>
        <w:rPr>
          <w:sz w:val="22"/>
          <w:szCs w:val="22"/>
        </w:rPr>
      </w:pPr>
      <w:r w:rsidRPr="00885742">
        <w:rPr>
          <w:sz w:val="22"/>
          <w:szCs w:val="22"/>
        </w:rPr>
        <w:t xml:space="preserve">Na hipótese de comportamento contínuo de desconformidade da prestação do serviço em relação à qualidade exigida, bem como quando esta ultrapassar os níveis mínimos </w:t>
      </w:r>
      <w:r w:rsidRPr="00885742">
        <w:rPr>
          <w:sz w:val="22"/>
          <w:szCs w:val="22"/>
        </w:rPr>
        <w:lastRenderedPageBreak/>
        <w:t>toleráveis previstos nos indicadores, além dos fatores redutores, devem ser aplicadas as sanções à CONTRATADA de acordo com as regras previstas no ato convocatório.</w:t>
      </w:r>
    </w:p>
    <w:p w14:paraId="47CD369C" w14:textId="77777777" w:rsidR="00572F2C" w:rsidRPr="00885742" w:rsidRDefault="00572F2C" w:rsidP="005A6D65">
      <w:pPr>
        <w:ind w:left="709" w:hanging="715"/>
        <w:rPr>
          <w:sz w:val="22"/>
          <w:szCs w:val="22"/>
        </w:rPr>
      </w:pPr>
    </w:p>
    <w:p w14:paraId="54A6C5A7" w14:textId="12EA36AE" w:rsidR="00572F2C" w:rsidRPr="00885742" w:rsidRDefault="00572F2C" w:rsidP="005A6D65">
      <w:pPr>
        <w:pStyle w:val="Ttulo2"/>
        <w:ind w:left="709" w:hanging="715"/>
        <w:rPr>
          <w:sz w:val="22"/>
          <w:szCs w:val="22"/>
        </w:rPr>
      </w:pPr>
      <w:r w:rsidRPr="00885742">
        <w:rPr>
          <w:sz w:val="22"/>
          <w:szCs w:val="22"/>
        </w:rPr>
        <w:t>O fiscal técnico poderá realizar avaliação diária, semanal ou mensal, desde que o período escolhido seja suficiente para avaliar ou, se for o caso, aferir o desempenho e qualidade da prestação dos serviços.</w:t>
      </w:r>
    </w:p>
    <w:p w14:paraId="3E407E63" w14:textId="77777777" w:rsidR="00572F2C" w:rsidRPr="00885742" w:rsidRDefault="00572F2C" w:rsidP="005A6D65">
      <w:pPr>
        <w:ind w:left="709" w:hanging="715"/>
        <w:rPr>
          <w:sz w:val="22"/>
          <w:szCs w:val="22"/>
        </w:rPr>
      </w:pPr>
    </w:p>
    <w:p w14:paraId="299E0D3A" w14:textId="6E4B7077" w:rsidR="00572F2C" w:rsidRPr="00885742" w:rsidRDefault="00572F2C" w:rsidP="005A6D65">
      <w:pPr>
        <w:pStyle w:val="Ttulo2"/>
        <w:ind w:left="709" w:hanging="715"/>
        <w:rPr>
          <w:sz w:val="22"/>
          <w:szCs w:val="22"/>
        </w:rPr>
      </w:pPr>
      <w:r w:rsidRPr="00885742">
        <w:rPr>
          <w:sz w:val="22"/>
          <w:szCs w:val="22"/>
        </w:rPr>
        <w:t>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w:t>
      </w:r>
    </w:p>
    <w:p w14:paraId="3116B703" w14:textId="2D09BDBE" w:rsidR="00572F2C" w:rsidRPr="00885742" w:rsidRDefault="00572F2C" w:rsidP="005A6D65">
      <w:pPr>
        <w:pStyle w:val="Ttulo2"/>
        <w:ind w:left="709" w:hanging="715"/>
        <w:rPr>
          <w:sz w:val="22"/>
          <w:szCs w:val="22"/>
        </w:rPr>
      </w:pPr>
      <w:r w:rsidRPr="00885742">
        <w:rPr>
          <w:sz w:val="22"/>
          <w:szCs w:val="22"/>
        </w:rPr>
        <w:t>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w:t>
      </w:r>
    </w:p>
    <w:p w14:paraId="69C0E528" w14:textId="77777777" w:rsidR="00572F2C" w:rsidRPr="00885742" w:rsidRDefault="00572F2C" w:rsidP="005A6D65">
      <w:pPr>
        <w:ind w:left="709" w:hanging="715"/>
        <w:rPr>
          <w:sz w:val="22"/>
          <w:szCs w:val="22"/>
        </w:rPr>
      </w:pPr>
    </w:p>
    <w:p w14:paraId="3F271F30" w14:textId="10705DD6" w:rsidR="00572F2C" w:rsidRPr="00885742" w:rsidRDefault="00572F2C" w:rsidP="005A6D65">
      <w:pPr>
        <w:pStyle w:val="Ttulo2"/>
        <w:ind w:left="709" w:hanging="715"/>
        <w:rPr>
          <w:sz w:val="22"/>
          <w:szCs w:val="22"/>
        </w:rPr>
      </w:pPr>
      <w:r w:rsidRPr="00885742">
        <w:rPr>
          <w:sz w:val="22"/>
          <w:szCs w:val="22"/>
        </w:rPr>
        <w:t>O representante da CONTRATANTE deverá promover o registro das ocorrências verificadas, adotando as providências necessárias ao fiel cumprimento das cláusulas contratuais, conforme o disposto nos §§ 1º e 2º do art. 67 da Lei nº 8.666, de 1993, Lei 13.303, de 2016 e IN nº 05, de 2017.</w:t>
      </w:r>
    </w:p>
    <w:p w14:paraId="41CCA5AC" w14:textId="77777777" w:rsidR="00572F2C" w:rsidRPr="00885742" w:rsidRDefault="00572F2C" w:rsidP="005A6D65">
      <w:pPr>
        <w:ind w:left="709" w:hanging="715"/>
        <w:rPr>
          <w:sz w:val="22"/>
          <w:szCs w:val="22"/>
        </w:rPr>
      </w:pPr>
    </w:p>
    <w:p w14:paraId="036DCD8A" w14:textId="39C58CEE" w:rsidR="00572F2C" w:rsidRPr="00885742" w:rsidRDefault="00572F2C" w:rsidP="005A6D65">
      <w:pPr>
        <w:pStyle w:val="Ttulo2"/>
        <w:ind w:left="709" w:hanging="715"/>
        <w:rPr>
          <w:sz w:val="22"/>
          <w:szCs w:val="22"/>
        </w:rPr>
      </w:pPr>
      <w:r w:rsidRPr="00885742">
        <w:rPr>
          <w:sz w:val="22"/>
          <w:szCs w:val="22"/>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885742">
        <w:rPr>
          <w:sz w:val="22"/>
          <w:szCs w:val="22"/>
        </w:rPr>
        <w:t>arts</w:t>
      </w:r>
      <w:proofErr w:type="spellEnd"/>
      <w:r w:rsidRPr="00885742">
        <w:rPr>
          <w:sz w:val="22"/>
          <w:szCs w:val="22"/>
        </w:rPr>
        <w:t>. 77 e 80 da Lei nº 8.666, de 1993, Lei 13.303, de 2016 e IN nº 05, de 2017.</w:t>
      </w:r>
    </w:p>
    <w:p w14:paraId="6ABC6C5C" w14:textId="77777777" w:rsidR="00572F2C" w:rsidRPr="00885742" w:rsidRDefault="00572F2C" w:rsidP="005A6D65">
      <w:pPr>
        <w:ind w:left="709" w:hanging="715"/>
        <w:rPr>
          <w:sz w:val="22"/>
          <w:szCs w:val="22"/>
        </w:rPr>
      </w:pPr>
    </w:p>
    <w:p w14:paraId="1D8A37BF" w14:textId="70C3E78B" w:rsidR="00572F2C" w:rsidRPr="00885742" w:rsidRDefault="00572F2C" w:rsidP="005A6D65">
      <w:pPr>
        <w:pStyle w:val="Ttulo2"/>
        <w:ind w:left="709" w:hanging="715"/>
        <w:rPr>
          <w:sz w:val="22"/>
          <w:szCs w:val="22"/>
        </w:rPr>
      </w:pPr>
      <w:r w:rsidRPr="00885742">
        <w:rPr>
          <w:sz w:val="22"/>
          <w:szCs w:val="22"/>
        </w:rPr>
        <w:t>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p>
    <w:p w14:paraId="2696A9AC" w14:textId="77777777" w:rsidR="00572F2C" w:rsidRPr="00885742" w:rsidRDefault="00572F2C" w:rsidP="005A6D65">
      <w:pPr>
        <w:ind w:left="709" w:hanging="715"/>
        <w:rPr>
          <w:sz w:val="22"/>
          <w:szCs w:val="22"/>
        </w:rPr>
      </w:pPr>
    </w:p>
    <w:p w14:paraId="6112623B" w14:textId="66D3699E" w:rsidR="00572F2C" w:rsidRPr="00885742" w:rsidRDefault="00572F2C" w:rsidP="005A6D65">
      <w:pPr>
        <w:pStyle w:val="Ttulo3"/>
        <w:ind w:left="709" w:hanging="715"/>
        <w:rPr>
          <w:sz w:val="22"/>
          <w:szCs w:val="22"/>
        </w:rPr>
      </w:pPr>
      <w:r w:rsidRPr="00885742">
        <w:rPr>
          <w:sz w:val="22"/>
          <w:szCs w:val="22"/>
        </w:rPr>
        <w:t>Não havendo quitação das obrigações por parte da CONTRATADA no prazo de quinze dias, a CONTRATANTE poderá efetuar o pagamento das obrigações diretamente aos empregados da contratada que tenham participado da execução dos serviços objeto do contrato.</w:t>
      </w:r>
    </w:p>
    <w:p w14:paraId="5787AF62" w14:textId="77777777" w:rsidR="00572F2C" w:rsidRPr="00885742" w:rsidRDefault="00572F2C" w:rsidP="005A6D65">
      <w:pPr>
        <w:ind w:left="709" w:hanging="715"/>
        <w:rPr>
          <w:sz w:val="22"/>
          <w:szCs w:val="22"/>
        </w:rPr>
      </w:pPr>
    </w:p>
    <w:p w14:paraId="1457B377" w14:textId="1E066E2B" w:rsidR="00572F2C" w:rsidRPr="00885742" w:rsidRDefault="00572F2C" w:rsidP="005A6D65">
      <w:pPr>
        <w:pStyle w:val="Ttulo3"/>
        <w:ind w:left="709" w:hanging="715"/>
        <w:rPr>
          <w:sz w:val="22"/>
          <w:szCs w:val="22"/>
        </w:rPr>
      </w:pPr>
      <w:r w:rsidRPr="00885742">
        <w:rPr>
          <w:sz w:val="22"/>
          <w:szCs w:val="22"/>
        </w:rPr>
        <w:t>O sindicato representante da categoria do trabalhador deverá ser notificado pela CONTRATANTE para acompanhar o pagamento das verbas mencionadas.</w:t>
      </w:r>
    </w:p>
    <w:p w14:paraId="77BD3B03" w14:textId="77777777" w:rsidR="00572F2C" w:rsidRPr="00885742" w:rsidRDefault="00572F2C" w:rsidP="005A6D65">
      <w:pPr>
        <w:ind w:left="709" w:hanging="715"/>
        <w:rPr>
          <w:sz w:val="22"/>
          <w:szCs w:val="22"/>
        </w:rPr>
      </w:pPr>
    </w:p>
    <w:p w14:paraId="41A2EDBD" w14:textId="65A6F95C" w:rsidR="00572F2C" w:rsidRPr="00885742" w:rsidRDefault="00572F2C" w:rsidP="005A6D65">
      <w:pPr>
        <w:pStyle w:val="Ttulo3"/>
        <w:ind w:left="709" w:hanging="715"/>
        <w:rPr>
          <w:sz w:val="22"/>
          <w:szCs w:val="22"/>
        </w:rPr>
      </w:pPr>
      <w:r w:rsidRPr="00885742">
        <w:rPr>
          <w:sz w:val="22"/>
          <w:szCs w:val="22"/>
        </w:rPr>
        <w:t>Tais pagamentos não configuram vínculo empregatício ou implicam a assunção de responsabilidade por quaisquer obrigações dele decorrentes entre a contratante e os empregados da contratada.</w:t>
      </w:r>
    </w:p>
    <w:p w14:paraId="51B92932" w14:textId="77777777" w:rsidR="00572F2C" w:rsidRPr="00885742" w:rsidRDefault="00572F2C" w:rsidP="005A6D65">
      <w:pPr>
        <w:ind w:left="709" w:hanging="715"/>
        <w:rPr>
          <w:sz w:val="22"/>
          <w:szCs w:val="22"/>
        </w:rPr>
      </w:pPr>
    </w:p>
    <w:p w14:paraId="38E9E389" w14:textId="01ECEA35" w:rsidR="00572F2C" w:rsidRPr="00885742" w:rsidRDefault="0051041A" w:rsidP="005A6D65">
      <w:pPr>
        <w:pStyle w:val="Ttulo2"/>
        <w:ind w:left="709" w:hanging="715"/>
        <w:rPr>
          <w:sz w:val="22"/>
          <w:szCs w:val="22"/>
        </w:rPr>
      </w:pPr>
      <w:r w:rsidRPr="00885742">
        <w:rPr>
          <w:sz w:val="22"/>
          <w:szCs w:val="22"/>
        </w:rPr>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78E1B3EA" w14:textId="77777777" w:rsidR="0051041A" w:rsidRPr="00885742" w:rsidRDefault="0051041A" w:rsidP="005A6D65">
      <w:pPr>
        <w:ind w:left="709" w:hanging="715"/>
        <w:rPr>
          <w:sz w:val="22"/>
          <w:szCs w:val="22"/>
        </w:rPr>
      </w:pPr>
    </w:p>
    <w:p w14:paraId="38CE4154" w14:textId="178D7A41" w:rsidR="0051041A" w:rsidRPr="00885742" w:rsidRDefault="0051041A" w:rsidP="005A6D65">
      <w:pPr>
        <w:pStyle w:val="Ttulo2"/>
        <w:ind w:left="709" w:hanging="715"/>
        <w:rPr>
          <w:sz w:val="22"/>
          <w:szCs w:val="22"/>
        </w:rPr>
      </w:pPr>
      <w:r w:rsidRPr="00885742">
        <w:rPr>
          <w:sz w:val="22"/>
          <w:szCs w:val="22"/>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Lei 13.303, de 2016 e IN nº 05, de 2017.</w:t>
      </w:r>
    </w:p>
    <w:p w14:paraId="6FCEC843" w14:textId="77777777" w:rsidR="00782FF7" w:rsidRPr="00885742" w:rsidRDefault="00782FF7" w:rsidP="005A6D65">
      <w:pPr>
        <w:ind w:left="709" w:hanging="715"/>
        <w:rPr>
          <w:sz w:val="22"/>
          <w:szCs w:val="22"/>
        </w:rPr>
      </w:pPr>
    </w:p>
    <w:p w14:paraId="6AE5A01C" w14:textId="77777777" w:rsidR="00795DCB" w:rsidRPr="00885742" w:rsidRDefault="00795DCB" w:rsidP="005A6D65">
      <w:pPr>
        <w:pStyle w:val="Ttulo2"/>
        <w:ind w:left="709" w:hanging="715"/>
        <w:rPr>
          <w:sz w:val="22"/>
          <w:szCs w:val="22"/>
        </w:rPr>
      </w:pPr>
      <w:r w:rsidRPr="00885742">
        <w:rPr>
          <w:sz w:val="22"/>
          <w:szCs w:val="22"/>
        </w:rPr>
        <w:t>Rejeitar, no todo ou em parte, serviço executado em desacor</w:t>
      </w:r>
      <w:r w:rsidR="004D0521" w:rsidRPr="00885742">
        <w:rPr>
          <w:sz w:val="22"/>
          <w:szCs w:val="22"/>
        </w:rPr>
        <w:t>do com o instrumento contratual.</w:t>
      </w:r>
    </w:p>
    <w:p w14:paraId="063C3010" w14:textId="77777777" w:rsidR="00DD4CBC" w:rsidRPr="00885742" w:rsidRDefault="00DD4CBC" w:rsidP="005A6D65">
      <w:pPr>
        <w:ind w:left="709" w:hanging="715"/>
        <w:rPr>
          <w:sz w:val="22"/>
          <w:szCs w:val="22"/>
        </w:rPr>
      </w:pPr>
    </w:p>
    <w:p w14:paraId="4E0C79DA" w14:textId="77777777" w:rsidR="00A6649F" w:rsidRPr="00885742" w:rsidRDefault="00A6649F" w:rsidP="005A6D65">
      <w:pPr>
        <w:pStyle w:val="Ttulo2"/>
        <w:ind w:left="709" w:hanging="715"/>
        <w:rPr>
          <w:sz w:val="22"/>
          <w:szCs w:val="22"/>
        </w:rPr>
      </w:pPr>
      <w:r w:rsidRPr="00885742">
        <w:rPr>
          <w:sz w:val="22"/>
          <w:szCs w:val="22"/>
        </w:rPr>
        <w:t xml:space="preserve">O fiscal do contrato terá </w:t>
      </w:r>
      <w:r w:rsidR="004758DE" w:rsidRPr="00885742">
        <w:rPr>
          <w:sz w:val="22"/>
          <w:szCs w:val="22"/>
        </w:rPr>
        <w:t>05</w:t>
      </w:r>
      <w:r w:rsidRPr="00885742">
        <w:rPr>
          <w:sz w:val="22"/>
          <w:szCs w:val="22"/>
        </w:rPr>
        <w:t xml:space="preserve"> (</w:t>
      </w:r>
      <w:r w:rsidR="004758DE" w:rsidRPr="00885742">
        <w:rPr>
          <w:sz w:val="22"/>
          <w:szCs w:val="22"/>
        </w:rPr>
        <w:t>cinco</w:t>
      </w:r>
      <w:r w:rsidRPr="00885742">
        <w:rPr>
          <w:sz w:val="22"/>
          <w:szCs w:val="22"/>
        </w:rPr>
        <w:t xml:space="preserve">) dias úteis para analisar </w:t>
      </w:r>
      <w:r w:rsidR="0012544E" w:rsidRPr="00885742">
        <w:rPr>
          <w:sz w:val="22"/>
          <w:szCs w:val="22"/>
        </w:rPr>
        <w:t>os relatórios e documentos apresentados</w:t>
      </w:r>
      <w:r w:rsidRPr="00885742">
        <w:rPr>
          <w:sz w:val="22"/>
          <w:szCs w:val="22"/>
        </w:rPr>
        <w:t xml:space="preserve"> pela contratada</w:t>
      </w:r>
      <w:r w:rsidR="0012544E" w:rsidRPr="00885742">
        <w:rPr>
          <w:sz w:val="22"/>
          <w:szCs w:val="22"/>
        </w:rPr>
        <w:t>, contados do dia seguinte do recebimento destes</w:t>
      </w:r>
      <w:r w:rsidRPr="00885742">
        <w:rPr>
          <w:sz w:val="22"/>
          <w:szCs w:val="22"/>
        </w:rPr>
        <w:t>.</w:t>
      </w:r>
    </w:p>
    <w:p w14:paraId="4FAB8832" w14:textId="77777777" w:rsidR="00DD4CBC" w:rsidRPr="00885742" w:rsidRDefault="00DD4CBC" w:rsidP="005A6D65">
      <w:pPr>
        <w:ind w:left="709" w:hanging="715"/>
        <w:rPr>
          <w:sz w:val="22"/>
          <w:szCs w:val="22"/>
        </w:rPr>
      </w:pPr>
    </w:p>
    <w:p w14:paraId="20433047" w14:textId="77777777" w:rsidR="00DD4CBC" w:rsidRPr="00885742" w:rsidRDefault="00DD4CBC" w:rsidP="005A6D65">
      <w:pPr>
        <w:ind w:left="709" w:hanging="715"/>
        <w:rPr>
          <w:sz w:val="22"/>
          <w:szCs w:val="22"/>
        </w:rPr>
      </w:pPr>
    </w:p>
    <w:p w14:paraId="4C9FDC1A" w14:textId="77777777" w:rsidR="00795DCB" w:rsidRPr="00885742" w:rsidRDefault="00795DCB" w:rsidP="005A6D65">
      <w:pPr>
        <w:pStyle w:val="Ttulo2"/>
        <w:ind w:left="709" w:hanging="715"/>
        <w:rPr>
          <w:sz w:val="22"/>
          <w:szCs w:val="22"/>
        </w:rPr>
      </w:pPr>
      <w:r w:rsidRPr="00885742">
        <w:rPr>
          <w:sz w:val="22"/>
          <w:szCs w:val="22"/>
        </w:rPr>
        <w:t>Notificar a contratada sobre quaisquer ocorrências encontradas em desconformidade com as cláusulas contratuais, sempre por escrito, com prov</w:t>
      </w:r>
      <w:r w:rsidR="004D0521" w:rsidRPr="00885742">
        <w:rPr>
          <w:sz w:val="22"/>
          <w:szCs w:val="22"/>
        </w:rPr>
        <w:t>a de recebimento da notificação.</w:t>
      </w:r>
    </w:p>
    <w:p w14:paraId="2BCBA6CA" w14:textId="77777777" w:rsidR="00DD4CBC" w:rsidRPr="00885742" w:rsidRDefault="00DD4CBC" w:rsidP="005A6D65">
      <w:pPr>
        <w:ind w:left="709" w:hanging="715"/>
        <w:rPr>
          <w:sz w:val="22"/>
          <w:szCs w:val="22"/>
        </w:rPr>
      </w:pPr>
    </w:p>
    <w:p w14:paraId="2240CFDD" w14:textId="77777777" w:rsidR="00795DCB" w:rsidRPr="00885742" w:rsidRDefault="00795DCB" w:rsidP="005A6D65">
      <w:pPr>
        <w:pStyle w:val="Ttulo2"/>
        <w:ind w:left="709" w:hanging="715"/>
        <w:rPr>
          <w:sz w:val="22"/>
          <w:szCs w:val="22"/>
        </w:rPr>
      </w:pPr>
      <w:r w:rsidRPr="00885742">
        <w:rPr>
          <w:sz w:val="22"/>
          <w:szCs w:val="22"/>
        </w:rPr>
        <w:t>Atestar as notas fiscais e encaminhá-las ao Supervisor de Fiscalização, quando houver, ou ao titular da unidade orgânica demandante, para p</w:t>
      </w:r>
      <w:r w:rsidR="004D0521" w:rsidRPr="00885742">
        <w:rPr>
          <w:sz w:val="22"/>
          <w:szCs w:val="22"/>
        </w:rPr>
        <w:t>rovidências quanto ao pagamento.</w:t>
      </w:r>
    </w:p>
    <w:p w14:paraId="2B730A28" w14:textId="77777777" w:rsidR="00DD4CBC" w:rsidRPr="00885742" w:rsidRDefault="00DD4CBC" w:rsidP="005A6D65">
      <w:pPr>
        <w:ind w:left="709" w:hanging="715"/>
        <w:rPr>
          <w:sz w:val="22"/>
          <w:szCs w:val="22"/>
        </w:rPr>
      </w:pPr>
    </w:p>
    <w:p w14:paraId="77597532" w14:textId="77777777" w:rsidR="00795DCB" w:rsidRPr="00885742" w:rsidRDefault="00795DCB" w:rsidP="005A6D65">
      <w:pPr>
        <w:pStyle w:val="Ttulo2"/>
        <w:ind w:left="709" w:hanging="715"/>
        <w:rPr>
          <w:sz w:val="22"/>
          <w:szCs w:val="22"/>
        </w:rPr>
      </w:pPr>
      <w:r w:rsidRPr="00885742">
        <w:rPr>
          <w:sz w:val="22"/>
          <w:szCs w:val="22"/>
        </w:rPr>
        <w:t>Receber e encaminhar ao Supervisor de Fiscalização, quando houver, ou ao titular da unidade orgânica demandante, para providências, os pedidos de reajuste/repactuação e re</w:t>
      </w:r>
      <w:r w:rsidR="004D0521" w:rsidRPr="00885742">
        <w:rPr>
          <w:sz w:val="22"/>
          <w:szCs w:val="22"/>
        </w:rPr>
        <w:t>equilíbrio econômico financeiro.</w:t>
      </w:r>
    </w:p>
    <w:p w14:paraId="3DF2091C" w14:textId="77777777" w:rsidR="00DD4CBC" w:rsidRPr="00885742" w:rsidRDefault="00DD4CBC" w:rsidP="005A6D65">
      <w:pPr>
        <w:ind w:left="709" w:hanging="715"/>
        <w:rPr>
          <w:sz w:val="22"/>
          <w:szCs w:val="22"/>
        </w:rPr>
      </w:pPr>
    </w:p>
    <w:p w14:paraId="09543A16" w14:textId="77777777" w:rsidR="00795DCB" w:rsidRPr="00885742" w:rsidRDefault="00795DCB" w:rsidP="005A6D65">
      <w:pPr>
        <w:pStyle w:val="Ttulo2"/>
        <w:ind w:left="709" w:hanging="715"/>
        <w:rPr>
          <w:sz w:val="22"/>
          <w:szCs w:val="22"/>
        </w:rPr>
      </w:pPr>
      <w:r w:rsidRPr="00885742">
        <w:rPr>
          <w:sz w:val="22"/>
          <w:szCs w:val="22"/>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885742">
        <w:rPr>
          <w:sz w:val="22"/>
          <w:szCs w:val="22"/>
        </w:rPr>
        <w:t>do prazo de vigência contratual.</w:t>
      </w:r>
    </w:p>
    <w:p w14:paraId="7F451955" w14:textId="77777777" w:rsidR="00DD4CBC" w:rsidRPr="00885742" w:rsidRDefault="00DD4CBC" w:rsidP="005A6D65">
      <w:pPr>
        <w:ind w:left="709" w:hanging="715"/>
        <w:rPr>
          <w:sz w:val="22"/>
          <w:szCs w:val="22"/>
        </w:rPr>
      </w:pPr>
    </w:p>
    <w:p w14:paraId="18E9CCB0" w14:textId="77777777" w:rsidR="00795DCB" w:rsidRPr="00885742" w:rsidRDefault="00795DCB" w:rsidP="005A6D65">
      <w:pPr>
        <w:pStyle w:val="Ttulo2"/>
        <w:ind w:left="709" w:hanging="715"/>
        <w:rPr>
          <w:sz w:val="22"/>
          <w:szCs w:val="22"/>
        </w:rPr>
      </w:pPr>
      <w:r w:rsidRPr="00885742">
        <w:rPr>
          <w:sz w:val="22"/>
          <w:szCs w:val="22"/>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885742">
        <w:rPr>
          <w:sz w:val="22"/>
          <w:szCs w:val="22"/>
        </w:rPr>
        <w:t xml:space="preserve"> pela autoridade competente</w:t>
      </w:r>
      <w:r w:rsidR="00122CAF" w:rsidRPr="00885742">
        <w:rPr>
          <w:sz w:val="22"/>
          <w:szCs w:val="22"/>
        </w:rPr>
        <w:t>.</w:t>
      </w:r>
    </w:p>
    <w:p w14:paraId="5C5E4AB0" w14:textId="77777777" w:rsidR="00DD4CBC" w:rsidRPr="00885742" w:rsidRDefault="00DD4CBC" w:rsidP="005A6D65">
      <w:pPr>
        <w:ind w:left="709" w:hanging="715"/>
        <w:rPr>
          <w:sz w:val="22"/>
          <w:szCs w:val="22"/>
        </w:rPr>
      </w:pPr>
    </w:p>
    <w:p w14:paraId="2864181B" w14:textId="77777777" w:rsidR="00795DCB" w:rsidRPr="00885742" w:rsidRDefault="00795DCB" w:rsidP="005A6D65">
      <w:pPr>
        <w:pStyle w:val="Ttulo2"/>
        <w:ind w:left="709" w:hanging="715"/>
        <w:rPr>
          <w:sz w:val="22"/>
          <w:szCs w:val="22"/>
        </w:rPr>
      </w:pPr>
      <w:r w:rsidRPr="00885742">
        <w:rPr>
          <w:sz w:val="22"/>
          <w:szCs w:val="22"/>
        </w:rPr>
        <w:t>Informar à unidade de finanças, mediante Termo de Encerramento Físico – TEF, quanto ao término da vigência do contrato, para providências do sentido de liberação da garantia co</w:t>
      </w:r>
      <w:r w:rsidR="004D0521" w:rsidRPr="00885742">
        <w:rPr>
          <w:sz w:val="22"/>
          <w:szCs w:val="22"/>
        </w:rPr>
        <w:t>ntratual em favor da contratada.</w:t>
      </w:r>
    </w:p>
    <w:p w14:paraId="22FD994E" w14:textId="77777777" w:rsidR="00DD4CBC" w:rsidRPr="00885742" w:rsidRDefault="00DD4CBC" w:rsidP="005A6D65">
      <w:pPr>
        <w:ind w:left="709" w:hanging="715"/>
        <w:rPr>
          <w:sz w:val="22"/>
          <w:szCs w:val="22"/>
        </w:rPr>
      </w:pPr>
    </w:p>
    <w:p w14:paraId="75EF0279" w14:textId="77777777" w:rsidR="00795DCB" w:rsidRPr="00885742" w:rsidRDefault="00795DCB" w:rsidP="005A6D65">
      <w:pPr>
        <w:pStyle w:val="Ttulo2"/>
        <w:ind w:left="709" w:hanging="715"/>
        <w:rPr>
          <w:sz w:val="22"/>
          <w:szCs w:val="22"/>
        </w:rPr>
      </w:pPr>
      <w:r w:rsidRPr="00885742">
        <w:rPr>
          <w:sz w:val="22"/>
          <w:szCs w:val="22"/>
        </w:rPr>
        <w:t>Receber as etapas d</w:t>
      </w:r>
      <w:r w:rsidR="006F700B" w:rsidRPr="00885742">
        <w:rPr>
          <w:sz w:val="22"/>
          <w:szCs w:val="22"/>
        </w:rPr>
        <w:t xml:space="preserve">os </w:t>
      </w:r>
      <w:r w:rsidRPr="00885742">
        <w:rPr>
          <w:sz w:val="22"/>
          <w:szCs w:val="22"/>
        </w:rPr>
        <w:t>serviços mediante medições precisas e de a</w:t>
      </w:r>
      <w:r w:rsidR="004D0521" w:rsidRPr="00885742">
        <w:rPr>
          <w:sz w:val="22"/>
          <w:szCs w:val="22"/>
        </w:rPr>
        <w:t>cordo com as regras contratuais.</w:t>
      </w:r>
    </w:p>
    <w:p w14:paraId="6D3EE48D" w14:textId="77777777" w:rsidR="00DD4CBC" w:rsidRPr="00885742" w:rsidRDefault="00DD4CBC" w:rsidP="005A6D65">
      <w:pPr>
        <w:ind w:left="709" w:hanging="715"/>
        <w:rPr>
          <w:sz w:val="22"/>
          <w:szCs w:val="22"/>
        </w:rPr>
      </w:pPr>
    </w:p>
    <w:p w14:paraId="20D2D429" w14:textId="77777777" w:rsidR="00795DCB" w:rsidRPr="00885742" w:rsidRDefault="00795DCB" w:rsidP="005A6D65">
      <w:pPr>
        <w:pStyle w:val="Ttulo2"/>
        <w:ind w:left="709" w:hanging="715"/>
        <w:rPr>
          <w:sz w:val="22"/>
          <w:szCs w:val="22"/>
        </w:rPr>
      </w:pPr>
      <w:r w:rsidRPr="00885742">
        <w:rPr>
          <w:sz w:val="22"/>
          <w:szCs w:val="22"/>
        </w:rPr>
        <w:t xml:space="preserve">Informar ao </w:t>
      </w:r>
      <w:r w:rsidR="004F219F" w:rsidRPr="00885742">
        <w:rPr>
          <w:sz w:val="22"/>
          <w:szCs w:val="22"/>
        </w:rPr>
        <w:t>Supervisor de Fiscalização</w:t>
      </w:r>
      <w:r w:rsidRPr="00885742">
        <w:rPr>
          <w:sz w:val="22"/>
          <w:szCs w:val="22"/>
        </w:rPr>
        <w:t>, quando houver, ou ao titular da unidade orgânica demandante as ocorrências relacionadas à execução do contrato que ultrapassarem a sua competência de atuação, objetivando a regularização da</w:t>
      </w:r>
      <w:r w:rsidR="004D0521" w:rsidRPr="00885742">
        <w:rPr>
          <w:sz w:val="22"/>
          <w:szCs w:val="22"/>
        </w:rPr>
        <w:t>s faltas ou defeitos observados.</w:t>
      </w:r>
    </w:p>
    <w:p w14:paraId="5321E1C4" w14:textId="77777777" w:rsidR="00DD4CBC" w:rsidRPr="00885742" w:rsidRDefault="00DD4CBC" w:rsidP="005A6D65">
      <w:pPr>
        <w:ind w:left="709" w:hanging="715"/>
        <w:rPr>
          <w:sz w:val="22"/>
          <w:szCs w:val="22"/>
        </w:rPr>
      </w:pPr>
    </w:p>
    <w:p w14:paraId="55DEF0DF" w14:textId="77777777" w:rsidR="00795DCB" w:rsidRPr="00885742" w:rsidRDefault="00795DCB" w:rsidP="005A6D65">
      <w:pPr>
        <w:pStyle w:val="Ttulo2"/>
        <w:ind w:left="709" w:hanging="715"/>
        <w:rPr>
          <w:sz w:val="22"/>
          <w:szCs w:val="22"/>
        </w:rPr>
      </w:pPr>
      <w:r w:rsidRPr="00885742">
        <w:rPr>
          <w:sz w:val="22"/>
          <w:szCs w:val="22"/>
        </w:rPr>
        <w:t xml:space="preserve">Receber, provisória e definitivamente, </w:t>
      </w:r>
      <w:r w:rsidR="006F700B" w:rsidRPr="00885742">
        <w:rPr>
          <w:sz w:val="22"/>
          <w:szCs w:val="22"/>
        </w:rPr>
        <w:t xml:space="preserve">os </w:t>
      </w:r>
      <w:r w:rsidRPr="00885742">
        <w:rPr>
          <w:sz w:val="22"/>
          <w:szCs w:val="22"/>
        </w:rPr>
        <w:t>serviços sob sua responsabilidade, mediante recibo ou Termo Circunstanciado, quando não for designada comissão de</w:t>
      </w:r>
      <w:r w:rsidR="004D0521" w:rsidRPr="00885742">
        <w:rPr>
          <w:sz w:val="22"/>
          <w:szCs w:val="22"/>
        </w:rPr>
        <w:t xml:space="preserve"> recebimento ou outro empregado.</w:t>
      </w:r>
    </w:p>
    <w:p w14:paraId="64CB7E97" w14:textId="77777777" w:rsidR="00DD4CBC" w:rsidRPr="00885742" w:rsidRDefault="00DD4CBC" w:rsidP="005A6D65">
      <w:pPr>
        <w:ind w:left="709" w:hanging="715"/>
        <w:rPr>
          <w:sz w:val="22"/>
          <w:szCs w:val="22"/>
        </w:rPr>
      </w:pPr>
    </w:p>
    <w:p w14:paraId="6DC4500D" w14:textId="77777777" w:rsidR="003A2D9B" w:rsidRPr="00885742" w:rsidRDefault="003A2D9B" w:rsidP="005A6D65">
      <w:pPr>
        <w:pStyle w:val="Ttulo2"/>
        <w:ind w:left="709" w:hanging="715"/>
        <w:rPr>
          <w:sz w:val="22"/>
          <w:szCs w:val="22"/>
        </w:rPr>
      </w:pPr>
      <w:r w:rsidRPr="00885742">
        <w:rPr>
          <w:sz w:val="22"/>
          <w:szCs w:val="22"/>
        </w:rPr>
        <w:t xml:space="preserve">Cabe à Fiscalização verificar a ocorrência de fatos para os quais </w:t>
      </w:r>
      <w:r w:rsidR="00947292" w:rsidRPr="00885742">
        <w:rPr>
          <w:sz w:val="22"/>
          <w:szCs w:val="22"/>
        </w:rPr>
        <w:t>tenha</w:t>
      </w:r>
      <w:r w:rsidRPr="00885742">
        <w:rPr>
          <w:sz w:val="22"/>
          <w:szCs w:val="22"/>
        </w:rPr>
        <w:t xml:space="preserve"> sido estipulada qualquer penalidade contratual. A Fiscalização informará ao setor competente quanto </w:t>
      </w:r>
      <w:r w:rsidRPr="00885742">
        <w:rPr>
          <w:sz w:val="22"/>
          <w:szCs w:val="22"/>
        </w:rPr>
        <w:lastRenderedPageBreak/>
        <w:t>ao fato, instruindo o seu relatório com os documentos necessários, e em caso de multa, a indicação do seu valor.</w:t>
      </w:r>
    </w:p>
    <w:p w14:paraId="1F4003D4" w14:textId="77777777" w:rsidR="00DD4CBC" w:rsidRPr="00885742" w:rsidRDefault="00DD4CBC" w:rsidP="005A6D65">
      <w:pPr>
        <w:ind w:left="709" w:hanging="715"/>
        <w:rPr>
          <w:sz w:val="22"/>
          <w:szCs w:val="22"/>
        </w:rPr>
      </w:pPr>
    </w:p>
    <w:p w14:paraId="75DF8E4A" w14:textId="77777777" w:rsidR="003A2D9B" w:rsidRPr="00885742" w:rsidRDefault="003A2D9B" w:rsidP="005A6D65">
      <w:pPr>
        <w:pStyle w:val="Ttulo2"/>
        <w:ind w:left="709" w:hanging="715"/>
        <w:rPr>
          <w:sz w:val="22"/>
          <w:szCs w:val="22"/>
        </w:rPr>
      </w:pPr>
      <w:r w:rsidRPr="00885742">
        <w:rPr>
          <w:sz w:val="22"/>
          <w:szCs w:val="22"/>
        </w:rPr>
        <w:t>A ação e/ou omissão, total ou parcial, da Fiscalização não eximirá a Contratada da integral responsabilidade pela execução do objeto deste contrato.</w:t>
      </w:r>
    </w:p>
    <w:p w14:paraId="1C62A884" w14:textId="77777777" w:rsidR="00DD4CBC" w:rsidRPr="00885742" w:rsidRDefault="00DD4CBC" w:rsidP="005A6D65">
      <w:pPr>
        <w:ind w:left="709" w:hanging="715"/>
        <w:rPr>
          <w:sz w:val="22"/>
          <w:szCs w:val="22"/>
        </w:rPr>
      </w:pPr>
    </w:p>
    <w:p w14:paraId="0FE79EB5" w14:textId="77777777" w:rsidR="003A2D9B" w:rsidRPr="00885742" w:rsidRDefault="003A2D9B" w:rsidP="005A6D65">
      <w:pPr>
        <w:pStyle w:val="Ttulo2"/>
        <w:ind w:left="709" w:hanging="715"/>
        <w:rPr>
          <w:sz w:val="22"/>
          <w:szCs w:val="22"/>
        </w:rPr>
      </w:pPr>
      <w:r w:rsidRPr="00885742">
        <w:rPr>
          <w:sz w:val="22"/>
          <w:szCs w:val="22"/>
        </w:rPr>
        <w:t xml:space="preserve">A Fiscalização deverá verificar, periodicamente, no decorrer da execução do contrato, se a </w:t>
      </w:r>
      <w:r w:rsidR="0098597C" w:rsidRPr="00885742">
        <w:rPr>
          <w:sz w:val="22"/>
          <w:szCs w:val="22"/>
        </w:rPr>
        <w:t>CONTRATADA</w:t>
      </w:r>
      <w:r w:rsidRPr="00885742">
        <w:rPr>
          <w:sz w:val="22"/>
          <w:szCs w:val="22"/>
        </w:rPr>
        <w:t xml:space="preserve"> mantém, em compatibilidade com as obrigações assumidas, todas as condições de habilitação e qualificação exigidas na licitação, comprovada mediante consulta ao SICAF, CADIN ou certidões comprobatórias.</w:t>
      </w:r>
    </w:p>
    <w:p w14:paraId="43C0358F" w14:textId="77777777" w:rsidR="00683676" w:rsidRPr="00885742" w:rsidRDefault="00683676" w:rsidP="00534579">
      <w:pPr>
        <w:ind w:left="567" w:hanging="573"/>
        <w:rPr>
          <w:sz w:val="22"/>
          <w:szCs w:val="22"/>
        </w:rPr>
      </w:pPr>
    </w:p>
    <w:p w14:paraId="3FD38471" w14:textId="77777777" w:rsidR="003A2D9B" w:rsidRPr="00885742" w:rsidRDefault="003A2D9B" w:rsidP="007A18DB">
      <w:pPr>
        <w:pStyle w:val="Ttulo1"/>
        <w:rPr>
          <w:sz w:val="22"/>
          <w:szCs w:val="22"/>
        </w:rPr>
      </w:pPr>
      <w:bookmarkStart w:id="31" w:name="_Toc22300287"/>
      <w:r w:rsidRPr="00885742">
        <w:rPr>
          <w:sz w:val="22"/>
          <w:szCs w:val="22"/>
        </w:rPr>
        <w:t>RECEBIMENTO DEFINITIVO DOS SERVIÇOS</w:t>
      </w:r>
      <w:bookmarkEnd w:id="31"/>
    </w:p>
    <w:p w14:paraId="308CC68F" w14:textId="77777777" w:rsidR="00C5160E" w:rsidRPr="00885742" w:rsidRDefault="00C5160E" w:rsidP="003F03F2">
      <w:pPr>
        <w:ind w:left="851" w:hanging="851"/>
        <w:rPr>
          <w:sz w:val="22"/>
          <w:szCs w:val="22"/>
        </w:rPr>
      </w:pPr>
    </w:p>
    <w:p w14:paraId="23AA17D2" w14:textId="038D301F" w:rsidR="0036510C" w:rsidRPr="00885742" w:rsidRDefault="0036510C" w:rsidP="003F03F2">
      <w:pPr>
        <w:pStyle w:val="Ttulo2"/>
        <w:ind w:left="851" w:hanging="851"/>
        <w:rPr>
          <w:sz w:val="22"/>
          <w:szCs w:val="22"/>
        </w:rPr>
      </w:pPr>
      <w:bookmarkStart w:id="32" w:name="_Ref462323335"/>
      <w:r w:rsidRPr="00885742">
        <w:rPr>
          <w:sz w:val="22"/>
          <w:szCs w:val="22"/>
        </w:rPr>
        <w:t xml:space="preserve">Para a finalização dos trabalhos e, respectiva emissão, por parte da CODEVASF, do Termo de Encerramento Físico e do Atestado de Capacidade Técnica, além da liberação da caução contratual, a CONTRATADA deverá apresentar todos os relatórios exigidos </w:t>
      </w:r>
      <w:r w:rsidR="00D21567" w:rsidRPr="00885742">
        <w:rPr>
          <w:sz w:val="22"/>
          <w:szCs w:val="22"/>
        </w:rPr>
        <w:t xml:space="preserve">pela FISCALIZAÇÃO, </w:t>
      </w:r>
      <w:r w:rsidRPr="00885742">
        <w:rPr>
          <w:sz w:val="22"/>
          <w:szCs w:val="22"/>
        </w:rPr>
        <w:t>analisados e aprovados pela CODEVASF.</w:t>
      </w:r>
      <w:bookmarkEnd w:id="32"/>
    </w:p>
    <w:p w14:paraId="4F608BC9" w14:textId="77777777" w:rsidR="0036510C" w:rsidRPr="00885742" w:rsidRDefault="0036510C" w:rsidP="003F03F2">
      <w:pPr>
        <w:ind w:left="851" w:hanging="851"/>
        <w:rPr>
          <w:sz w:val="22"/>
          <w:szCs w:val="22"/>
        </w:rPr>
      </w:pPr>
    </w:p>
    <w:p w14:paraId="0E885616" w14:textId="77777777" w:rsidR="00B271E0" w:rsidRPr="00885742" w:rsidRDefault="00B271E0" w:rsidP="003F03F2">
      <w:pPr>
        <w:pStyle w:val="Ttulo3"/>
        <w:ind w:left="851" w:hanging="851"/>
        <w:rPr>
          <w:sz w:val="22"/>
          <w:szCs w:val="22"/>
        </w:rPr>
      </w:pPr>
      <w:r w:rsidRPr="00885742">
        <w:rPr>
          <w:sz w:val="22"/>
          <w:szCs w:val="22"/>
        </w:rPr>
        <w:t>O recebimento provisório ou definitivo não exclui a responsabilidade civil pela execução dos serviços, nem ético-profissional pela perfeita execução do contrato, dentro dos limites estabelecidos neste Termo de Referência, por parte da CONTRATADA.</w:t>
      </w:r>
    </w:p>
    <w:p w14:paraId="12CE1ACE" w14:textId="77777777" w:rsidR="00D21567" w:rsidRPr="00885742" w:rsidRDefault="00D21567" w:rsidP="003F03F2">
      <w:pPr>
        <w:ind w:left="851" w:hanging="851"/>
        <w:rPr>
          <w:sz w:val="22"/>
          <w:szCs w:val="22"/>
        </w:rPr>
      </w:pPr>
    </w:p>
    <w:p w14:paraId="0028CD6B" w14:textId="615B483C" w:rsidR="00D21567" w:rsidRPr="00885742" w:rsidRDefault="00D21567" w:rsidP="003F03F2">
      <w:pPr>
        <w:pStyle w:val="Ttulo3"/>
        <w:ind w:left="851" w:hanging="851"/>
        <w:rPr>
          <w:sz w:val="22"/>
          <w:szCs w:val="22"/>
        </w:rPr>
      </w:pPr>
      <w:r w:rsidRPr="00885742">
        <w:rPr>
          <w:sz w:val="22"/>
          <w:szCs w:val="22"/>
        </w:rPr>
        <w:t>O recebimento provisório será realizado pelo fiscal técnico, administrativo e setorial ou pela equipe de fiscalização.</w:t>
      </w:r>
    </w:p>
    <w:p w14:paraId="05EF0A0E" w14:textId="77777777" w:rsidR="00D21567" w:rsidRPr="00885742" w:rsidRDefault="00D21567" w:rsidP="003F03F2">
      <w:pPr>
        <w:ind w:left="851" w:hanging="851"/>
        <w:rPr>
          <w:sz w:val="22"/>
          <w:szCs w:val="22"/>
        </w:rPr>
      </w:pPr>
    </w:p>
    <w:p w14:paraId="02E6A747" w14:textId="45715717" w:rsidR="00D21567" w:rsidRPr="00885742" w:rsidRDefault="00D21567" w:rsidP="003F03F2">
      <w:pPr>
        <w:pStyle w:val="Ttulo4"/>
        <w:ind w:left="851" w:hanging="851"/>
        <w:rPr>
          <w:sz w:val="22"/>
          <w:szCs w:val="22"/>
        </w:rPr>
      </w:pPr>
      <w:r w:rsidRPr="00885742">
        <w:rPr>
          <w:sz w:val="22"/>
          <w:szCs w:val="22"/>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2826D7E9" w14:textId="77777777" w:rsidR="00D21567" w:rsidRPr="00885742" w:rsidRDefault="00D21567" w:rsidP="003F03F2">
      <w:pPr>
        <w:ind w:left="851" w:hanging="851"/>
        <w:rPr>
          <w:sz w:val="22"/>
          <w:szCs w:val="22"/>
        </w:rPr>
      </w:pPr>
    </w:p>
    <w:p w14:paraId="147250A3" w14:textId="40123676" w:rsidR="00D21567" w:rsidRPr="00885742" w:rsidRDefault="00D21567" w:rsidP="003F03F2">
      <w:pPr>
        <w:pStyle w:val="Ttulo4"/>
        <w:ind w:left="851" w:hanging="851"/>
        <w:rPr>
          <w:sz w:val="22"/>
          <w:szCs w:val="22"/>
        </w:rPr>
      </w:pPr>
      <w:r w:rsidRPr="00885742">
        <w:rPr>
          <w:sz w:val="22"/>
          <w:szCs w:val="22"/>
        </w:rPr>
        <w:t>Ao final de cada período mensal, o fiscal administrativo deverá verificar a efetiva realização dos dispêndios concernentes aos salários e às obrigações trabalhistas, previdenciárias e com o FGTS do mês anterior.</w:t>
      </w:r>
    </w:p>
    <w:p w14:paraId="15C02E47" w14:textId="77777777" w:rsidR="00D21567" w:rsidRPr="00885742" w:rsidRDefault="00D21567" w:rsidP="003F03F2">
      <w:pPr>
        <w:ind w:left="851" w:hanging="851"/>
        <w:rPr>
          <w:sz w:val="22"/>
          <w:szCs w:val="22"/>
        </w:rPr>
      </w:pPr>
    </w:p>
    <w:p w14:paraId="205C83A2" w14:textId="1D2029F6" w:rsidR="00D21567" w:rsidRPr="00885742" w:rsidRDefault="00D21567" w:rsidP="003F03F2">
      <w:pPr>
        <w:pStyle w:val="Ttulo4"/>
        <w:ind w:left="851" w:hanging="851"/>
        <w:rPr>
          <w:sz w:val="22"/>
          <w:szCs w:val="22"/>
        </w:rPr>
      </w:pPr>
      <w:r w:rsidRPr="00885742">
        <w:rPr>
          <w:sz w:val="22"/>
          <w:szCs w:val="22"/>
        </w:rPr>
        <w:t>Será elaborado relatório circunstanciado, com registro, análise e conclusão acerca das ocorrências na execução do contrato, o qual será encaminhado ao gestor do contrato para recebimento definitivo.</w:t>
      </w:r>
    </w:p>
    <w:p w14:paraId="75F68414" w14:textId="77777777" w:rsidR="00D21567" w:rsidRPr="00885742" w:rsidRDefault="00D21567" w:rsidP="003F03F2">
      <w:pPr>
        <w:ind w:left="851" w:hanging="851"/>
        <w:rPr>
          <w:sz w:val="22"/>
          <w:szCs w:val="22"/>
        </w:rPr>
      </w:pPr>
    </w:p>
    <w:p w14:paraId="6B9B8B89" w14:textId="68DAA2CB" w:rsidR="00D21567" w:rsidRPr="00885742" w:rsidRDefault="00D21567" w:rsidP="003F03F2">
      <w:pPr>
        <w:pStyle w:val="Ttulo4"/>
        <w:numPr>
          <w:ilvl w:val="4"/>
          <w:numId w:val="1"/>
        </w:numPr>
        <w:ind w:left="851" w:hanging="851"/>
        <w:rPr>
          <w:sz w:val="22"/>
          <w:szCs w:val="22"/>
        </w:rPr>
      </w:pPr>
      <w:r w:rsidRPr="00885742">
        <w:rPr>
          <w:sz w:val="22"/>
          <w:szCs w:val="22"/>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26A43458" w14:textId="77777777" w:rsidR="00D21567" w:rsidRPr="00885742" w:rsidRDefault="00D21567" w:rsidP="003F03F2">
      <w:pPr>
        <w:ind w:left="851" w:hanging="851"/>
        <w:rPr>
          <w:sz w:val="22"/>
          <w:szCs w:val="22"/>
        </w:rPr>
      </w:pPr>
    </w:p>
    <w:p w14:paraId="73ACF3D4" w14:textId="71C78883" w:rsidR="00D21567" w:rsidRPr="00885742" w:rsidRDefault="00D21567" w:rsidP="003F03F2">
      <w:pPr>
        <w:pStyle w:val="Ttulo3"/>
        <w:ind w:left="851" w:hanging="851"/>
        <w:rPr>
          <w:sz w:val="22"/>
          <w:szCs w:val="22"/>
        </w:rPr>
      </w:pPr>
      <w:r w:rsidRPr="00885742">
        <w:rPr>
          <w:sz w:val="22"/>
          <w:szCs w:val="22"/>
        </w:rPr>
        <w:t>O recebimento definitivo, ato que concretiza o ateste da execução dos serviços, será realizado pelo gestor do contrato.</w:t>
      </w:r>
    </w:p>
    <w:p w14:paraId="0ECD054D" w14:textId="77777777" w:rsidR="00D21567" w:rsidRPr="00885742" w:rsidRDefault="00D21567" w:rsidP="003F03F2">
      <w:pPr>
        <w:ind w:left="851" w:hanging="851"/>
        <w:rPr>
          <w:sz w:val="22"/>
          <w:szCs w:val="22"/>
        </w:rPr>
      </w:pPr>
    </w:p>
    <w:p w14:paraId="43BDD6C6" w14:textId="0D921D3A" w:rsidR="00D21567" w:rsidRPr="00885742" w:rsidRDefault="00D21567" w:rsidP="003F03F2">
      <w:pPr>
        <w:pStyle w:val="Ttulo4"/>
        <w:ind w:left="851" w:hanging="851"/>
        <w:rPr>
          <w:sz w:val="22"/>
          <w:szCs w:val="22"/>
        </w:rPr>
      </w:pPr>
      <w:r w:rsidRPr="00885742">
        <w:rPr>
          <w:sz w:val="22"/>
          <w:szCs w:val="22"/>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397803BA" w14:textId="77777777" w:rsidR="00D21567" w:rsidRPr="00885742" w:rsidRDefault="00D21567" w:rsidP="003F03F2">
      <w:pPr>
        <w:ind w:left="851" w:hanging="851"/>
        <w:rPr>
          <w:sz w:val="22"/>
          <w:szCs w:val="22"/>
        </w:rPr>
      </w:pPr>
    </w:p>
    <w:p w14:paraId="4D0C0FB8" w14:textId="2E05A7E2" w:rsidR="00D21567" w:rsidRPr="00885742" w:rsidRDefault="00D21567" w:rsidP="003F03F2">
      <w:pPr>
        <w:pStyle w:val="Ttulo4"/>
        <w:ind w:left="851" w:hanging="851"/>
        <w:rPr>
          <w:sz w:val="22"/>
          <w:szCs w:val="22"/>
        </w:rPr>
      </w:pPr>
      <w:r w:rsidRPr="00885742">
        <w:rPr>
          <w:sz w:val="22"/>
          <w:szCs w:val="22"/>
        </w:rPr>
        <w:t xml:space="preserve">O gestor emitirá termo circunstanciado para efeito de recebimento definitivo dos serviços prestados, com base nos relatórios e documentação apresentados, e comunicará a CONTRATADA para que emita a Nota Fiscal ou Fatura com o valor </w:t>
      </w:r>
      <w:r w:rsidRPr="00885742">
        <w:rPr>
          <w:sz w:val="22"/>
          <w:szCs w:val="22"/>
        </w:rPr>
        <w:lastRenderedPageBreak/>
        <w:t>exato dimensionado pela fiscalização com base no Instrumento de Medição de Resultado (IMR), ou instrumento substituto.</w:t>
      </w:r>
    </w:p>
    <w:p w14:paraId="2A066125" w14:textId="77777777" w:rsidR="00D21567" w:rsidRPr="00885742" w:rsidRDefault="00D21567" w:rsidP="003F03F2">
      <w:pPr>
        <w:ind w:left="851" w:hanging="851"/>
        <w:rPr>
          <w:sz w:val="22"/>
          <w:szCs w:val="22"/>
        </w:rPr>
      </w:pPr>
    </w:p>
    <w:p w14:paraId="45DF7636" w14:textId="338C538E" w:rsidR="0036510C" w:rsidRPr="00885742" w:rsidRDefault="0036510C" w:rsidP="003F03F2">
      <w:pPr>
        <w:pStyle w:val="Ttulo3"/>
        <w:ind w:left="851" w:hanging="851"/>
        <w:rPr>
          <w:sz w:val="22"/>
          <w:szCs w:val="22"/>
        </w:rPr>
      </w:pPr>
      <w:r w:rsidRPr="00885742">
        <w:rPr>
          <w:sz w:val="22"/>
          <w:szCs w:val="22"/>
        </w:rPr>
        <w:t>Após o término dos serviços objeto deste TR, a CONTRATADA requererá à FISCALIZAÇÃO, o seu recebimento provisório, que deverá ocorrer no prazo de 15 (quinze) dias da data de sua solicitação.</w:t>
      </w:r>
    </w:p>
    <w:p w14:paraId="28C6C771" w14:textId="77777777" w:rsidR="0036510C" w:rsidRPr="00885742" w:rsidRDefault="0036510C" w:rsidP="003F03F2">
      <w:pPr>
        <w:ind w:left="851" w:hanging="851"/>
        <w:rPr>
          <w:sz w:val="22"/>
          <w:szCs w:val="22"/>
        </w:rPr>
      </w:pPr>
    </w:p>
    <w:p w14:paraId="6CDDFB03" w14:textId="77777777" w:rsidR="0036510C" w:rsidRPr="00885742" w:rsidRDefault="0036510C" w:rsidP="003F03F2">
      <w:pPr>
        <w:pStyle w:val="Ttulo3"/>
        <w:ind w:left="851" w:hanging="851"/>
        <w:rPr>
          <w:sz w:val="22"/>
          <w:szCs w:val="22"/>
        </w:rPr>
      </w:pPr>
      <w:r w:rsidRPr="00885742">
        <w:rPr>
          <w:sz w:val="22"/>
          <w:szCs w:val="22"/>
        </w:rPr>
        <w:t>Na hipótese da necessidade de correção, será estabelecido pela FISCALIZAÇÃO um prazo para que a CONTRATADA, às suas expensas, complemente, refaça ou substitua os serviços rejeitados.</w:t>
      </w:r>
    </w:p>
    <w:p w14:paraId="1AF38E70" w14:textId="77777777" w:rsidR="0036510C" w:rsidRPr="00885742" w:rsidRDefault="0036510C" w:rsidP="003F03F2">
      <w:pPr>
        <w:ind w:left="851" w:hanging="851"/>
        <w:rPr>
          <w:sz w:val="22"/>
          <w:szCs w:val="22"/>
        </w:rPr>
      </w:pPr>
    </w:p>
    <w:p w14:paraId="0CAC2B58" w14:textId="77777777" w:rsidR="0036510C" w:rsidRPr="00885742" w:rsidRDefault="0036510C" w:rsidP="003F03F2">
      <w:pPr>
        <w:pStyle w:val="Ttulo3"/>
        <w:ind w:left="851" w:hanging="851"/>
        <w:rPr>
          <w:sz w:val="22"/>
          <w:szCs w:val="22"/>
        </w:rPr>
      </w:pPr>
      <w:r w:rsidRPr="00885742">
        <w:rPr>
          <w:sz w:val="22"/>
          <w:szCs w:val="22"/>
        </w:rPr>
        <w:t>Após o recebimento provisório do objeto pela FISCALIZAÇÃO, será designado Servidor ou Comissão para o recebimento definitivo do objeto, que deverá ocorrer no prazo de até 15 (quinze) dias da data de sua designação.</w:t>
      </w:r>
    </w:p>
    <w:p w14:paraId="44077B7A" w14:textId="77777777" w:rsidR="0036510C" w:rsidRPr="00885742" w:rsidRDefault="0036510C" w:rsidP="003F03F2">
      <w:pPr>
        <w:ind w:left="851" w:hanging="851"/>
        <w:rPr>
          <w:sz w:val="22"/>
          <w:szCs w:val="22"/>
        </w:rPr>
      </w:pPr>
    </w:p>
    <w:p w14:paraId="6E18CD1C" w14:textId="77777777" w:rsidR="0036510C" w:rsidRPr="00885742" w:rsidRDefault="0036510C" w:rsidP="003F03F2">
      <w:pPr>
        <w:pStyle w:val="Ttulo3"/>
        <w:ind w:left="851" w:hanging="851"/>
        <w:rPr>
          <w:sz w:val="22"/>
          <w:szCs w:val="22"/>
        </w:rPr>
      </w:pPr>
      <w:r w:rsidRPr="00885742">
        <w:rPr>
          <w:sz w:val="22"/>
          <w:szCs w:val="22"/>
        </w:rPr>
        <w:t>Na hipótese da necessidade de correção, o Servidor ou Comissão estabelecerá um prazo para que a CONTRATADA, às suas expensas, complemente, refaça ou substitua os serviços rejeitados.</w:t>
      </w:r>
    </w:p>
    <w:p w14:paraId="4881AA8D" w14:textId="77777777" w:rsidR="0036510C" w:rsidRPr="00885742" w:rsidRDefault="0036510C" w:rsidP="003F03F2">
      <w:pPr>
        <w:ind w:left="851" w:hanging="851"/>
        <w:rPr>
          <w:sz w:val="22"/>
          <w:szCs w:val="22"/>
        </w:rPr>
      </w:pPr>
    </w:p>
    <w:p w14:paraId="3178B4F8" w14:textId="77777777" w:rsidR="0036510C" w:rsidRPr="00885742" w:rsidRDefault="0036510C" w:rsidP="003F03F2">
      <w:pPr>
        <w:pStyle w:val="Ttulo3"/>
        <w:ind w:left="851" w:hanging="851"/>
        <w:rPr>
          <w:sz w:val="22"/>
          <w:szCs w:val="22"/>
        </w:rPr>
      </w:pPr>
      <w:r w:rsidRPr="00885742">
        <w:rPr>
          <w:sz w:val="22"/>
          <w:szCs w:val="22"/>
        </w:rPr>
        <w:t>Aceitos e aprovados os serviços, será emitido o Termo de Encerramento Físico (TEF), que deverá ser assinado por representante autorizado da CONTRATADA, possibilitando a liberação da garantia.</w:t>
      </w:r>
    </w:p>
    <w:p w14:paraId="7EC36E73" w14:textId="77777777" w:rsidR="0036510C" w:rsidRPr="00885742" w:rsidRDefault="0036510C" w:rsidP="003F03F2">
      <w:pPr>
        <w:pStyle w:val="Ttulo3"/>
        <w:numPr>
          <w:ilvl w:val="0"/>
          <w:numId w:val="0"/>
        </w:numPr>
        <w:ind w:left="851" w:hanging="851"/>
        <w:rPr>
          <w:sz w:val="22"/>
          <w:szCs w:val="22"/>
        </w:rPr>
      </w:pPr>
    </w:p>
    <w:p w14:paraId="76201CC7" w14:textId="77777777" w:rsidR="0036510C" w:rsidRPr="00885742" w:rsidRDefault="0036510C" w:rsidP="003F03F2">
      <w:pPr>
        <w:pStyle w:val="Ttulo3"/>
        <w:ind w:left="851" w:hanging="851"/>
        <w:rPr>
          <w:sz w:val="22"/>
          <w:szCs w:val="22"/>
        </w:rPr>
      </w:pPr>
      <w:r w:rsidRPr="00885742">
        <w:rPr>
          <w:sz w:val="22"/>
          <w:szCs w:val="22"/>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48FCECD0" w14:textId="77777777" w:rsidR="0036510C" w:rsidRPr="00885742" w:rsidRDefault="0036510C" w:rsidP="003F03F2">
      <w:pPr>
        <w:pStyle w:val="Ttulo2"/>
        <w:numPr>
          <w:ilvl w:val="0"/>
          <w:numId w:val="0"/>
        </w:numPr>
        <w:ind w:left="851" w:hanging="851"/>
        <w:rPr>
          <w:sz w:val="22"/>
          <w:szCs w:val="22"/>
        </w:rPr>
      </w:pPr>
    </w:p>
    <w:p w14:paraId="2A15BE68" w14:textId="77777777" w:rsidR="0036510C" w:rsidRPr="00885742" w:rsidRDefault="0036510C" w:rsidP="003F03F2">
      <w:pPr>
        <w:pStyle w:val="Ttulo3"/>
        <w:ind w:left="851" w:hanging="851"/>
        <w:rPr>
          <w:sz w:val="22"/>
          <w:szCs w:val="22"/>
        </w:rPr>
      </w:pPr>
      <w:r w:rsidRPr="00885742">
        <w:rPr>
          <w:sz w:val="22"/>
          <w:szCs w:val="22"/>
        </w:rPr>
        <w:t>A CONTRATADA entende e aceita que o pleno cumprimento do estipulado neste item é condicionante para:</w:t>
      </w:r>
    </w:p>
    <w:p w14:paraId="1F366344" w14:textId="77777777" w:rsidR="0036510C" w:rsidRPr="00885742" w:rsidRDefault="0036510C" w:rsidP="003F03F2">
      <w:pPr>
        <w:ind w:left="1276" w:hanging="426"/>
        <w:rPr>
          <w:sz w:val="22"/>
          <w:szCs w:val="22"/>
        </w:rPr>
      </w:pPr>
    </w:p>
    <w:p w14:paraId="048AE61F" w14:textId="77777777" w:rsidR="0036510C" w:rsidRPr="00885742" w:rsidRDefault="0036510C" w:rsidP="003F03F2">
      <w:pPr>
        <w:ind w:left="1276" w:hanging="426"/>
        <w:rPr>
          <w:sz w:val="22"/>
          <w:szCs w:val="22"/>
        </w:rPr>
      </w:pPr>
      <w:r w:rsidRPr="00885742">
        <w:rPr>
          <w:sz w:val="22"/>
          <w:szCs w:val="22"/>
        </w:rPr>
        <w:t>a)</w:t>
      </w:r>
      <w:r w:rsidRPr="00885742">
        <w:rPr>
          <w:sz w:val="22"/>
          <w:szCs w:val="22"/>
        </w:rPr>
        <w:tab/>
        <w:t>Emissão do Termo de Encerramento Físico (TEF);</w:t>
      </w:r>
    </w:p>
    <w:p w14:paraId="5FAAF280" w14:textId="77777777" w:rsidR="0036510C" w:rsidRPr="00885742" w:rsidRDefault="0036510C" w:rsidP="003F03F2">
      <w:pPr>
        <w:ind w:left="1276" w:hanging="426"/>
        <w:rPr>
          <w:sz w:val="22"/>
          <w:szCs w:val="22"/>
        </w:rPr>
      </w:pPr>
      <w:r w:rsidRPr="00885742">
        <w:rPr>
          <w:sz w:val="22"/>
          <w:szCs w:val="22"/>
        </w:rPr>
        <w:t>b)</w:t>
      </w:r>
      <w:r w:rsidRPr="00885742">
        <w:rPr>
          <w:sz w:val="22"/>
          <w:szCs w:val="22"/>
        </w:rPr>
        <w:tab/>
        <w:t>Emissão do Atestado de Capacidade Técnica;</w:t>
      </w:r>
    </w:p>
    <w:p w14:paraId="3C25FE07" w14:textId="77777777" w:rsidR="0036510C" w:rsidRPr="00885742" w:rsidRDefault="0036510C" w:rsidP="003F03F2">
      <w:pPr>
        <w:ind w:left="1276" w:hanging="426"/>
        <w:rPr>
          <w:sz w:val="22"/>
          <w:szCs w:val="22"/>
        </w:rPr>
      </w:pPr>
      <w:r w:rsidRPr="00885742">
        <w:rPr>
          <w:sz w:val="22"/>
          <w:szCs w:val="22"/>
        </w:rPr>
        <w:t>c)</w:t>
      </w:r>
      <w:r w:rsidRPr="00885742">
        <w:rPr>
          <w:sz w:val="22"/>
          <w:szCs w:val="22"/>
        </w:rPr>
        <w:tab/>
        <w:t>Liberação da Caução Contratual.</w:t>
      </w:r>
    </w:p>
    <w:p w14:paraId="188F311B" w14:textId="77777777" w:rsidR="0036510C" w:rsidRPr="00885742" w:rsidRDefault="0036510C" w:rsidP="003F03F2">
      <w:pPr>
        <w:pStyle w:val="Ttulo2"/>
        <w:numPr>
          <w:ilvl w:val="0"/>
          <w:numId w:val="0"/>
        </w:numPr>
        <w:ind w:left="851" w:hanging="851"/>
        <w:rPr>
          <w:sz w:val="22"/>
          <w:szCs w:val="22"/>
        </w:rPr>
      </w:pPr>
    </w:p>
    <w:p w14:paraId="485B9520" w14:textId="77777777" w:rsidR="0036510C" w:rsidRPr="00885742" w:rsidRDefault="0036510C" w:rsidP="003F03F2">
      <w:pPr>
        <w:pStyle w:val="Ttulo3"/>
        <w:ind w:left="851" w:hanging="851"/>
        <w:rPr>
          <w:sz w:val="22"/>
          <w:szCs w:val="22"/>
        </w:rPr>
      </w:pPr>
      <w:r w:rsidRPr="00885742">
        <w:rPr>
          <w:sz w:val="22"/>
          <w:szCs w:val="22"/>
        </w:rPr>
        <w:t>A última fatura de serviços somente será encaminhada para pagamento após a emissão do Termo de Encerramento Físico do Contrato (TEF), que deverá ser anexado ao processo de liberação e pagamento.</w:t>
      </w:r>
    </w:p>
    <w:p w14:paraId="2833664A" w14:textId="77777777" w:rsidR="00A1339C" w:rsidRPr="00885742" w:rsidRDefault="00A1339C" w:rsidP="003A2D9B">
      <w:pPr>
        <w:rPr>
          <w:sz w:val="22"/>
          <w:szCs w:val="22"/>
        </w:rPr>
      </w:pPr>
    </w:p>
    <w:p w14:paraId="56E7F907" w14:textId="77777777" w:rsidR="00BF430C" w:rsidRPr="00885742" w:rsidRDefault="00BF430C" w:rsidP="007A18DB">
      <w:pPr>
        <w:pStyle w:val="Ttulo1"/>
        <w:rPr>
          <w:sz w:val="22"/>
          <w:szCs w:val="22"/>
        </w:rPr>
      </w:pPr>
      <w:bookmarkStart w:id="33" w:name="_Toc22300288"/>
      <w:r w:rsidRPr="00885742">
        <w:rPr>
          <w:sz w:val="22"/>
          <w:szCs w:val="22"/>
        </w:rPr>
        <w:t>SEGURANÇA E MEDICINA DO TRABALHO</w:t>
      </w:r>
      <w:bookmarkEnd w:id="33"/>
    </w:p>
    <w:p w14:paraId="1C495AB6" w14:textId="77777777" w:rsidR="00BF430C" w:rsidRPr="00885742" w:rsidRDefault="00BF430C" w:rsidP="003F03F2">
      <w:pPr>
        <w:ind w:left="851" w:hanging="851"/>
        <w:rPr>
          <w:sz w:val="22"/>
          <w:szCs w:val="22"/>
        </w:rPr>
      </w:pPr>
    </w:p>
    <w:p w14:paraId="46169FE9" w14:textId="5BBD82A1" w:rsidR="00B271E0" w:rsidRPr="00885742" w:rsidRDefault="00B271E0" w:rsidP="003F03F2">
      <w:pPr>
        <w:pStyle w:val="Ttulo2"/>
        <w:ind w:left="851" w:hanging="851"/>
        <w:rPr>
          <w:sz w:val="22"/>
          <w:szCs w:val="22"/>
        </w:rPr>
      </w:pPr>
      <w:r w:rsidRPr="00885742">
        <w:rPr>
          <w:sz w:val="22"/>
          <w:szCs w:val="22"/>
        </w:rPr>
        <w:t xml:space="preserve">Promover medidas de proteção para a redução ou neutralização dos riscos ocupacionais aos seus empregados, bem como </w:t>
      </w:r>
      <w:proofErr w:type="spellStart"/>
      <w:r w:rsidRPr="00885742">
        <w:rPr>
          <w:sz w:val="22"/>
          <w:szCs w:val="22"/>
        </w:rPr>
        <w:t>fornecer</w:t>
      </w:r>
      <w:proofErr w:type="spellEnd"/>
      <w:r w:rsidRPr="00885742">
        <w:rPr>
          <w:sz w:val="22"/>
          <w:szCs w:val="22"/>
        </w:rPr>
        <w:t>, obrigatoriamente, os Equipamentos de Proteção Individual (</w:t>
      </w:r>
      <w:proofErr w:type="spellStart"/>
      <w:r w:rsidRPr="00885742">
        <w:rPr>
          <w:sz w:val="22"/>
          <w:szCs w:val="22"/>
        </w:rPr>
        <w:t>EPI’s</w:t>
      </w:r>
      <w:proofErr w:type="spellEnd"/>
      <w:r w:rsidRPr="00885742">
        <w:rPr>
          <w:sz w:val="22"/>
          <w:szCs w:val="22"/>
        </w:rPr>
        <w:t>), conforme Norma Regulamentadora nº 06 do Ministério do Trabalho e Emprego – MTE, necessários, tais como: óculos, luvas, máscaras, calçados apropriados etc., fiscalizando e exigindo que seus empregados cumpram as normas e procedimentos destinados à preservação de sua integridade física, em cumprimento ao Decreto-Lei nº 5.452, de 1º de maio de 1943.O Contratado deverá realizar treinamentos com os empregados quanto à forma adequada de utilização dos equipamentos de acordo com as funções exercidas.</w:t>
      </w:r>
    </w:p>
    <w:p w14:paraId="6F894846" w14:textId="77777777" w:rsidR="00B271E0" w:rsidRPr="00885742" w:rsidRDefault="00B271E0" w:rsidP="003F03F2">
      <w:pPr>
        <w:pStyle w:val="Ttulo2"/>
        <w:numPr>
          <w:ilvl w:val="0"/>
          <w:numId w:val="0"/>
        </w:numPr>
        <w:ind w:left="851" w:hanging="851"/>
        <w:rPr>
          <w:sz w:val="22"/>
          <w:szCs w:val="22"/>
        </w:rPr>
      </w:pPr>
    </w:p>
    <w:p w14:paraId="4529B170" w14:textId="6D018CF3" w:rsidR="00BF430C" w:rsidRPr="00885742" w:rsidRDefault="00BF430C" w:rsidP="003F03F2">
      <w:pPr>
        <w:pStyle w:val="Ttulo2"/>
        <w:ind w:left="851" w:hanging="851"/>
        <w:rPr>
          <w:sz w:val="22"/>
          <w:szCs w:val="22"/>
        </w:rPr>
      </w:pPr>
      <w:r w:rsidRPr="00885742">
        <w:rPr>
          <w:sz w:val="22"/>
          <w:szCs w:val="22"/>
        </w:rPr>
        <w:t>A Contratada deverá atender à legislação pertinente à proteção da integridade física e da saúde dos trabalhadores durante a realização dos serviços, conforme dispõe a Lei nº 6.514 de 22/12/1977, Portaria nº 3.214, de 08/06/1978, do ISSO e deverá:</w:t>
      </w:r>
    </w:p>
    <w:p w14:paraId="6B88EDCD" w14:textId="77777777" w:rsidR="00BF430C" w:rsidRPr="00885742" w:rsidRDefault="00BF430C" w:rsidP="003F03F2">
      <w:pPr>
        <w:ind w:left="1276" w:hanging="425"/>
        <w:rPr>
          <w:sz w:val="22"/>
          <w:szCs w:val="22"/>
        </w:rPr>
      </w:pPr>
    </w:p>
    <w:p w14:paraId="7F17C2B0" w14:textId="77777777" w:rsidR="00BF430C" w:rsidRPr="00885742" w:rsidRDefault="00BF430C" w:rsidP="003F03F2">
      <w:pPr>
        <w:pStyle w:val="PargrafodaLista"/>
        <w:numPr>
          <w:ilvl w:val="0"/>
          <w:numId w:val="2"/>
        </w:numPr>
        <w:ind w:left="1276" w:hanging="425"/>
        <w:rPr>
          <w:sz w:val="22"/>
          <w:szCs w:val="22"/>
        </w:rPr>
      </w:pPr>
      <w:r w:rsidRPr="00885742">
        <w:rPr>
          <w:sz w:val="22"/>
          <w:szCs w:val="22"/>
        </w:rPr>
        <w:t xml:space="preserve">Cumprir e fazer cumprir as Normas Regulamentadoras de Segurança e Medicina do Trabalho – </w:t>
      </w:r>
      <w:proofErr w:type="spellStart"/>
      <w:r w:rsidRPr="00885742">
        <w:rPr>
          <w:sz w:val="22"/>
          <w:szCs w:val="22"/>
        </w:rPr>
        <w:t>NRs</w:t>
      </w:r>
      <w:proofErr w:type="spellEnd"/>
      <w:r w:rsidRPr="00885742">
        <w:rPr>
          <w:sz w:val="22"/>
          <w:szCs w:val="22"/>
        </w:rPr>
        <w:t>, pertinentes à natureza dos serviços a serem desenvolvidos;</w:t>
      </w:r>
    </w:p>
    <w:p w14:paraId="4D94C576" w14:textId="77777777" w:rsidR="00BF430C" w:rsidRPr="00885742" w:rsidRDefault="00BF430C" w:rsidP="003F03F2">
      <w:pPr>
        <w:pStyle w:val="PargrafodaLista"/>
        <w:numPr>
          <w:ilvl w:val="0"/>
          <w:numId w:val="2"/>
        </w:numPr>
        <w:ind w:left="1276" w:hanging="425"/>
        <w:rPr>
          <w:sz w:val="22"/>
          <w:szCs w:val="22"/>
        </w:rPr>
      </w:pPr>
      <w:r w:rsidRPr="00885742">
        <w:rPr>
          <w:sz w:val="22"/>
          <w:szCs w:val="22"/>
        </w:rPr>
        <w:t>Elaborar os Programas PPRA e PCMSO, além do PCMAT nos casos previstos na NR-18;</w:t>
      </w:r>
    </w:p>
    <w:p w14:paraId="5F680C84" w14:textId="77777777" w:rsidR="00BF430C" w:rsidRPr="00885742" w:rsidRDefault="00BF430C" w:rsidP="003F03F2">
      <w:pPr>
        <w:pStyle w:val="PargrafodaLista"/>
        <w:numPr>
          <w:ilvl w:val="0"/>
          <w:numId w:val="2"/>
        </w:numPr>
        <w:ind w:left="1276" w:hanging="425"/>
        <w:rPr>
          <w:sz w:val="22"/>
          <w:szCs w:val="22"/>
        </w:rPr>
      </w:pPr>
      <w:r w:rsidRPr="00885742">
        <w:rPr>
          <w:sz w:val="22"/>
          <w:szCs w:val="22"/>
        </w:rPr>
        <w:t>Manter nos Eixos, o SESMT conforme dimensionamento disposto no Quadro II da NR-4.</w:t>
      </w:r>
    </w:p>
    <w:p w14:paraId="35B51D30" w14:textId="77777777" w:rsidR="00744802" w:rsidRPr="00885742" w:rsidRDefault="00744802" w:rsidP="003F03F2">
      <w:pPr>
        <w:ind w:left="1276" w:hanging="425"/>
        <w:rPr>
          <w:sz w:val="22"/>
          <w:szCs w:val="22"/>
        </w:rPr>
      </w:pPr>
      <w:bookmarkStart w:id="34" w:name="_Hlk531769735"/>
    </w:p>
    <w:p w14:paraId="0BCB6FC9" w14:textId="0FFBD7AD" w:rsidR="00B271E0" w:rsidRPr="00885742" w:rsidRDefault="00B271E0" w:rsidP="007A18DB">
      <w:pPr>
        <w:pStyle w:val="Ttulo1"/>
        <w:rPr>
          <w:sz w:val="22"/>
          <w:szCs w:val="22"/>
        </w:rPr>
      </w:pPr>
      <w:bookmarkStart w:id="35" w:name="_Toc22300289"/>
      <w:r w:rsidRPr="00885742">
        <w:rPr>
          <w:sz w:val="22"/>
          <w:szCs w:val="22"/>
        </w:rPr>
        <w:t>CRITÉRIOS DE SUSTENTABILIDADE AMBIENTAL</w:t>
      </w:r>
    </w:p>
    <w:p w14:paraId="14699077" w14:textId="77777777" w:rsidR="00B271E0" w:rsidRPr="00885742" w:rsidRDefault="00B271E0" w:rsidP="003F03F2">
      <w:pPr>
        <w:pStyle w:val="Ttulo1"/>
        <w:numPr>
          <w:ilvl w:val="0"/>
          <w:numId w:val="0"/>
        </w:numPr>
        <w:ind w:left="567" w:hanging="567"/>
        <w:rPr>
          <w:sz w:val="22"/>
          <w:szCs w:val="22"/>
        </w:rPr>
      </w:pPr>
    </w:p>
    <w:bookmarkEnd w:id="35"/>
    <w:p w14:paraId="61350D86" w14:textId="77777777" w:rsidR="00C41D9A" w:rsidRPr="00885742" w:rsidRDefault="00C41D9A" w:rsidP="003F03F2">
      <w:pPr>
        <w:pStyle w:val="Ttulo2"/>
        <w:ind w:left="567" w:hanging="567"/>
        <w:rPr>
          <w:sz w:val="22"/>
          <w:szCs w:val="22"/>
        </w:rPr>
      </w:pPr>
      <w:r w:rsidRPr="00885742">
        <w:rPr>
          <w:sz w:val="22"/>
          <w:szCs w:val="22"/>
        </w:rPr>
        <w:t>A Contratada</w:t>
      </w:r>
      <w:r w:rsidR="002667C8" w:rsidRPr="00885742">
        <w:rPr>
          <w:sz w:val="22"/>
          <w:szCs w:val="22"/>
        </w:rPr>
        <w:t xml:space="preserve">, quando da execução dos serviços de acompanhamento dos objetos relacionados </w:t>
      </w:r>
      <w:proofErr w:type="spellStart"/>
      <w:r w:rsidR="002667C8" w:rsidRPr="00885742">
        <w:rPr>
          <w:sz w:val="22"/>
          <w:szCs w:val="22"/>
        </w:rPr>
        <w:t>neste</w:t>
      </w:r>
      <w:proofErr w:type="spellEnd"/>
      <w:r w:rsidR="002667C8" w:rsidRPr="00885742">
        <w:rPr>
          <w:sz w:val="22"/>
          <w:szCs w:val="22"/>
        </w:rPr>
        <w:t xml:space="preserve"> TR,</w:t>
      </w:r>
      <w:r w:rsidRPr="00885742">
        <w:rPr>
          <w:sz w:val="22"/>
          <w:szCs w:val="22"/>
        </w:rPr>
        <w:t xml:space="preserve"> deverá </w:t>
      </w:r>
      <w:r w:rsidR="003F7034" w:rsidRPr="00885742">
        <w:rPr>
          <w:sz w:val="22"/>
          <w:szCs w:val="22"/>
        </w:rPr>
        <w:t xml:space="preserve"> atender às diretrizes estabelecidas pelo Decreto nº 7.746, de 05/06/2012, que regulamentou o art. 3º da Lei nº 8.666, de 21/06/1993.Em seu art. 4º, o Decreto nº 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 e </w:t>
      </w:r>
      <w:r w:rsidRPr="00885742">
        <w:rPr>
          <w:sz w:val="22"/>
          <w:szCs w:val="22"/>
        </w:rPr>
        <w:t>observar as disposições do Art. 4º - § 1º da Lei 12.462/11, especialmente, as normas relativas à:</w:t>
      </w:r>
    </w:p>
    <w:p w14:paraId="4B54BC80" w14:textId="77777777" w:rsidR="00C41D9A" w:rsidRPr="00885742" w:rsidRDefault="00C41D9A" w:rsidP="003F03F2">
      <w:pPr>
        <w:pStyle w:val="NormalWeb"/>
        <w:ind w:left="993" w:hanging="426"/>
        <w:jc w:val="both"/>
        <w:rPr>
          <w:rFonts w:ascii="Arial" w:hAnsi="Arial" w:cs="Arial"/>
          <w:sz w:val="22"/>
          <w:szCs w:val="22"/>
        </w:rPr>
      </w:pPr>
      <w:r w:rsidRPr="00885742">
        <w:rPr>
          <w:rFonts w:ascii="Arial" w:hAnsi="Arial" w:cs="Arial"/>
          <w:sz w:val="22"/>
          <w:szCs w:val="22"/>
        </w:rPr>
        <w:t xml:space="preserve">I - </w:t>
      </w:r>
      <w:proofErr w:type="gramStart"/>
      <w:r w:rsidRPr="00885742">
        <w:rPr>
          <w:rFonts w:ascii="Arial" w:hAnsi="Arial" w:cs="Arial"/>
          <w:sz w:val="22"/>
          <w:szCs w:val="22"/>
        </w:rPr>
        <w:t>disposição</w:t>
      </w:r>
      <w:proofErr w:type="gramEnd"/>
      <w:r w:rsidRPr="00885742">
        <w:rPr>
          <w:rFonts w:ascii="Arial" w:hAnsi="Arial" w:cs="Arial"/>
          <w:sz w:val="22"/>
          <w:szCs w:val="22"/>
        </w:rPr>
        <w:t xml:space="preserve"> final ambientalmente adequada dos resíduos sólidos gerados pelos serviços contratados;</w:t>
      </w:r>
    </w:p>
    <w:p w14:paraId="0CD046C8" w14:textId="77777777" w:rsidR="00C41D9A" w:rsidRPr="00885742" w:rsidRDefault="00C41D9A" w:rsidP="003F03F2">
      <w:pPr>
        <w:pStyle w:val="NormalWeb"/>
        <w:ind w:left="993" w:hanging="426"/>
        <w:jc w:val="both"/>
        <w:rPr>
          <w:rFonts w:ascii="Arial" w:hAnsi="Arial" w:cs="Arial"/>
          <w:sz w:val="22"/>
          <w:szCs w:val="22"/>
        </w:rPr>
      </w:pPr>
      <w:r w:rsidRPr="00885742">
        <w:rPr>
          <w:rFonts w:ascii="Arial" w:hAnsi="Arial" w:cs="Arial"/>
          <w:sz w:val="22"/>
          <w:szCs w:val="22"/>
        </w:rPr>
        <w:t xml:space="preserve">II - </w:t>
      </w:r>
      <w:proofErr w:type="gramStart"/>
      <w:r w:rsidRPr="00885742">
        <w:rPr>
          <w:rFonts w:ascii="Arial" w:hAnsi="Arial" w:cs="Arial"/>
          <w:sz w:val="22"/>
          <w:szCs w:val="22"/>
        </w:rPr>
        <w:t>mitigação</w:t>
      </w:r>
      <w:proofErr w:type="gramEnd"/>
      <w:r w:rsidRPr="00885742">
        <w:rPr>
          <w:rFonts w:ascii="Arial" w:hAnsi="Arial" w:cs="Arial"/>
          <w:sz w:val="22"/>
          <w:szCs w:val="22"/>
        </w:rPr>
        <w:t xml:space="preserve"> por condicionantes e compensação ambiental, que serão definidas no procedimento de licenciamento ambiental;</w:t>
      </w:r>
    </w:p>
    <w:p w14:paraId="2D3816B0" w14:textId="77777777" w:rsidR="00C41D9A" w:rsidRPr="00885742" w:rsidRDefault="00C41D9A" w:rsidP="003F03F2">
      <w:pPr>
        <w:pStyle w:val="NormalWeb"/>
        <w:ind w:left="993" w:hanging="426"/>
        <w:jc w:val="both"/>
        <w:rPr>
          <w:rFonts w:ascii="Arial" w:hAnsi="Arial" w:cs="Arial"/>
          <w:sz w:val="22"/>
          <w:szCs w:val="22"/>
        </w:rPr>
      </w:pPr>
      <w:r w:rsidRPr="00885742">
        <w:rPr>
          <w:rFonts w:ascii="Arial" w:hAnsi="Arial" w:cs="Arial"/>
          <w:sz w:val="22"/>
          <w:szCs w:val="22"/>
        </w:rPr>
        <w:t>III - utilização de produtos, equipamentos e serviços que, comprovadamente, reduzam o consumo de energia e recursos naturais;</w:t>
      </w:r>
    </w:p>
    <w:p w14:paraId="5BCB21F9" w14:textId="77777777" w:rsidR="00C41D9A" w:rsidRPr="00885742" w:rsidRDefault="00C41D9A" w:rsidP="003F03F2">
      <w:pPr>
        <w:pStyle w:val="NormalWeb"/>
        <w:ind w:left="993" w:hanging="426"/>
        <w:jc w:val="both"/>
        <w:rPr>
          <w:rFonts w:ascii="Arial" w:hAnsi="Arial" w:cs="Arial"/>
          <w:sz w:val="22"/>
          <w:szCs w:val="22"/>
        </w:rPr>
      </w:pPr>
      <w:r w:rsidRPr="00885742">
        <w:rPr>
          <w:rFonts w:ascii="Arial" w:hAnsi="Arial" w:cs="Arial"/>
          <w:sz w:val="22"/>
          <w:szCs w:val="22"/>
        </w:rPr>
        <w:t xml:space="preserve">IV - </w:t>
      </w:r>
      <w:proofErr w:type="gramStart"/>
      <w:r w:rsidRPr="00885742">
        <w:rPr>
          <w:rFonts w:ascii="Arial" w:hAnsi="Arial" w:cs="Arial"/>
          <w:sz w:val="22"/>
          <w:szCs w:val="22"/>
        </w:rPr>
        <w:t>avaliação</w:t>
      </w:r>
      <w:proofErr w:type="gramEnd"/>
      <w:r w:rsidRPr="00885742">
        <w:rPr>
          <w:rFonts w:ascii="Arial" w:hAnsi="Arial" w:cs="Arial"/>
          <w:sz w:val="22"/>
          <w:szCs w:val="22"/>
        </w:rPr>
        <w:t xml:space="preserve"> de impactos de vizinhança, na forma da legislação urbanística;</w:t>
      </w:r>
    </w:p>
    <w:p w14:paraId="1AE3249A" w14:textId="77777777" w:rsidR="00C41D9A" w:rsidRPr="00885742" w:rsidRDefault="00C41D9A" w:rsidP="003F03F2">
      <w:pPr>
        <w:pStyle w:val="NormalWeb"/>
        <w:ind w:left="993" w:hanging="426"/>
        <w:jc w:val="both"/>
        <w:rPr>
          <w:rFonts w:ascii="Arial" w:hAnsi="Arial" w:cs="Arial"/>
          <w:sz w:val="22"/>
          <w:szCs w:val="22"/>
        </w:rPr>
      </w:pPr>
      <w:r w:rsidRPr="00885742">
        <w:rPr>
          <w:rFonts w:ascii="Arial" w:hAnsi="Arial" w:cs="Arial"/>
          <w:sz w:val="22"/>
          <w:szCs w:val="22"/>
        </w:rPr>
        <w:t xml:space="preserve">V - </w:t>
      </w:r>
      <w:proofErr w:type="gramStart"/>
      <w:r w:rsidRPr="00885742">
        <w:rPr>
          <w:rFonts w:ascii="Arial" w:hAnsi="Arial" w:cs="Arial"/>
          <w:sz w:val="22"/>
          <w:szCs w:val="22"/>
        </w:rPr>
        <w:t>proteção</w:t>
      </w:r>
      <w:proofErr w:type="gramEnd"/>
      <w:r w:rsidRPr="00885742">
        <w:rPr>
          <w:rFonts w:ascii="Arial" w:hAnsi="Arial" w:cs="Arial"/>
          <w:sz w:val="22"/>
          <w:szCs w:val="22"/>
        </w:rPr>
        <w:t xml:space="preserve"> do patrimônio cultural, histórico, arqueológico e imaterial, inclusive por meio da avaliação do impacto direto ou indireto causado pelos serviços contratados.</w:t>
      </w:r>
    </w:p>
    <w:p w14:paraId="16FFE4F1" w14:textId="77777777" w:rsidR="002667C8" w:rsidRPr="00885742" w:rsidRDefault="002667C8" w:rsidP="003F03F2">
      <w:pPr>
        <w:pStyle w:val="NormalWeb"/>
        <w:ind w:left="993" w:hanging="426"/>
        <w:rPr>
          <w:rFonts w:ascii="Arial" w:hAnsi="Arial" w:cs="Arial"/>
          <w:sz w:val="22"/>
          <w:szCs w:val="22"/>
        </w:rPr>
      </w:pPr>
      <w:r w:rsidRPr="00885742">
        <w:rPr>
          <w:rFonts w:ascii="Arial" w:hAnsi="Arial" w:cs="Arial"/>
          <w:b/>
          <w:bCs/>
          <w:sz w:val="22"/>
          <w:szCs w:val="22"/>
        </w:rPr>
        <w:t>§ 2</w:t>
      </w:r>
      <w:r w:rsidRPr="00885742">
        <w:rPr>
          <w:rFonts w:ascii="Arial" w:hAnsi="Arial" w:cs="Arial"/>
          <w:b/>
          <w:bCs/>
          <w:sz w:val="22"/>
          <w:szCs w:val="22"/>
          <w:vertAlign w:val="superscript"/>
        </w:rPr>
        <w:t>o</w:t>
      </w:r>
      <w:r w:rsidRPr="00885742">
        <w:rPr>
          <w:rFonts w:ascii="Arial" w:hAnsi="Arial" w:cs="Arial"/>
          <w:sz w:val="22"/>
          <w:szCs w:val="22"/>
        </w:rPr>
        <w:tab/>
        <w:t>Se houver a aquisição de bens, a CONTRATADA deverá observar os seguintes critérios de sustentabilidade ambiental, conforme a instrução normativa SLTI/MP nº 01/2010:</w:t>
      </w:r>
    </w:p>
    <w:p w14:paraId="71FE9F7B" w14:textId="77777777" w:rsidR="002667C8" w:rsidRPr="00885742" w:rsidRDefault="002667C8" w:rsidP="003F03F2">
      <w:pPr>
        <w:pStyle w:val="NormalWeb"/>
        <w:ind w:left="993" w:hanging="426"/>
        <w:rPr>
          <w:rFonts w:ascii="Arial" w:hAnsi="Arial" w:cs="Arial"/>
          <w:sz w:val="22"/>
          <w:szCs w:val="22"/>
        </w:rPr>
      </w:pPr>
      <w:r w:rsidRPr="00885742">
        <w:rPr>
          <w:rFonts w:ascii="Arial" w:hAnsi="Arial" w:cs="Arial"/>
          <w:sz w:val="22"/>
          <w:szCs w:val="22"/>
        </w:rPr>
        <w:t>a)</w:t>
      </w:r>
      <w:r w:rsidRPr="00885742">
        <w:rPr>
          <w:rFonts w:ascii="Arial" w:hAnsi="Arial" w:cs="Arial"/>
          <w:sz w:val="22"/>
          <w:szCs w:val="22"/>
        </w:rPr>
        <w:tab/>
        <w:t>que os bens sejam constituídos, no todo ou em parte, por material reciclado, atóxico, biodegradável, conforme ABNT NBR – 15448-1 e 15448-2;</w:t>
      </w:r>
    </w:p>
    <w:p w14:paraId="503918C9" w14:textId="77777777" w:rsidR="002667C8" w:rsidRPr="00885742" w:rsidRDefault="002667C8" w:rsidP="003F03F2">
      <w:pPr>
        <w:pStyle w:val="NormalWeb"/>
        <w:ind w:left="993" w:hanging="426"/>
        <w:rPr>
          <w:rFonts w:ascii="Arial" w:hAnsi="Arial" w:cs="Arial"/>
          <w:sz w:val="22"/>
          <w:szCs w:val="22"/>
        </w:rPr>
      </w:pPr>
      <w:r w:rsidRPr="00885742">
        <w:rPr>
          <w:rFonts w:ascii="Arial" w:hAnsi="Arial" w:cs="Arial"/>
          <w:sz w:val="22"/>
          <w:szCs w:val="22"/>
        </w:rPr>
        <w:t>b)</w:t>
      </w:r>
      <w:r w:rsidRPr="00885742">
        <w:rPr>
          <w:rFonts w:ascii="Arial" w:hAnsi="Arial" w:cs="Arial"/>
          <w:sz w:val="22"/>
          <w:szCs w:val="22"/>
        </w:rPr>
        <w:tab/>
        <w:t>que sejam observados os requisitos ambientais para a obtenção de certificação do Instituto Nacional de Metrologia, Normalização e Qualidade Industrial – INMETRO como produtos sustentáveis ou de menor impacto ambiental em relação aos seus similares;</w:t>
      </w:r>
    </w:p>
    <w:p w14:paraId="3978AE76" w14:textId="77777777" w:rsidR="002667C8" w:rsidRPr="00885742" w:rsidRDefault="002667C8" w:rsidP="003F03F2">
      <w:pPr>
        <w:pStyle w:val="NormalWeb"/>
        <w:ind w:left="993" w:hanging="426"/>
        <w:rPr>
          <w:rFonts w:ascii="Arial" w:hAnsi="Arial" w:cs="Arial"/>
          <w:sz w:val="22"/>
          <w:szCs w:val="22"/>
        </w:rPr>
      </w:pPr>
      <w:r w:rsidRPr="00885742">
        <w:rPr>
          <w:rFonts w:ascii="Arial" w:hAnsi="Arial" w:cs="Arial"/>
          <w:sz w:val="22"/>
          <w:szCs w:val="22"/>
        </w:rPr>
        <w:t>c)</w:t>
      </w:r>
      <w:r w:rsidRPr="00885742">
        <w:rPr>
          <w:rFonts w:ascii="Arial" w:hAnsi="Arial" w:cs="Arial"/>
          <w:sz w:val="22"/>
          <w:szCs w:val="22"/>
        </w:rPr>
        <w:tab/>
        <w:t>que os bens devam ser, preferencialmente, acondicionados em embalagem adequada, com o menor volume possível, que utilize materiais recicláveis, de forma a garantir a máxima proteção durante o transporte e o armazenamento;</w:t>
      </w:r>
    </w:p>
    <w:p w14:paraId="65C9BDBB" w14:textId="77777777" w:rsidR="002667C8" w:rsidRPr="00885742" w:rsidRDefault="002667C8" w:rsidP="003F03F2">
      <w:pPr>
        <w:pStyle w:val="NormalWeb"/>
        <w:ind w:left="993" w:hanging="426"/>
        <w:jc w:val="both"/>
        <w:rPr>
          <w:rFonts w:ascii="Arial" w:hAnsi="Arial" w:cs="Arial"/>
          <w:sz w:val="22"/>
          <w:szCs w:val="22"/>
        </w:rPr>
      </w:pPr>
      <w:r w:rsidRPr="00885742">
        <w:rPr>
          <w:rFonts w:ascii="Arial" w:hAnsi="Arial" w:cs="Arial"/>
          <w:sz w:val="22"/>
          <w:szCs w:val="22"/>
        </w:rPr>
        <w:t>d)</w:t>
      </w:r>
      <w:r w:rsidRPr="00885742">
        <w:rPr>
          <w:rFonts w:ascii="Arial" w:hAnsi="Arial" w:cs="Arial"/>
          <w:sz w:val="22"/>
          <w:szCs w:val="22"/>
        </w:rPr>
        <w:tab/>
        <w:t xml:space="preserve">que os bens não contenham substâncias perigosas em concentração acima da recomendada na diretiva </w:t>
      </w:r>
      <w:proofErr w:type="spellStart"/>
      <w:r w:rsidRPr="00885742">
        <w:rPr>
          <w:rFonts w:ascii="Arial" w:hAnsi="Arial" w:cs="Arial"/>
          <w:sz w:val="22"/>
          <w:szCs w:val="22"/>
        </w:rPr>
        <w:t>RoHS</w:t>
      </w:r>
      <w:proofErr w:type="spellEnd"/>
      <w:r w:rsidRPr="00885742">
        <w:rPr>
          <w:rFonts w:ascii="Arial" w:hAnsi="Arial" w:cs="Arial"/>
          <w:sz w:val="22"/>
          <w:szCs w:val="22"/>
        </w:rPr>
        <w:t xml:space="preserve"> (</w:t>
      </w:r>
      <w:proofErr w:type="spellStart"/>
      <w:r w:rsidRPr="00885742">
        <w:rPr>
          <w:rFonts w:ascii="Arial" w:hAnsi="Arial" w:cs="Arial"/>
          <w:sz w:val="22"/>
          <w:szCs w:val="22"/>
        </w:rPr>
        <w:t>Restriction</w:t>
      </w:r>
      <w:proofErr w:type="spellEnd"/>
      <w:r w:rsidRPr="00885742">
        <w:rPr>
          <w:rFonts w:ascii="Arial" w:hAnsi="Arial" w:cs="Arial"/>
          <w:sz w:val="22"/>
          <w:szCs w:val="22"/>
        </w:rPr>
        <w:t xml:space="preserve"> of.  </w:t>
      </w:r>
      <w:proofErr w:type="spellStart"/>
      <w:r w:rsidRPr="00885742">
        <w:rPr>
          <w:rFonts w:ascii="Arial" w:hAnsi="Arial" w:cs="Arial"/>
          <w:sz w:val="22"/>
          <w:szCs w:val="22"/>
        </w:rPr>
        <w:t>Certain</w:t>
      </w:r>
      <w:proofErr w:type="spellEnd"/>
      <w:r w:rsidRPr="00885742">
        <w:rPr>
          <w:rFonts w:ascii="Arial" w:hAnsi="Arial" w:cs="Arial"/>
          <w:sz w:val="22"/>
          <w:szCs w:val="22"/>
        </w:rPr>
        <w:t xml:space="preserve"> </w:t>
      </w:r>
      <w:proofErr w:type="spellStart"/>
      <w:r w:rsidRPr="00885742">
        <w:rPr>
          <w:rFonts w:ascii="Arial" w:hAnsi="Arial" w:cs="Arial"/>
          <w:sz w:val="22"/>
          <w:szCs w:val="22"/>
        </w:rPr>
        <w:t>Hazardous</w:t>
      </w:r>
      <w:proofErr w:type="spellEnd"/>
      <w:r w:rsidRPr="00885742">
        <w:rPr>
          <w:rFonts w:ascii="Arial" w:hAnsi="Arial" w:cs="Arial"/>
          <w:sz w:val="22"/>
          <w:szCs w:val="22"/>
        </w:rPr>
        <w:t xml:space="preserve"> </w:t>
      </w:r>
      <w:proofErr w:type="spellStart"/>
      <w:r w:rsidRPr="00885742">
        <w:rPr>
          <w:rFonts w:ascii="Arial" w:hAnsi="Arial" w:cs="Arial"/>
          <w:sz w:val="22"/>
          <w:szCs w:val="22"/>
        </w:rPr>
        <w:t>Substances</w:t>
      </w:r>
      <w:proofErr w:type="spellEnd"/>
      <w:r w:rsidRPr="00885742">
        <w:rPr>
          <w:rFonts w:ascii="Arial" w:hAnsi="Arial" w:cs="Arial"/>
          <w:sz w:val="22"/>
          <w:szCs w:val="22"/>
        </w:rPr>
        <w:t>), tais como mercúrio (Hg), chumbo (</w:t>
      </w:r>
      <w:proofErr w:type="spellStart"/>
      <w:r w:rsidRPr="00885742">
        <w:rPr>
          <w:rFonts w:ascii="Arial" w:hAnsi="Arial" w:cs="Arial"/>
          <w:sz w:val="22"/>
          <w:szCs w:val="22"/>
        </w:rPr>
        <w:t>Pb</w:t>
      </w:r>
      <w:proofErr w:type="spellEnd"/>
      <w:r w:rsidRPr="00885742">
        <w:rPr>
          <w:rFonts w:ascii="Arial" w:hAnsi="Arial" w:cs="Arial"/>
          <w:sz w:val="22"/>
          <w:szCs w:val="22"/>
        </w:rPr>
        <w:t xml:space="preserve">), cromo </w:t>
      </w:r>
      <w:proofErr w:type="spellStart"/>
      <w:r w:rsidRPr="00885742">
        <w:rPr>
          <w:rFonts w:ascii="Arial" w:hAnsi="Arial" w:cs="Arial"/>
          <w:sz w:val="22"/>
          <w:szCs w:val="22"/>
        </w:rPr>
        <w:t>hexavalente</w:t>
      </w:r>
      <w:proofErr w:type="spellEnd"/>
      <w:r w:rsidRPr="00885742">
        <w:rPr>
          <w:rFonts w:ascii="Arial" w:hAnsi="Arial" w:cs="Arial"/>
          <w:sz w:val="22"/>
          <w:szCs w:val="22"/>
        </w:rPr>
        <w:t xml:space="preserve"> (</w:t>
      </w:r>
      <w:proofErr w:type="gramStart"/>
      <w:r w:rsidRPr="00885742">
        <w:rPr>
          <w:rFonts w:ascii="Arial" w:hAnsi="Arial" w:cs="Arial"/>
          <w:sz w:val="22"/>
          <w:szCs w:val="22"/>
        </w:rPr>
        <w:t>Cr(</w:t>
      </w:r>
      <w:proofErr w:type="gramEnd"/>
      <w:r w:rsidRPr="00885742">
        <w:rPr>
          <w:rFonts w:ascii="Arial" w:hAnsi="Arial" w:cs="Arial"/>
          <w:sz w:val="22"/>
          <w:szCs w:val="22"/>
        </w:rPr>
        <w:t>VI)), cádmio (</w:t>
      </w:r>
      <w:proofErr w:type="spellStart"/>
      <w:r w:rsidRPr="00885742">
        <w:rPr>
          <w:rFonts w:ascii="Arial" w:hAnsi="Arial" w:cs="Arial"/>
          <w:sz w:val="22"/>
          <w:szCs w:val="22"/>
        </w:rPr>
        <w:t>Cd</w:t>
      </w:r>
      <w:proofErr w:type="spellEnd"/>
      <w:r w:rsidRPr="00885742">
        <w:rPr>
          <w:rFonts w:ascii="Arial" w:hAnsi="Arial" w:cs="Arial"/>
          <w:sz w:val="22"/>
          <w:szCs w:val="22"/>
        </w:rPr>
        <w:t xml:space="preserve">), </w:t>
      </w:r>
      <w:proofErr w:type="spellStart"/>
      <w:r w:rsidRPr="00885742">
        <w:rPr>
          <w:rFonts w:ascii="Arial" w:hAnsi="Arial" w:cs="Arial"/>
          <w:sz w:val="22"/>
          <w:szCs w:val="22"/>
        </w:rPr>
        <w:t>bifenil-polibromados</w:t>
      </w:r>
      <w:proofErr w:type="spellEnd"/>
      <w:r w:rsidRPr="00885742">
        <w:rPr>
          <w:rFonts w:ascii="Arial" w:hAnsi="Arial" w:cs="Arial"/>
          <w:sz w:val="22"/>
          <w:szCs w:val="22"/>
        </w:rPr>
        <w:t xml:space="preserve"> (</w:t>
      </w:r>
      <w:proofErr w:type="spellStart"/>
      <w:r w:rsidRPr="00885742">
        <w:rPr>
          <w:rFonts w:ascii="Arial" w:hAnsi="Arial" w:cs="Arial"/>
          <w:sz w:val="22"/>
          <w:szCs w:val="22"/>
        </w:rPr>
        <w:t>PBBs</w:t>
      </w:r>
      <w:proofErr w:type="spellEnd"/>
      <w:r w:rsidRPr="00885742">
        <w:rPr>
          <w:rFonts w:ascii="Arial" w:hAnsi="Arial" w:cs="Arial"/>
          <w:sz w:val="22"/>
          <w:szCs w:val="22"/>
        </w:rPr>
        <w:t>), éteres difenil-</w:t>
      </w:r>
      <w:proofErr w:type="spellStart"/>
      <w:r w:rsidRPr="00885742">
        <w:rPr>
          <w:rFonts w:ascii="Arial" w:hAnsi="Arial" w:cs="Arial"/>
          <w:sz w:val="22"/>
          <w:szCs w:val="22"/>
        </w:rPr>
        <w:t>polibromados</w:t>
      </w:r>
      <w:proofErr w:type="spellEnd"/>
      <w:r w:rsidRPr="00885742">
        <w:rPr>
          <w:rFonts w:ascii="Arial" w:hAnsi="Arial" w:cs="Arial"/>
          <w:sz w:val="22"/>
          <w:szCs w:val="22"/>
        </w:rPr>
        <w:t xml:space="preserve"> (</w:t>
      </w:r>
      <w:proofErr w:type="spellStart"/>
      <w:r w:rsidRPr="00885742">
        <w:rPr>
          <w:rFonts w:ascii="Arial" w:hAnsi="Arial" w:cs="Arial"/>
          <w:sz w:val="22"/>
          <w:szCs w:val="22"/>
        </w:rPr>
        <w:t>PBDEs</w:t>
      </w:r>
      <w:proofErr w:type="spellEnd"/>
      <w:r w:rsidRPr="00885742">
        <w:rPr>
          <w:rFonts w:ascii="Arial" w:hAnsi="Arial" w:cs="Arial"/>
          <w:sz w:val="22"/>
          <w:szCs w:val="22"/>
        </w:rPr>
        <w:t>).</w:t>
      </w:r>
    </w:p>
    <w:p w14:paraId="0780991C" w14:textId="77777777" w:rsidR="00C41D9A" w:rsidRPr="00885742" w:rsidRDefault="00C41D9A" w:rsidP="003F03F2">
      <w:pPr>
        <w:pStyle w:val="Item"/>
        <w:tabs>
          <w:tab w:val="clear" w:pos="709"/>
          <w:tab w:val="left" w:pos="1702"/>
        </w:tabs>
        <w:spacing w:after="120" w:line="100" w:lineRule="atLeast"/>
        <w:ind w:left="993" w:hanging="426"/>
        <w:jc w:val="both"/>
        <w:rPr>
          <w:b w:val="0"/>
          <w:bCs w:val="0"/>
          <w:color w:val="auto"/>
          <w:sz w:val="22"/>
          <w:szCs w:val="22"/>
          <w:u w:val="none"/>
        </w:rPr>
      </w:pPr>
      <w:r w:rsidRPr="00885742">
        <w:rPr>
          <w:b w:val="0"/>
          <w:bCs w:val="0"/>
          <w:color w:val="auto"/>
          <w:sz w:val="22"/>
          <w:szCs w:val="22"/>
          <w:u w:val="none"/>
        </w:rPr>
        <w:lastRenderedPageBreak/>
        <w:t xml:space="preserve">§ </w:t>
      </w:r>
      <w:r w:rsidR="002667C8" w:rsidRPr="00885742">
        <w:rPr>
          <w:b w:val="0"/>
          <w:bCs w:val="0"/>
          <w:color w:val="auto"/>
          <w:sz w:val="22"/>
          <w:szCs w:val="22"/>
          <w:u w:val="none"/>
        </w:rPr>
        <w:t>3</w:t>
      </w:r>
      <w:r w:rsidRPr="00885742">
        <w:rPr>
          <w:b w:val="0"/>
          <w:bCs w:val="0"/>
          <w:color w:val="auto"/>
          <w:sz w:val="22"/>
          <w:szCs w:val="22"/>
          <w:u w:val="none"/>
          <w:vertAlign w:val="superscript"/>
        </w:rPr>
        <w:t>o</w:t>
      </w:r>
      <w:r w:rsidRPr="00885742">
        <w:rPr>
          <w:b w:val="0"/>
          <w:bCs w:val="0"/>
          <w:color w:val="auto"/>
          <w:sz w:val="22"/>
          <w:szCs w:val="22"/>
          <w:u w:val="none"/>
        </w:rPr>
        <w:t xml:space="preserve"> O impacto negativo sobre os bens do patrimônio cultural, histórico, arqueológico e imaterial tombados deverá ser compensado por meio de medidas determinadas pela autoridade responsável, na forma da legislação aplicável.</w:t>
      </w:r>
    </w:p>
    <w:p w14:paraId="6B7E8968" w14:textId="77777777" w:rsidR="00C41D9A" w:rsidRPr="00885742" w:rsidRDefault="00C41D9A" w:rsidP="003F03F2">
      <w:pPr>
        <w:spacing w:before="120"/>
        <w:ind w:left="993" w:hanging="426"/>
        <w:rPr>
          <w:sz w:val="22"/>
          <w:szCs w:val="22"/>
        </w:rPr>
      </w:pPr>
      <w:r w:rsidRPr="00885742">
        <w:rPr>
          <w:sz w:val="22"/>
          <w:szCs w:val="22"/>
        </w:rPr>
        <w:t>OBS: Art. 5</w:t>
      </w:r>
      <w:proofErr w:type="gramStart"/>
      <w:r w:rsidRPr="00885742">
        <w:rPr>
          <w:sz w:val="22"/>
          <w:szCs w:val="22"/>
        </w:rPr>
        <w:t>o  do</w:t>
      </w:r>
      <w:proofErr w:type="gramEnd"/>
      <w:r w:rsidRPr="00885742">
        <w:rPr>
          <w:sz w:val="22"/>
          <w:szCs w:val="22"/>
        </w:rPr>
        <w:t xml:space="preserve"> Dec. 7.581/11 - O termo de referência, projeto básico ou projeto executivo poderá prever requisitos de sustentabilidade ambiental, além dos previstos na legislação aplicável.</w:t>
      </w:r>
    </w:p>
    <w:p w14:paraId="706A4A7F" w14:textId="77777777" w:rsidR="00EE2AB8" w:rsidRPr="00885742" w:rsidRDefault="00EE2AB8" w:rsidP="003F03F2">
      <w:pPr>
        <w:pStyle w:val="Ttulo2"/>
        <w:numPr>
          <w:ilvl w:val="0"/>
          <w:numId w:val="0"/>
        </w:numPr>
        <w:ind w:left="567" w:hanging="567"/>
        <w:rPr>
          <w:sz w:val="22"/>
          <w:szCs w:val="22"/>
        </w:rPr>
      </w:pPr>
    </w:p>
    <w:p w14:paraId="254D06EA" w14:textId="38B91A2E" w:rsidR="0067112A" w:rsidRPr="00885742" w:rsidRDefault="0067112A" w:rsidP="003F03F2">
      <w:pPr>
        <w:pStyle w:val="Ttulo2"/>
        <w:ind w:left="567" w:hanging="567"/>
        <w:rPr>
          <w:sz w:val="22"/>
          <w:szCs w:val="22"/>
        </w:rPr>
      </w:pPr>
      <w:r w:rsidRPr="00885742">
        <w:rPr>
          <w:sz w:val="22"/>
          <w:szCs w:val="22"/>
        </w:rPr>
        <w:t>Os serviços prestados pela CONTRATADA deverão pautar-se sempre no uso racional de recursos e equipamentos, de forma a evitar e prevenir o desperdício de materiais.</w:t>
      </w:r>
    </w:p>
    <w:p w14:paraId="302E362C" w14:textId="77777777" w:rsidR="0067112A" w:rsidRPr="00885742" w:rsidRDefault="0067112A" w:rsidP="003F03F2">
      <w:pPr>
        <w:ind w:left="567" w:hanging="567"/>
        <w:rPr>
          <w:sz w:val="22"/>
          <w:szCs w:val="22"/>
        </w:rPr>
      </w:pPr>
    </w:p>
    <w:p w14:paraId="37CEDECD" w14:textId="0CD1C57D" w:rsidR="0067112A" w:rsidRPr="00885742" w:rsidRDefault="0067112A" w:rsidP="003F03F2">
      <w:pPr>
        <w:pStyle w:val="Ttulo2"/>
        <w:ind w:left="567" w:hanging="567"/>
        <w:rPr>
          <w:sz w:val="22"/>
          <w:szCs w:val="22"/>
        </w:rPr>
      </w:pPr>
      <w:r w:rsidRPr="00885742">
        <w:rPr>
          <w:sz w:val="22"/>
          <w:szCs w:val="22"/>
        </w:rPr>
        <w:t>Priorizar a utilização de materiais que sejam reciclados, reutilizados e biodegradáveis, e que reduzam a necessidade de manutenção;</w:t>
      </w:r>
    </w:p>
    <w:p w14:paraId="66920DAC" w14:textId="77777777" w:rsidR="0067112A" w:rsidRPr="00885742" w:rsidRDefault="0067112A" w:rsidP="003F03F2">
      <w:pPr>
        <w:ind w:left="567" w:hanging="567"/>
        <w:rPr>
          <w:sz w:val="22"/>
          <w:szCs w:val="22"/>
        </w:rPr>
      </w:pPr>
    </w:p>
    <w:p w14:paraId="1C2DC64B" w14:textId="00C67565" w:rsidR="0067112A" w:rsidRPr="00885742" w:rsidRDefault="0067112A" w:rsidP="003F03F2">
      <w:pPr>
        <w:pStyle w:val="Ttulo2"/>
        <w:ind w:left="567" w:hanging="567"/>
        <w:rPr>
          <w:sz w:val="22"/>
          <w:szCs w:val="22"/>
        </w:rPr>
      </w:pPr>
      <w:r w:rsidRPr="00885742">
        <w:rPr>
          <w:sz w:val="22"/>
          <w:szCs w:val="22"/>
        </w:rPr>
        <w:t>Deve ser priorizado o emprego de mão-de-obra, materiais, tecnologias e matérias-primas de origem local para execução, conservação e operação.</w:t>
      </w:r>
    </w:p>
    <w:p w14:paraId="58924961" w14:textId="77777777" w:rsidR="0067112A" w:rsidRPr="00885742" w:rsidRDefault="0067112A" w:rsidP="003F03F2">
      <w:pPr>
        <w:ind w:left="567" w:hanging="567"/>
        <w:rPr>
          <w:sz w:val="22"/>
          <w:szCs w:val="22"/>
        </w:rPr>
      </w:pPr>
    </w:p>
    <w:p w14:paraId="26BE63B1" w14:textId="1E75DA61" w:rsidR="0067112A" w:rsidRPr="00885742" w:rsidRDefault="0067112A" w:rsidP="003F03F2">
      <w:pPr>
        <w:pStyle w:val="Ttulo2"/>
        <w:ind w:left="567" w:hanging="567"/>
        <w:rPr>
          <w:sz w:val="22"/>
          <w:szCs w:val="22"/>
        </w:rPr>
      </w:pPr>
      <w:r w:rsidRPr="00885742">
        <w:rPr>
          <w:sz w:val="22"/>
          <w:szCs w:val="22"/>
        </w:rPr>
        <w:t>Adote medidas para evitar o desperdício de água tratada, conforme instituído no Decreto nº 48.138, de 8 de outubro de 2003;</w:t>
      </w:r>
    </w:p>
    <w:p w14:paraId="2A477B01" w14:textId="77777777" w:rsidR="0067112A" w:rsidRPr="00885742" w:rsidRDefault="0067112A" w:rsidP="003F03F2">
      <w:pPr>
        <w:ind w:left="567" w:hanging="567"/>
        <w:rPr>
          <w:sz w:val="22"/>
          <w:szCs w:val="22"/>
        </w:rPr>
      </w:pPr>
    </w:p>
    <w:p w14:paraId="22A111E6" w14:textId="1D87428D" w:rsidR="0067112A" w:rsidRPr="00885742" w:rsidRDefault="0067112A" w:rsidP="003F03F2">
      <w:pPr>
        <w:pStyle w:val="Ttulo2"/>
        <w:ind w:left="567" w:hanging="567"/>
        <w:rPr>
          <w:sz w:val="22"/>
          <w:szCs w:val="22"/>
        </w:rPr>
      </w:pPr>
      <w:r w:rsidRPr="00885742">
        <w:rPr>
          <w:sz w:val="22"/>
          <w:szCs w:val="22"/>
        </w:rPr>
        <w:t>Observe a Resolução CONAMA nº 20, de 7 de dezembro de 1994, quanto aos equipamentos que gerem ruído no seu funcionamento;</w:t>
      </w:r>
    </w:p>
    <w:p w14:paraId="6910D823" w14:textId="77777777" w:rsidR="0067112A" w:rsidRPr="00885742" w:rsidRDefault="0067112A" w:rsidP="003F03F2">
      <w:pPr>
        <w:ind w:left="567" w:hanging="567"/>
        <w:rPr>
          <w:sz w:val="22"/>
          <w:szCs w:val="22"/>
        </w:rPr>
      </w:pPr>
    </w:p>
    <w:p w14:paraId="46286A79" w14:textId="1E517B67" w:rsidR="0067112A" w:rsidRPr="00885742" w:rsidRDefault="0067112A" w:rsidP="003F03F2">
      <w:pPr>
        <w:pStyle w:val="Ttulo2"/>
        <w:ind w:left="567" w:hanging="567"/>
        <w:rPr>
          <w:sz w:val="22"/>
          <w:szCs w:val="22"/>
        </w:rPr>
      </w:pPr>
      <w:r w:rsidRPr="00885742">
        <w:rPr>
          <w:sz w:val="22"/>
          <w:szCs w:val="22"/>
        </w:rPr>
        <w:t>Forneça aos empregados os equipamentos de segurança que se fizerem necessários, para a execução de serviços;</w:t>
      </w:r>
    </w:p>
    <w:p w14:paraId="36F7E587" w14:textId="77777777" w:rsidR="0067112A" w:rsidRPr="00885742" w:rsidRDefault="0067112A" w:rsidP="003F03F2">
      <w:pPr>
        <w:ind w:left="567" w:hanging="567"/>
        <w:rPr>
          <w:sz w:val="22"/>
          <w:szCs w:val="22"/>
        </w:rPr>
      </w:pPr>
    </w:p>
    <w:p w14:paraId="10611026" w14:textId="47950A0B" w:rsidR="0067112A" w:rsidRPr="00885742" w:rsidRDefault="0067112A" w:rsidP="003F03F2">
      <w:pPr>
        <w:pStyle w:val="Ttulo2"/>
        <w:ind w:left="567" w:hanging="567"/>
        <w:rPr>
          <w:sz w:val="22"/>
          <w:szCs w:val="22"/>
        </w:rPr>
      </w:pPr>
      <w:r w:rsidRPr="00885742">
        <w:rPr>
          <w:sz w:val="22"/>
          <w:szCs w:val="22"/>
        </w:rPr>
        <w:t>Respeite as Normas Brasileiras – NBR publicadas pela Associação Brasileira de Normas Técnicas sobre resíduos sólidos;</w:t>
      </w:r>
    </w:p>
    <w:p w14:paraId="3BAF2C7A" w14:textId="77777777" w:rsidR="0067112A" w:rsidRPr="00885742" w:rsidRDefault="0067112A" w:rsidP="003F03F2">
      <w:pPr>
        <w:ind w:left="567" w:hanging="567"/>
        <w:rPr>
          <w:sz w:val="22"/>
          <w:szCs w:val="22"/>
        </w:rPr>
      </w:pPr>
    </w:p>
    <w:p w14:paraId="1F87EB51" w14:textId="48BA2C7A" w:rsidR="0067112A" w:rsidRPr="00885742" w:rsidRDefault="0067112A" w:rsidP="003F03F2">
      <w:pPr>
        <w:pStyle w:val="Ttulo2"/>
        <w:ind w:left="567" w:hanging="567"/>
        <w:rPr>
          <w:sz w:val="22"/>
          <w:szCs w:val="22"/>
        </w:rPr>
      </w:pPr>
      <w:r w:rsidRPr="00885742">
        <w:rPr>
          <w:sz w:val="22"/>
          <w:szCs w:val="22"/>
        </w:rPr>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14:paraId="6CA9134D" w14:textId="77777777" w:rsidR="0067112A" w:rsidRPr="00885742" w:rsidRDefault="0067112A" w:rsidP="003F03F2">
      <w:pPr>
        <w:ind w:left="567" w:hanging="567"/>
        <w:rPr>
          <w:sz w:val="22"/>
          <w:szCs w:val="22"/>
        </w:rPr>
      </w:pPr>
    </w:p>
    <w:p w14:paraId="5EFB0F17" w14:textId="7414387C" w:rsidR="0067112A" w:rsidRPr="00885742" w:rsidRDefault="0067112A" w:rsidP="003F03F2">
      <w:pPr>
        <w:pStyle w:val="Ttulo2"/>
        <w:ind w:left="567" w:hanging="567"/>
        <w:rPr>
          <w:sz w:val="22"/>
          <w:szCs w:val="22"/>
        </w:rPr>
      </w:pPr>
      <w:r w:rsidRPr="00885742">
        <w:rPr>
          <w:sz w:val="22"/>
          <w:szCs w:val="22"/>
        </w:rPr>
        <w:t>A CONTRATADA deverá retirar, sob orientação da Fiscalização, todos os materiais substituídos durante a realização de serviços, devendo apresentá-los à fiscalização para avaliação de reaproveitamento e/ou recolhimento a depósito indicado pela Codevasf; e</w:t>
      </w:r>
    </w:p>
    <w:p w14:paraId="36D76B16" w14:textId="77777777" w:rsidR="0067112A" w:rsidRPr="00885742" w:rsidRDefault="0067112A" w:rsidP="003F03F2">
      <w:pPr>
        <w:ind w:left="567" w:hanging="567"/>
        <w:rPr>
          <w:sz w:val="22"/>
          <w:szCs w:val="22"/>
        </w:rPr>
      </w:pPr>
    </w:p>
    <w:p w14:paraId="792376B6" w14:textId="46C7CFA7" w:rsidR="0067112A" w:rsidRPr="00885742" w:rsidRDefault="0067112A" w:rsidP="003F03F2">
      <w:pPr>
        <w:pStyle w:val="Ttulo2"/>
        <w:ind w:left="567" w:hanging="567"/>
        <w:rPr>
          <w:sz w:val="22"/>
          <w:szCs w:val="22"/>
        </w:rPr>
      </w:pPr>
      <w:r w:rsidRPr="00885742">
        <w:rPr>
          <w:sz w:val="22"/>
          <w:szCs w:val="22"/>
        </w:rPr>
        <w:t>A contratada deverá promover capacitação em educação e gestão ambiental, para todos os seus os funcionários terceirizados a serviço da Codevasf.</w:t>
      </w:r>
    </w:p>
    <w:p w14:paraId="408ECB5A" w14:textId="77777777" w:rsidR="0067112A" w:rsidRPr="00885742" w:rsidRDefault="0067112A" w:rsidP="00DD4CBC">
      <w:pPr>
        <w:rPr>
          <w:sz w:val="22"/>
          <w:szCs w:val="22"/>
        </w:rPr>
      </w:pPr>
    </w:p>
    <w:p w14:paraId="2805E8BC" w14:textId="77777777" w:rsidR="003A2D9B" w:rsidRPr="00885742" w:rsidRDefault="003A2D9B" w:rsidP="007A18DB">
      <w:pPr>
        <w:pStyle w:val="Ttulo1"/>
        <w:rPr>
          <w:sz w:val="22"/>
          <w:szCs w:val="22"/>
        </w:rPr>
      </w:pPr>
      <w:bookmarkStart w:id="36" w:name="_Toc22300290"/>
      <w:bookmarkEnd w:id="34"/>
      <w:r w:rsidRPr="00885742">
        <w:rPr>
          <w:sz w:val="22"/>
          <w:szCs w:val="22"/>
        </w:rPr>
        <w:t xml:space="preserve">OBRIGAÇÕES DA </w:t>
      </w:r>
      <w:r w:rsidR="00541F0C" w:rsidRPr="00885742">
        <w:rPr>
          <w:sz w:val="22"/>
          <w:szCs w:val="22"/>
        </w:rPr>
        <w:t>EMPRESA CONTRATADA</w:t>
      </w:r>
      <w:bookmarkEnd w:id="36"/>
    </w:p>
    <w:p w14:paraId="05BE3FAE" w14:textId="77777777" w:rsidR="0029223A" w:rsidRPr="00885742" w:rsidRDefault="0029223A" w:rsidP="00873403">
      <w:pPr>
        <w:ind w:left="709" w:hanging="709"/>
        <w:rPr>
          <w:sz w:val="22"/>
          <w:szCs w:val="22"/>
        </w:rPr>
      </w:pPr>
    </w:p>
    <w:p w14:paraId="75F0884E" w14:textId="47159994"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1F7583F9" w14:textId="77777777" w:rsidR="00A81AC1" w:rsidRPr="00885742" w:rsidRDefault="00A81AC1" w:rsidP="00873403">
      <w:pPr>
        <w:ind w:left="709" w:hanging="709"/>
        <w:rPr>
          <w:sz w:val="22"/>
          <w:szCs w:val="22"/>
        </w:rPr>
      </w:pPr>
    </w:p>
    <w:p w14:paraId="27AA17CA" w14:textId="65F84A73"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14:paraId="014D0568" w14:textId="77777777" w:rsidR="00873403" w:rsidRPr="00885742" w:rsidRDefault="00873403" w:rsidP="00873403">
      <w:pPr>
        <w:rPr>
          <w:sz w:val="22"/>
          <w:szCs w:val="22"/>
        </w:rPr>
      </w:pPr>
    </w:p>
    <w:p w14:paraId="435F792C" w14:textId="4590B9D0"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Manter o empregado nos horários predeterminados pela Administração;</w:t>
      </w:r>
    </w:p>
    <w:p w14:paraId="5C35327E" w14:textId="77777777" w:rsidR="00873403" w:rsidRPr="00885742" w:rsidRDefault="00873403" w:rsidP="00873403">
      <w:pPr>
        <w:rPr>
          <w:sz w:val="22"/>
          <w:szCs w:val="22"/>
        </w:rPr>
      </w:pPr>
    </w:p>
    <w:p w14:paraId="40B87031" w14:textId="7FDEF9C4"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lastRenderedPageBreak/>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2820C6EC" w14:textId="77777777" w:rsidR="00873403" w:rsidRPr="00885742" w:rsidRDefault="00873403" w:rsidP="00873403">
      <w:pPr>
        <w:rPr>
          <w:sz w:val="22"/>
          <w:szCs w:val="22"/>
        </w:rPr>
      </w:pPr>
    </w:p>
    <w:p w14:paraId="7EB4CE28" w14:textId="0526C580"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Utilizar empregados habilitados e com conhecimentos básicos dos serviços a serem executados, em conformidade com as normas e determinações em vigor;</w:t>
      </w:r>
    </w:p>
    <w:p w14:paraId="3B736D95" w14:textId="77777777" w:rsidR="00873403" w:rsidRPr="00885742" w:rsidRDefault="00873403" w:rsidP="00873403">
      <w:pPr>
        <w:rPr>
          <w:sz w:val="22"/>
          <w:szCs w:val="22"/>
        </w:rPr>
      </w:pPr>
    </w:p>
    <w:p w14:paraId="7955C3DF" w14:textId="457B1F86"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Vedar a utilização, na execução dos serviços, de empregado que seja familiar de agente público ocupante de cargo em comissão ou função de confiança no órgão contratante, nos termos do artigo 7° do Decreto n° 7.203, de 2010;</w:t>
      </w:r>
    </w:p>
    <w:p w14:paraId="1F754215" w14:textId="77777777" w:rsidR="00873403" w:rsidRPr="00885742" w:rsidRDefault="00873403" w:rsidP="00873403">
      <w:pPr>
        <w:rPr>
          <w:sz w:val="22"/>
          <w:szCs w:val="22"/>
        </w:rPr>
      </w:pPr>
    </w:p>
    <w:p w14:paraId="6A483F37" w14:textId="741C70C6"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Disponibilizar à Contratante os empregados devidamente uniformizados e identificados por meio de crachá, além de provê-los com os Equipamentos de Proteção Individual - EPI, quando for o caso;</w:t>
      </w:r>
    </w:p>
    <w:p w14:paraId="021F3F10" w14:textId="77777777" w:rsidR="00873403" w:rsidRPr="00885742" w:rsidRDefault="00873403" w:rsidP="00873403">
      <w:pPr>
        <w:rPr>
          <w:sz w:val="22"/>
          <w:szCs w:val="22"/>
        </w:rPr>
      </w:pPr>
    </w:p>
    <w:p w14:paraId="70AE0EE6" w14:textId="15AE11E1"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Fornecer os uniformes a serem utilizados por seus empregados, conforme disposto neste Termo de Referência, sem repassar quaisquer custos a estes;</w:t>
      </w:r>
    </w:p>
    <w:p w14:paraId="51F09B0F" w14:textId="77777777" w:rsidR="00873403" w:rsidRPr="00885742" w:rsidRDefault="00873403" w:rsidP="00873403">
      <w:pPr>
        <w:rPr>
          <w:sz w:val="22"/>
          <w:szCs w:val="22"/>
        </w:rPr>
      </w:pPr>
    </w:p>
    <w:p w14:paraId="607E794D" w14:textId="4EBFB7E3"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As empresas contratadas que sejam regidas pela Consolidação das Leis do Trabalho (CLT) deverão apresentar a seguinte documentação no primeiro mês de prestação dos serviços, conforme alínea "g" do item 10.1do Anexo VIII-B da IN SEGES/MPDG n. 5/2017:</w:t>
      </w:r>
    </w:p>
    <w:p w14:paraId="2BFE5389" w14:textId="77777777" w:rsidR="00873403" w:rsidRPr="00885742" w:rsidRDefault="00873403" w:rsidP="00873403">
      <w:pPr>
        <w:rPr>
          <w:sz w:val="22"/>
          <w:szCs w:val="22"/>
        </w:rPr>
      </w:pPr>
    </w:p>
    <w:p w14:paraId="6F00609A" w14:textId="77C59D48" w:rsidR="00A81AC1" w:rsidRPr="00885742" w:rsidRDefault="00A81AC1" w:rsidP="00873403">
      <w:pPr>
        <w:pStyle w:val="Ttulo2"/>
        <w:numPr>
          <w:ilvl w:val="2"/>
          <w:numId w:val="35"/>
        </w:numPr>
        <w:rPr>
          <w:rFonts w:eastAsia="PalatinoLinotype"/>
          <w:sz w:val="22"/>
          <w:szCs w:val="22"/>
        </w:rPr>
      </w:pPr>
      <w:r w:rsidRPr="00885742">
        <w:rPr>
          <w:rFonts w:eastAsia="PalatinoLinotype"/>
          <w:sz w:val="22"/>
          <w:szCs w:val="22"/>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732FDD9F" w14:textId="77777777" w:rsidR="00873403" w:rsidRPr="00885742" w:rsidRDefault="00873403" w:rsidP="00873403">
      <w:pPr>
        <w:rPr>
          <w:sz w:val="22"/>
          <w:szCs w:val="22"/>
        </w:rPr>
      </w:pPr>
    </w:p>
    <w:p w14:paraId="7C86E7C8" w14:textId="639B42BA" w:rsidR="00A81AC1" w:rsidRPr="00885742" w:rsidRDefault="00A81AC1" w:rsidP="00873403">
      <w:pPr>
        <w:pStyle w:val="Ttulo2"/>
        <w:numPr>
          <w:ilvl w:val="2"/>
          <w:numId w:val="35"/>
        </w:numPr>
        <w:rPr>
          <w:rFonts w:eastAsia="PalatinoLinotype"/>
          <w:sz w:val="22"/>
          <w:szCs w:val="22"/>
        </w:rPr>
      </w:pPr>
      <w:r w:rsidRPr="00885742">
        <w:rPr>
          <w:rFonts w:eastAsia="PalatinoLinotype"/>
          <w:sz w:val="22"/>
          <w:szCs w:val="22"/>
        </w:rPr>
        <w:t>Carteira de Trabalho e Previdência Social (CTPS) dos empregados admitidos e dos responsáveis técnicos pela execução dos serviços, quando for o caso, devidamente assinada pela contratada; e</w:t>
      </w:r>
    </w:p>
    <w:p w14:paraId="565BB714" w14:textId="77777777" w:rsidR="00873403" w:rsidRPr="00885742" w:rsidRDefault="00873403" w:rsidP="00873403">
      <w:pPr>
        <w:rPr>
          <w:sz w:val="22"/>
          <w:szCs w:val="22"/>
        </w:rPr>
      </w:pPr>
    </w:p>
    <w:p w14:paraId="5E76DCF7" w14:textId="4DC06A3D" w:rsidR="00A81AC1" w:rsidRPr="00885742" w:rsidRDefault="00A81AC1" w:rsidP="00873403">
      <w:pPr>
        <w:pStyle w:val="Ttulo2"/>
        <w:numPr>
          <w:ilvl w:val="2"/>
          <w:numId w:val="35"/>
        </w:numPr>
        <w:rPr>
          <w:rFonts w:eastAsia="PalatinoLinotype"/>
          <w:sz w:val="22"/>
          <w:szCs w:val="22"/>
        </w:rPr>
      </w:pPr>
      <w:r w:rsidRPr="00885742">
        <w:rPr>
          <w:rFonts w:eastAsia="PalatinoLinotype"/>
          <w:sz w:val="22"/>
          <w:szCs w:val="22"/>
        </w:rPr>
        <w:t>Exames médicos admissionais dos empregados da contratada que prestarão os serviços;</w:t>
      </w:r>
    </w:p>
    <w:p w14:paraId="69B89534" w14:textId="77777777" w:rsidR="00873403" w:rsidRPr="00885742" w:rsidRDefault="00873403" w:rsidP="00873403">
      <w:pPr>
        <w:rPr>
          <w:sz w:val="22"/>
          <w:szCs w:val="22"/>
        </w:rPr>
      </w:pPr>
    </w:p>
    <w:p w14:paraId="1107CC92" w14:textId="4C2EC29A" w:rsidR="00A81AC1" w:rsidRPr="00885742" w:rsidRDefault="00A81AC1" w:rsidP="00873403">
      <w:pPr>
        <w:pStyle w:val="Ttulo2"/>
        <w:numPr>
          <w:ilvl w:val="2"/>
          <w:numId w:val="35"/>
        </w:numPr>
        <w:rPr>
          <w:rFonts w:eastAsia="PalatinoLinotype"/>
          <w:sz w:val="22"/>
          <w:szCs w:val="22"/>
        </w:rPr>
      </w:pPr>
      <w:r w:rsidRPr="00885742">
        <w:rPr>
          <w:rFonts w:eastAsia="PalatinoLinotype"/>
          <w:sz w:val="22"/>
          <w:szCs w:val="22"/>
        </w:rPr>
        <w:t>Declaração de responsabilidade exclusiva da contratada sobre a quitação dos encargos trabalhistas e sociais decorrentes do contrato;</w:t>
      </w:r>
    </w:p>
    <w:p w14:paraId="38EC7E57" w14:textId="77777777" w:rsidR="00873403" w:rsidRPr="00885742" w:rsidRDefault="00873403" w:rsidP="00873403">
      <w:pPr>
        <w:rPr>
          <w:sz w:val="22"/>
          <w:szCs w:val="22"/>
        </w:rPr>
      </w:pPr>
    </w:p>
    <w:p w14:paraId="733FB289" w14:textId="0DFEC4EC" w:rsidR="00A81AC1" w:rsidRPr="00885742" w:rsidRDefault="00A81AC1" w:rsidP="00873403">
      <w:pPr>
        <w:pStyle w:val="Ttulo2"/>
        <w:numPr>
          <w:ilvl w:val="2"/>
          <w:numId w:val="35"/>
        </w:numPr>
        <w:rPr>
          <w:rFonts w:eastAsia="PalatinoLinotype"/>
          <w:sz w:val="22"/>
          <w:szCs w:val="22"/>
        </w:rPr>
      </w:pPr>
      <w:r w:rsidRPr="00885742">
        <w:rPr>
          <w:rFonts w:eastAsia="PalatinoLinotype"/>
          <w:sz w:val="22"/>
          <w:szCs w:val="22"/>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01D54E21" w14:textId="77777777" w:rsidR="00873403" w:rsidRPr="00885742" w:rsidRDefault="00873403" w:rsidP="00873403">
      <w:pPr>
        <w:rPr>
          <w:sz w:val="22"/>
          <w:szCs w:val="22"/>
        </w:rPr>
      </w:pPr>
    </w:p>
    <w:p w14:paraId="6DB12621" w14:textId="0F8E2C84"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14:paraId="5C4E6C57" w14:textId="77777777" w:rsidR="00873403" w:rsidRPr="00885742" w:rsidRDefault="00873403" w:rsidP="00873403">
      <w:pPr>
        <w:rPr>
          <w:sz w:val="22"/>
          <w:szCs w:val="22"/>
        </w:rPr>
      </w:pPr>
    </w:p>
    <w:p w14:paraId="4010C3A3" w14:textId="77777777" w:rsidR="00A81AC1" w:rsidRPr="00885742" w:rsidRDefault="00A81AC1" w:rsidP="00873403">
      <w:pPr>
        <w:pStyle w:val="Ttulo2"/>
        <w:numPr>
          <w:ilvl w:val="0"/>
          <w:numId w:val="0"/>
        </w:numPr>
        <w:ind w:left="993" w:hanging="284"/>
        <w:rPr>
          <w:rFonts w:eastAsia="PalatinoLinotype"/>
          <w:sz w:val="22"/>
          <w:szCs w:val="22"/>
        </w:rPr>
      </w:pPr>
      <w:r w:rsidRPr="00885742">
        <w:rPr>
          <w:rFonts w:eastAsia="PalatinoLinotype"/>
          <w:sz w:val="22"/>
          <w:szCs w:val="22"/>
        </w:rPr>
        <w:t>1) prova de regularidade relativa à Seguridade Social;</w:t>
      </w:r>
    </w:p>
    <w:p w14:paraId="5E2E2399" w14:textId="77777777" w:rsidR="00A81AC1" w:rsidRPr="00885742" w:rsidRDefault="00A81AC1" w:rsidP="00873403">
      <w:pPr>
        <w:pStyle w:val="Ttulo2"/>
        <w:numPr>
          <w:ilvl w:val="0"/>
          <w:numId w:val="0"/>
        </w:numPr>
        <w:ind w:left="993" w:hanging="284"/>
        <w:rPr>
          <w:rFonts w:eastAsia="PalatinoLinotype"/>
          <w:sz w:val="22"/>
          <w:szCs w:val="22"/>
        </w:rPr>
      </w:pPr>
      <w:r w:rsidRPr="00885742">
        <w:rPr>
          <w:rFonts w:eastAsia="PalatinoLinotype"/>
          <w:sz w:val="22"/>
          <w:szCs w:val="22"/>
        </w:rPr>
        <w:t>2) certidão conjunta relativa aos tributos federais e à Dívida Ativa da União;</w:t>
      </w:r>
    </w:p>
    <w:p w14:paraId="2B188730" w14:textId="77777777" w:rsidR="00A81AC1" w:rsidRPr="00885742" w:rsidRDefault="00A81AC1" w:rsidP="00873403">
      <w:pPr>
        <w:pStyle w:val="Ttulo2"/>
        <w:numPr>
          <w:ilvl w:val="0"/>
          <w:numId w:val="0"/>
        </w:numPr>
        <w:ind w:left="993" w:hanging="284"/>
        <w:rPr>
          <w:rFonts w:eastAsia="PalatinoLinotype"/>
          <w:sz w:val="22"/>
          <w:szCs w:val="22"/>
        </w:rPr>
      </w:pPr>
      <w:r w:rsidRPr="00885742">
        <w:rPr>
          <w:rFonts w:eastAsia="PalatinoLinotype"/>
          <w:sz w:val="22"/>
          <w:szCs w:val="22"/>
        </w:rPr>
        <w:lastRenderedPageBreak/>
        <w:t>3) certidões que comprovem a regularidade perante as Fazendas Estadual, Distrital e Municipal do domicílio ou sede do contratado;</w:t>
      </w:r>
    </w:p>
    <w:p w14:paraId="670717C6" w14:textId="77777777" w:rsidR="00A81AC1" w:rsidRPr="00885742" w:rsidRDefault="00A81AC1" w:rsidP="00873403">
      <w:pPr>
        <w:pStyle w:val="Ttulo2"/>
        <w:numPr>
          <w:ilvl w:val="0"/>
          <w:numId w:val="0"/>
        </w:numPr>
        <w:ind w:left="709"/>
        <w:rPr>
          <w:rFonts w:eastAsia="PalatinoLinotype"/>
          <w:sz w:val="22"/>
          <w:szCs w:val="22"/>
        </w:rPr>
      </w:pPr>
      <w:r w:rsidRPr="00885742">
        <w:rPr>
          <w:rFonts w:eastAsia="PalatinoLinotype"/>
          <w:sz w:val="22"/>
          <w:szCs w:val="22"/>
        </w:rPr>
        <w:t>4) Certidão de Regularidade do FGTS – CRF; e</w:t>
      </w:r>
    </w:p>
    <w:p w14:paraId="1627F0E2" w14:textId="0CC4B2BD" w:rsidR="00A81AC1" w:rsidRPr="00885742" w:rsidRDefault="00A81AC1" w:rsidP="00873403">
      <w:pPr>
        <w:pStyle w:val="Ttulo2"/>
        <w:numPr>
          <w:ilvl w:val="0"/>
          <w:numId w:val="0"/>
        </w:numPr>
        <w:ind w:left="709"/>
        <w:rPr>
          <w:rFonts w:eastAsia="PalatinoLinotype"/>
          <w:sz w:val="22"/>
          <w:szCs w:val="22"/>
        </w:rPr>
      </w:pPr>
      <w:r w:rsidRPr="00885742">
        <w:rPr>
          <w:rFonts w:eastAsia="PalatinoLinotype"/>
          <w:sz w:val="22"/>
          <w:szCs w:val="22"/>
        </w:rPr>
        <w:t>5) Certidão Negativa de Débitos Trabalhistas – CNDT, conforme alínea "c" do item 10.2 do Anexo VIII-B da IN SEGES/MPDG n. 5/2017;</w:t>
      </w:r>
    </w:p>
    <w:p w14:paraId="7109B9E0" w14:textId="77777777" w:rsidR="00873403" w:rsidRPr="00885742" w:rsidRDefault="00873403" w:rsidP="00873403">
      <w:pPr>
        <w:rPr>
          <w:sz w:val="22"/>
          <w:szCs w:val="22"/>
        </w:rPr>
      </w:pPr>
    </w:p>
    <w:p w14:paraId="1550BB70" w14:textId="0A1AA41A"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Substituir, no prazo de 2h (duas horas), em caso de eventual ausência, tais como faltas e licenças, o empregado posto a serviço da Contratante, devendo identificar previamente o respectivo substituto ao Fiscal do Contrato;</w:t>
      </w:r>
    </w:p>
    <w:p w14:paraId="3B163D55" w14:textId="77777777" w:rsidR="00873403" w:rsidRPr="00885742" w:rsidRDefault="00873403" w:rsidP="00873403">
      <w:pPr>
        <w:rPr>
          <w:sz w:val="22"/>
          <w:szCs w:val="22"/>
        </w:rPr>
      </w:pPr>
    </w:p>
    <w:p w14:paraId="5533670B" w14:textId="5668BA92"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0ACA5008" w14:textId="77777777" w:rsidR="00873403" w:rsidRPr="00885742" w:rsidRDefault="00873403" w:rsidP="00873403">
      <w:pPr>
        <w:rPr>
          <w:sz w:val="22"/>
          <w:szCs w:val="22"/>
        </w:rPr>
      </w:pPr>
    </w:p>
    <w:p w14:paraId="3004E30B" w14:textId="3C313655"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46FE2715" w14:textId="77777777" w:rsidR="00873403" w:rsidRPr="00885742" w:rsidRDefault="00873403" w:rsidP="00873403">
      <w:pPr>
        <w:rPr>
          <w:sz w:val="22"/>
          <w:szCs w:val="22"/>
        </w:rPr>
      </w:pPr>
    </w:p>
    <w:p w14:paraId="4686F2DD" w14:textId="5A51CCF0"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0F2FF400" w14:textId="77777777" w:rsidR="00873403" w:rsidRPr="00885742" w:rsidRDefault="00873403" w:rsidP="00873403">
      <w:pPr>
        <w:rPr>
          <w:sz w:val="22"/>
          <w:szCs w:val="22"/>
        </w:rPr>
      </w:pPr>
    </w:p>
    <w:p w14:paraId="421FE845" w14:textId="055B3907"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17A7814F" w14:textId="77777777" w:rsidR="00873403" w:rsidRPr="00885742" w:rsidRDefault="00873403" w:rsidP="00873403">
      <w:pPr>
        <w:rPr>
          <w:sz w:val="22"/>
          <w:szCs w:val="22"/>
        </w:rPr>
      </w:pPr>
    </w:p>
    <w:p w14:paraId="5D1E6CB1" w14:textId="7E41F134"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2CF5E89" w14:textId="77777777" w:rsidR="00873403" w:rsidRPr="00885742" w:rsidRDefault="00873403" w:rsidP="00873403">
      <w:pPr>
        <w:rPr>
          <w:sz w:val="22"/>
          <w:szCs w:val="22"/>
        </w:rPr>
      </w:pPr>
    </w:p>
    <w:p w14:paraId="733CA308" w14:textId="67624B0D"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Não permitir que o empregado designado para trabalhar em um turno preste seus serviços no turno imediatamente subsequente;</w:t>
      </w:r>
    </w:p>
    <w:p w14:paraId="40E62F14" w14:textId="77777777" w:rsidR="00873403" w:rsidRPr="00885742" w:rsidRDefault="00873403" w:rsidP="00873403">
      <w:pPr>
        <w:rPr>
          <w:sz w:val="22"/>
          <w:szCs w:val="22"/>
        </w:rPr>
      </w:pPr>
    </w:p>
    <w:p w14:paraId="784756D9" w14:textId="698B0628"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15781369" w14:textId="77777777" w:rsidR="00873403" w:rsidRPr="00885742" w:rsidRDefault="00873403" w:rsidP="00873403">
      <w:pPr>
        <w:rPr>
          <w:sz w:val="22"/>
          <w:szCs w:val="22"/>
        </w:rPr>
      </w:pPr>
    </w:p>
    <w:p w14:paraId="63DBC73A" w14:textId="7E5E6F44"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Instruir seus empregados quanto à necessidade de acatar as Normas Internas da Administração;</w:t>
      </w:r>
    </w:p>
    <w:p w14:paraId="07DF8B07" w14:textId="77777777" w:rsidR="00873403" w:rsidRPr="00885742" w:rsidRDefault="00873403" w:rsidP="00873403">
      <w:pPr>
        <w:rPr>
          <w:sz w:val="22"/>
          <w:szCs w:val="22"/>
        </w:rPr>
      </w:pPr>
    </w:p>
    <w:p w14:paraId="0176FAC7" w14:textId="42CB716F"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1CB972E" w14:textId="77777777" w:rsidR="00873403" w:rsidRPr="00885742" w:rsidRDefault="00873403" w:rsidP="00873403">
      <w:pPr>
        <w:rPr>
          <w:sz w:val="22"/>
          <w:szCs w:val="22"/>
        </w:rPr>
      </w:pPr>
    </w:p>
    <w:p w14:paraId="4C7F5DB0" w14:textId="465194C7"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2C562DF" w14:textId="77777777" w:rsidR="00C3775E" w:rsidRPr="00885742" w:rsidRDefault="00C3775E" w:rsidP="00C3775E">
      <w:pPr>
        <w:rPr>
          <w:sz w:val="22"/>
          <w:szCs w:val="22"/>
        </w:rPr>
      </w:pPr>
    </w:p>
    <w:p w14:paraId="4D3A0806" w14:textId="2DBCA6AE" w:rsidR="00A81AC1" w:rsidRPr="00885742" w:rsidRDefault="00A81AC1" w:rsidP="00C3775E">
      <w:pPr>
        <w:pStyle w:val="Ttulo2"/>
        <w:numPr>
          <w:ilvl w:val="2"/>
          <w:numId w:val="35"/>
        </w:numPr>
        <w:rPr>
          <w:rFonts w:eastAsia="PalatinoLinotype"/>
          <w:sz w:val="22"/>
          <w:szCs w:val="22"/>
        </w:rPr>
      </w:pPr>
      <w:r w:rsidRPr="00885742">
        <w:rPr>
          <w:rFonts w:eastAsia="PalatinoLinotype"/>
          <w:sz w:val="22"/>
          <w:szCs w:val="22"/>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39533309" w14:textId="77777777" w:rsidR="00C3775E" w:rsidRPr="00885742" w:rsidRDefault="00C3775E" w:rsidP="00C3775E">
      <w:pPr>
        <w:rPr>
          <w:sz w:val="22"/>
          <w:szCs w:val="22"/>
        </w:rPr>
      </w:pPr>
    </w:p>
    <w:p w14:paraId="4652A060" w14:textId="4524BCE6" w:rsidR="00A81AC1" w:rsidRPr="00885742" w:rsidRDefault="00A81AC1" w:rsidP="00C3775E">
      <w:pPr>
        <w:pStyle w:val="Ttulo2"/>
        <w:numPr>
          <w:ilvl w:val="2"/>
          <w:numId w:val="35"/>
        </w:numPr>
        <w:rPr>
          <w:rFonts w:eastAsia="PalatinoLinotype"/>
          <w:sz w:val="22"/>
          <w:szCs w:val="22"/>
        </w:rPr>
      </w:pPr>
      <w:r w:rsidRPr="00885742">
        <w:rPr>
          <w:rFonts w:eastAsia="PalatinoLinotype"/>
          <w:sz w:val="22"/>
          <w:szCs w:val="22"/>
        </w:rPr>
        <w:t>Viabilizar a emissão do cartão cidadão pela Caixa Econômica Federal para todos os empregados, no prazo máximo de 60 (sessenta) dias, contados do início da prestação dos serviços ou da admissão do empregado;</w:t>
      </w:r>
    </w:p>
    <w:p w14:paraId="2D6FAF01" w14:textId="77777777" w:rsidR="0060156A" w:rsidRPr="00885742" w:rsidRDefault="0060156A" w:rsidP="0060156A">
      <w:pPr>
        <w:rPr>
          <w:sz w:val="22"/>
          <w:szCs w:val="22"/>
        </w:rPr>
      </w:pPr>
    </w:p>
    <w:p w14:paraId="6ADF66AD" w14:textId="2BCF78AB"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Oferecer todos os meios necessários aos seus empregados para a obtenção e extratos de recolhimentos de seus direitos sociais, preferencialmente por meio eletrônico, quando disponível.</w:t>
      </w:r>
    </w:p>
    <w:p w14:paraId="5154FDF4" w14:textId="77777777" w:rsidR="0060156A" w:rsidRPr="00885742" w:rsidRDefault="0060156A" w:rsidP="0060156A">
      <w:pPr>
        <w:rPr>
          <w:sz w:val="22"/>
          <w:szCs w:val="22"/>
        </w:rPr>
      </w:pPr>
    </w:p>
    <w:p w14:paraId="1772F8F4" w14:textId="7B54F41D"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Manter preposto nos locais de prestação de serviço, aceito pela Administração, para representá-la na execução do contrato;</w:t>
      </w:r>
    </w:p>
    <w:p w14:paraId="0525E6DD" w14:textId="77777777" w:rsidR="0060156A" w:rsidRPr="00885742" w:rsidRDefault="0060156A" w:rsidP="0060156A">
      <w:pPr>
        <w:rPr>
          <w:sz w:val="22"/>
          <w:szCs w:val="22"/>
        </w:rPr>
      </w:pPr>
    </w:p>
    <w:p w14:paraId="30C57718" w14:textId="79FCBF3E"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Relatar à Contratante toda e qualquer irregularidade verificada no decorrer da prestação dos serviços;</w:t>
      </w:r>
    </w:p>
    <w:p w14:paraId="70419FF0" w14:textId="77777777" w:rsidR="0060156A" w:rsidRPr="00885742" w:rsidRDefault="0060156A" w:rsidP="0060156A">
      <w:pPr>
        <w:rPr>
          <w:sz w:val="22"/>
          <w:szCs w:val="22"/>
        </w:rPr>
      </w:pPr>
    </w:p>
    <w:p w14:paraId="22768E04" w14:textId="2E38E76B"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5812B98E" w14:textId="77777777" w:rsidR="0060156A" w:rsidRPr="00885742" w:rsidRDefault="0060156A" w:rsidP="0060156A">
      <w:pPr>
        <w:rPr>
          <w:sz w:val="22"/>
          <w:szCs w:val="22"/>
        </w:rPr>
      </w:pPr>
    </w:p>
    <w:p w14:paraId="3932EF11" w14:textId="22E14C65" w:rsidR="00A81AC1" w:rsidRPr="00885742" w:rsidRDefault="00A81AC1" w:rsidP="0060156A">
      <w:pPr>
        <w:pStyle w:val="Ttulo2"/>
        <w:numPr>
          <w:ilvl w:val="2"/>
          <w:numId w:val="35"/>
        </w:numPr>
        <w:rPr>
          <w:rFonts w:eastAsia="PalatinoLinotype"/>
          <w:sz w:val="22"/>
          <w:szCs w:val="22"/>
        </w:rPr>
      </w:pPr>
      <w:r w:rsidRPr="00885742">
        <w:rPr>
          <w:rFonts w:eastAsia="PalatinoLinotype"/>
          <w:sz w:val="22"/>
          <w:szCs w:val="22"/>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383C84FA" w14:textId="77777777" w:rsidR="0060156A" w:rsidRPr="00885742" w:rsidRDefault="0060156A" w:rsidP="0060156A">
      <w:pPr>
        <w:rPr>
          <w:sz w:val="22"/>
          <w:szCs w:val="22"/>
        </w:rPr>
      </w:pPr>
    </w:p>
    <w:p w14:paraId="720A412E" w14:textId="04C62CD6" w:rsidR="00A81AC1" w:rsidRPr="00885742" w:rsidRDefault="00A81AC1" w:rsidP="0060156A">
      <w:pPr>
        <w:pStyle w:val="Ttulo2"/>
        <w:numPr>
          <w:ilvl w:val="3"/>
          <w:numId w:val="35"/>
        </w:numPr>
        <w:rPr>
          <w:rFonts w:eastAsia="PalatinoLinotype"/>
          <w:sz w:val="22"/>
          <w:szCs w:val="22"/>
        </w:rPr>
      </w:pPr>
      <w:r w:rsidRPr="00885742">
        <w:rPr>
          <w:rFonts w:eastAsia="PalatinoLinotype"/>
          <w:sz w:val="22"/>
          <w:szCs w:val="22"/>
        </w:rPr>
        <w:t>O sindicato representante da categoria do trabalhador deverá ser notificado pela contratante para acompanhar o pagamento das respectivas verbas.</w:t>
      </w:r>
    </w:p>
    <w:p w14:paraId="41B2C231" w14:textId="77777777" w:rsidR="0060156A" w:rsidRPr="00885742" w:rsidRDefault="0060156A" w:rsidP="0060156A">
      <w:pPr>
        <w:rPr>
          <w:sz w:val="22"/>
          <w:szCs w:val="22"/>
        </w:rPr>
      </w:pPr>
    </w:p>
    <w:p w14:paraId="0E737208" w14:textId="368F7A4C"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14:paraId="39538B7A" w14:textId="77777777" w:rsidR="0060156A" w:rsidRPr="00885742" w:rsidRDefault="0060156A" w:rsidP="0060156A">
      <w:pPr>
        <w:rPr>
          <w:sz w:val="22"/>
          <w:szCs w:val="22"/>
        </w:rPr>
      </w:pPr>
    </w:p>
    <w:p w14:paraId="7DEA5B2B" w14:textId="03A00DFD"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A contratada deverá 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2E455903" w14:textId="77777777" w:rsidR="0060156A" w:rsidRPr="00885742" w:rsidRDefault="0060156A" w:rsidP="0060156A">
      <w:pPr>
        <w:rPr>
          <w:sz w:val="22"/>
          <w:szCs w:val="22"/>
        </w:rPr>
      </w:pPr>
    </w:p>
    <w:p w14:paraId="22B87EA7" w14:textId="7DEBD911"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lastRenderedPageBreak/>
        <w:t>1Guardar sigilo sobre todas as informações obtidas em decorrência do cumprimento do contrato;</w:t>
      </w:r>
    </w:p>
    <w:p w14:paraId="5BF35F0E" w14:textId="77777777" w:rsidR="008C4C62" w:rsidRPr="00885742" w:rsidRDefault="008C4C62" w:rsidP="008C4C62">
      <w:pPr>
        <w:rPr>
          <w:sz w:val="22"/>
          <w:szCs w:val="22"/>
        </w:rPr>
      </w:pPr>
    </w:p>
    <w:p w14:paraId="1ADF943A" w14:textId="40697089"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Não se beneficiar da condição de optante pelo Simples Nacional, salvo as exceções previstas no § 5º-C do art. 18 da Lei Complementar no 123, de 14 de dezembro de 2006;</w:t>
      </w:r>
    </w:p>
    <w:p w14:paraId="68A8CC6C" w14:textId="77777777" w:rsidR="008C4C62" w:rsidRPr="00885742" w:rsidRDefault="008C4C62" w:rsidP="008C4C62">
      <w:pPr>
        <w:rPr>
          <w:sz w:val="22"/>
          <w:szCs w:val="22"/>
        </w:rPr>
      </w:pPr>
    </w:p>
    <w:p w14:paraId="0E463A75" w14:textId="48728E5B"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455AC173" w14:textId="77777777" w:rsidR="008C4C62" w:rsidRPr="00885742" w:rsidRDefault="008C4C62" w:rsidP="008C4C62">
      <w:pPr>
        <w:rPr>
          <w:sz w:val="22"/>
          <w:szCs w:val="22"/>
        </w:rPr>
      </w:pPr>
    </w:p>
    <w:p w14:paraId="373D55A0" w14:textId="45AE865C"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53655FF2" w14:textId="77777777" w:rsidR="008C4C62" w:rsidRPr="00885742" w:rsidRDefault="008C4C62" w:rsidP="008C4C62">
      <w:pPr>
        <w:rPr>
          <w:sz w:val="22"/>
          <w:szCs w:val="22"/>
        </w:rPr>
      </w:pPr>
    </w:p>
    <w:p w14:paraId="470A9AAA" w14:textId="30C5725D"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 14.29. Deter instalações, aparelhamento e pessoal técnico adequados e disponíveis para a realização do objeto da licitação.</w:t>
      </w:r>
    </w:p>
    <w:p w14:paraId="21C11A60" w14:textId="77777777" w:rsidR="008C4C62" w:rsidRPr="00885742" w:rsidRDefault="008C4C62" w:rsidP="008C4C62">
      <w:pPr>
        <w:rPr>
          <w:sz w:val="22"/>
          <w:szCs w:val="22"/>
        </w:rPr>
      </w:pPr>
    </w:p>
    <w:p w14:paraId="7CDC46CB" w14:textId="4F9E6555"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Em caso de desaparecimento de bens, equipamentos e materiais de pequeno porte (calculadoras de bolso, computadores de mão, máquinas fotográficas) a Contratada não terá qualquer responsabilidade, a não ser que o desaparecimento tenha ocorrido por meio de arrombamento que caracterize negligência, dolo ou imperícia pela empresa contratada.</w:t>
      </w:r>
    </w:p>
    <w:p w14:paraId="0AA240E7" w14:textId="77777777" w:rsidR="008C4C62" w:rsidRPr="00885742" w:rsidRDefault="008C4C62" w:rsidP="008C4C62">
      <w:pPr>
        <w:rPr>
          <w:sz w:val="22"/>
          <w:szCs w:val="22"/>
        </w:rPr>
      </w:pPr>
    </w:p>
    <w:p w14:paraId="2994CE30" w14:textId="0DA09B4A" w:rsidR="00A81AC1"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No caso de desaparecimento de bens e equipamentos de médio e grande volumes, tais como móveis, computadores, equipamentos eletromecânicos, transformadores, cabeamentos, materiais relacionados a veículos, tratores agrícolas, implementos agrícolas, máquinas de obras civis, forrageiras, a Codevasf constituirá comissão de sindicância interna, a fim de apurar a responsabilidade do ocorrido, e uma vez apurada a responsabilidade da Contratada, o bem será reposto de imediato à Codevasf com todos os custos de relocação.</w:t>
      </w:r>
    </w:p>
    <w:p w14:paraId="6572104A" w14:textId="77777777" w:rsidR="008C4C62" w:rsidRPr="00885742" w:rsidRDefault="008C4C62" w:rsidP="008C4C62">
      <w:pPr>
        <w:rPr>
          <w:sz w:val="22"/>
          <w:szCs w:val="22"/>
        </w:rPr>
      </w:pPr>
    </w:p>
    <w:p w14:paraId="2780FDAC" w14:textId="5C38B855" w:rsidR="007D1D99" w:rsidRPr="00885742" w:rsidRDefault="00A81AC1" w:rsidP="00873403">
      <w:pPr>
        <w:pStyle w:val="Ttulo2"/>
        <w:numPr>
          <w:ilvl w:val="1"/>
          <w:numId w:val="35"/>
        </w:numPr>
        <w:ind w:left="709" w:hanging="709"/>
        <w:rPr>
          <w:rFonts w:eastAsia="PalatinoLinotype"/>
          <w:sz w:val="22"/>
          <w:szCs w:val="22"/>
        </w:rPr>
      </w:pPr>
      <w:r w:rsidRPr="00885742">
        <w:rPr>
          <w:rFonts w:eastAsia="PalatinoLinotype"/>
          <w:sz w:val="22"/>
          <w:szCs w:val="22"/>
        </w:rPr>
        <w:t>Será permitida à empresa prestadora do serviço efetuar vistoria interna n</w:t>
      </w:r>
      <w:r w:rsidR="0081095F" w:rsidRPr="00885742">
        <w:rPr>
          <w:rFonts w:eastAsia="PalatinoLinotype"/>
          <w:sz w:val="22"/>
          <w:szCs w:val="22"/>
        </w:rPr>
        <w:t>a área do Projeto Salitre</w:t>
      </w:r>
      <w:r w:rsidRPr="00885742">
        <w:rPr>
          <w:rFonts w:eastAsia="PalatinoLinotype"/>
          <w:sz w:val="22"/>
          <w:szCs w:val="22"/>
        </w:rPr>
        <w:t>, acompanhada por funcionário da Contratante, para tentar localizar o bem desaparecido</w:t>
      </w:r>
    </w:p>
    <w:p w14:paraId="1A906549" w14:textId="297FB89A" w:rsidR="00153AA4" w:rsidRPr="00885742" w:rsidRDefault="00153AA4" w:rsidP="008C4C62">
      <w:pPr>
        <w:pStyle w:val="Ttulo2"/>
        <w:numPr>
          <w:ilvl w:val="0"/>
          <w:numId w:val="0"/>
        </w:numPr>
        <w:ind w:left="851" w:hanging="851"/>
        <w:rPr>
          <w:sz w:val="22"/>
          <w:szCs w:val="22"/>
        </w:rPr>
      </w:pPr>
    </w:p>
    <w:p w14:paraId="1F4027FA" w14:textId="77777777" w:rsidR="007D1D99" w:rsidRPr="00885742" w:rsidRDefault="007D1D99" w:rsidP="008C4C62">
      <w:pPr>
        <w:pStyle w:val="Ttulo2"/>
        <w:numPr>
          <w:ilvl w:val="1"/>
          <w:numId w:val="38"/>
        </w:numPr>
        <w:ind w:left="851" w:hanging="851"/>
        <w:rPr>
          <w:sz w:val="22"/>
          <w:szCs w:val="22"/>
        </w:rPr>
      </w:pPr>
      <w:r w:rsidRPr="00885742">
        <w:rPr>
          <w:sz w:val="22"/>
          <w:szCs w:val="22"/>
        </w:rPr>
        <w:t xml:space="preserve">Acatar as orientações da </w:t>
      </w:r>
      <w:r w:rsidR="00773508" w:rsidRPr="00885742">
        <w:rPr>
          <w:sz w:val="22"/>
          <w:szCs w:val="22"/>
        </w:rPr>
        <w:t>Codevasf</w:t>
      </w:r>
      <w:r w:rsidRPr="00885742">
        <w:rPr>
          <w:sz w:val="22"/>
          <w:szCs w:val="22"/>
        </w:rPr>
        <w:t>, notadamente quanto ao cumprimento das Normas Internas, de Segurança e Medicina do Trabalho.</w:t>
      </w:r>
    </w:p>
    <w:p w14:paraId="7B4A54D8" w14:textId="77777777" w:rsidR="00E278FD" w:rsidRPr="00885742" w:rsidRDefault="00E278FD" w:rsidP="008C4C62">
      <w:pPr>
        <w:ind w:left="851" w:hanging="851"/>
        <w:rPr>
          <w:sz w:val="22"/>
          <w:szCs w:val="22"/>
        </w:rPr>
      </w:pPr>
    </w:p>
    <w:p w14:paraId="6DA5D70E" w14:textId="77777777" w:rsidR="00E278FD" w:rsidRPr="00885742" w:rsidRDefault="00E278FD" w:rsidP="008C4C62">
      <w:pPr>
        <w:pStyle w:val="Ttulo2"/>
        <w:ind w:left="851" w:hanging="851"/>
        <w:rPr>
          <w:sz w:val="22"/>
          <w:szCs w:val="22"/>
        </w:rPr>
      </w:pPr>
      <w:r w:rsidRPr="00885742">
        <w:rPr>
          <w:sz w:val="22"/>
          <w:szCs w:val="22"/>
        </w:rPr>
        <w:t>Assumir a inteira responsabilidade pelo transporte interno e externo do pessoal até o local dos serviços.</w:t>
      </w:r>
    </w:p>
    <w:p w14:paraId="1CAEEC05" w14:textId="77777777" w:rsidR="00E278FD" w:rsidRPr="00885742" w:rsidRDefault="00E278FD" w:rsidP="008C4C62">
      <w:pPr>
        <w:ind w:left="709" w:hanging="709"/>
        <w:rPr>
          <w:sz w:val="22"/>
          <w:szCs w:val="22"/>
        </w:rPr>
      </w:pPr>
    </w:p>
    <w:p w14:paraId="7DA14A56" w14:textId="77777777" w:rsidR="00620FCA" w:rsidRPr="00885742" w:rsidRDefault="00620FCA" w:rsidP="008C4C62">
      <w:pPr>
        <w:pStyle w:val="Ttulo2"/>
        <w:ind w:left="709" w:hanging="709"/>
        <w:rPr>
          <w:sz w:val="22"/>
          <w:szCs w:val="22"/>
        </w:rPr>
      </w:pPr>
      <w:r w:rsidRPr="00885742">
        <w:rPr>
          <w:sz w:val="22"/>
          <w:szCs w:val="22"/>
        </w:rPr>
        <w:t>Responsabilizar-se pelo fornecimento de toda a mão-de-obra, sem qualquer vinculação empregatícia com a Codevasf, necessária à execução dos serviços objeto do contrato.</w:t>
      </w:r>
    </w:p>
    <w:p w14:paraId="2FADD33C" w14:textId="77777777" w:rsidR="00620FCA" w:rsidRPr="00885742" w:rsidRDefault="00620FCA" w:rsidP="008C4C62">
      <w:pPr>
        <w:ind w:left="709" w:hanging="709"/>
        <w:rPr>
          <w:sz w:val="22"/>
          <w:szCs w:val="22"/>
        </w:rPr>
      </w:pPr>
    </w:p>
    <w:p w14:paraId="4C7897C3" w14:textId="77777777" w:rsidR="00E51D5E" w:rsidRPr="00885742" w:rsidRDefault="0035072D" w:rsidP="008C4C62">
      <w:pPr>
        <w:pStyle w:val="Ttulo2"/>
        <w:ind w:left="709" w:hanging="709"/>
        <w:rPr>
          <w:sz w:val="22"/>
          <w:szCs w:val="22"/>
        </w:rPr>
      </w:pPr>
      <w:r w:rsidRPr="00885742">
        <w:rPr>
          <w:sz w:val="22"/>
          <w:szCs w:val="22"/>
        </w:rPr>
        <w:t xml:space="preserve">Na hipótese de eventuais Termos Aditivos, que venham acrescentar o valor da contratação, a contratada deverá reforçar a caução inicial durante a execução dos serviços contratados, </w:t>
      </w:r>
      <w:r w:rsidR="00E51D5E" w:rsidRPr="00885742">
        <w:rPr>
          <w:sz w:val="22"/>
          <w:szCs w:val="22"/>
        </w:rPr>
        <w:t>de acordo com a cláusula contratual, que trata sobre “CAUÇÃO”.</w:t>
      </w:r>
    </w:p>
    <w:p w14:paraId="4962F8D8" w14:textId="77777777" w:rsidR="0035072D" w:rsidRPr="00885742" w:rsidRDefault="0035072D" w:rsidP="008C4C62">
      <w:pPr>
        <w:ind w:left="709" w:hanging="709"/>
        <w:rPr>
          <w:sz w:val="22"/>
          <w:szCs w:val="22"/>
        </w:rPr>
      </w:pPr>
    </w:p>
    <w:p w14:paraId="2ED38BEF" w14:textId="77777777" w:rsidR="00EE6B70" w:rsidRPr="00885742" w:rsidRDefault="00EE6B70" w:rsidP="008C4C62">
      <w:pPr>
        <w:pStyle w:val="Ttulo2"/>
        <w:ind w:left="709" w:hanging="709"/>
        <w:rPr>
          <w:sz w:val="22"/>
          <w:szCs w:val="22"/>
        </w:rPr>
      </w:pPr>
      <w:r w:rsidRPr="00885742">
        <w:rPr>
          <w:sz w:val="22"/>
          <w:szCs w:val="22"/>
        </w:rPr>
        <w:t>A Contratada será responsável por quaisquer acidentes de trabalho referentes a seu pessoal que venham a ocorrer por conta do serviço contratado e/ou por ela causado a terceiros.</w:t>
      </w:r>
    </w:p>
    <w:p w14:paraId="04AC15A9" w14:textId="77777777" w:rsidR="0035072D" w:rsidRPr="00885742" w:rsidRDefault="0035072D" w:rsidP="008C4C62">
      <w:pPr>
        <w:ind w:left="709" w:hanging="709"/>
        <w:rPr>
          <w:sz w:val="22"/>
          <w:szCs w:val="22"/>
        </w:rPr>
      </w:pPr>
    </w:p>
    <w:p w14:paraId="4C9D35C8" w14:textId="77777777" w:rsidR="00114124" w:rsidRPr="00885742" w:rsidRDefault="00114124" w:rsidP="008C4C62">
      <w:pPr>
        <w:pStyle w:val="Ttulo2"/>
        <w:ind w:left="709" w:hanging="709"/>
        <w:rPr>
          <w:sz w:val="22"/>
          <w:szCs w:val="22"/>
        </w:rPr>
      </w:pPr>
      <w:r w:rsidRPr="00885742">
        <w:rPr>
          <w:sz w:val="22"/>
          <w:szCs w:val="22"/>
        </w:rPr>
        <w:t>Caberá à CONTRATADA obter e arcar com os gastos de todas as licenças e franquias, pagar encargos sociais e impostos municipais, estaduais e federais que incidirem sobre a execução dos serviços.</w:t>
      </w:r>
    </w:p>
    <w:p w14:paraId="462518F7" w14:textId="77777777" w:rsidR="002A0B6D" w:rsidRPr="00885742" w:rsidRDefault="002A0B6D" w:rsidP="008C4C62">
      <w:pPr>
        <w:ind w:left="709" w:hanging="709"/>
        <w:rPr>
          <w:sz w:val="22"/>
          <w:szCs w:val="22"/>
          <w:u w:val="single"/>
        </w:rPr>
      </w:pPr>
    </w:p>
    <w:p w14:paraId="183BA5C2" w14:textId="77777777" w:rsidR="00114124" w:rsidRPr="00885742" w:rsidRDefault="00114124" w:rsidP="008C4C62">
      <w:pPr>
        <w:pStyle w:val="Ttulo2"/>
        <w:ind w:left="709" w:hanging="709"/>
        <w:rPr>
          <w:sz w:val="22"/>
          <w:szCs w:val="22"/>
        </w:rPr>
      </w:pPr>
      <w:r w:rsidRPr="00885742">
        <w:rPr>
          <w:sz w:val="22"/>
          <w:szCs w:val="22"/>
        </w:rPr>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proofErr w:type="spellStart"/>
      <w:r w:rsidRPr="00885742">
        <w:rPr>
          <w:sz w:val="22"/>
          <w:szCs w:val="22"/>
        </w:rPr>
        <w:t>infrigência</w:t>
      </w:r>
      <w:proofErr w:type="spellEnd"/>
      <w:r w:rsidRPr="00885742">
        <w:rPr>
          <w:sz w:val="22"/>
          <w:szCs w:val="22"/>
        </w:rPr>
        <w:t xml:space="preserve"> da legislação em vigor, por parte da CONTRATADA.</w:t>
      </w:r>
    </w:p>
    <w:p w14:paraId="4352B7C7" w14:textId="77777777" w:rsidR="002A0B6D" w:rsidRPr="00885742" w:rsidRDefault="002A0B6D" w:rsidP="008C4C62">
      <w:pPr>
        <w:ind w:left="709" w:hanging="709"/>
        <w:rPr>
          <w:sz w:val="22"/>
          <w:szCs w:val="22"/>
        </w:rPr>
      </w:pPr>
    </w:p>
    <w:p w14:paraId="57611EE4" w14:textId="77777777" w:rsidR="00114124" w:rsidRPr="00885742" w:rsidRDefault="00114124" w:rsidP="008C4C62">
      <w:pPr>
        <w:pStyle w:val="Ttulo2"/>
        <w:ind w:left="709" w:hanging="709"/>
        <w:rPr>
          <w:sz w:val="22"/>
          <w:szCs w:val="22"/>
        </w:rPr>
      </w:pPr>
      <w:r w:rsidRPr="00885742">
        <w:rPr>
          <w:sz w:val="22"/>
          <w:szCs w:val="22"/>
        </w:rPr>
        <w:t>A CONTRATADA será responsável, perante a Codevasf, pela qualidade do total dos serviços, bem como pela qualidade dos relatórios/documentos gerados, no que diz respeito à observância de normas técnicas e códigos profissionais.</w:t>
      </w:r>
    </w:p>
    <w:p w14:paraId="43EAE340" w14:textId="77777777" w:rsidR="00114124" w:rsidRPr="00885742" w:rsidRDefault="00114124" w:rsidP="008C4C62">
      <w:pPr>
        <w:ind w:left="709" w:hanging="709"/>
        <w:rPr>
          <w:sz w:val="22"/>
          <w:szCs w:val="22"/>
        </w:rPr>
      </w:pPr>
    </w:p>
    <w:p w14:paraId="251CE099" w14:textId="77777777" w:rsidR="00114124" w:rsidRPr="00885742" w:rsidRDefault="00114124" w:rsidP="008C4C62">
      <w:pPr>
        <w:pStyle w:val="Ttulo2"/>
        <w:ind w:left="709" w:hanging="709"/>
        <w:rPr>
          <w:sz w:val="22"/>
          <w:szCs w:val="22"/>
        </w:rPr>
      </w:pPr>
      <w:r w:rsidRPr="00885742">
        <w:rPr>
          <w:sz w:val="22"/>
          <w:szCs w:val="22"/>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2B25C0A3" w14:textId="329E2FB5" w:rsidR="0009537C" w:rsidRPr="00885742" w:rsidRDefault="0009537C" w:rsidP="0009537C">
      <w:pPr>
        <w:rPr>
          <w:sz w:val="22"/>
          <w:szCs w:val="22"/>
        </w:rPr>
      </w:pPr>
    </w:p>
    <w:p w14:paraId="7999058C" w14:textId="77777777" w:rsidR="008C4C62" w:rsidRPr="00885742" w:rsidRDefault="008C4C62" w:rsidP="0009537C">
      <w:pPr>
        <w:rPr>
          <w:sz w:val="22"/>
          <w:szCs w:val="22"/>
        </w:rPr>
      </w:pPr>
    </w:p>
    <w:p w14:paraId="625BEB2E" w14:textId="77777777" w:rsidR="006F0AF7" w:rsidRPr="00885742" w:rsidRDefault="006F0AF7" w:rsidP="007A18DB">
      <w:pPr>
        <w:pStyle w:val="Ttulo1"/>
        <w:rPr>
          <w:sz w:val="22"/>
          <w:szCs w:val="22"/>
        </w:rPr>
      </w:pPr>
      <w:bookmarkStart w:id="37" w:name="_Toc22300291"/>
      <w:r w:rsidRPr="00885742">
        <w:rPr>
          <w:sz w:val="22"/>
          <w:szCs w:val="22"/>
        </w:rPr>
        <w:t xml:space="preserve">OBRIGAÇÕES DA </w:t>
      </w:r>
      <w:r w:rsidR="00B829E1" w:rsidRPr="00885742">
        <w:rPr>
          <w:sz w:val="22"/>
          <w:szCs w:val="22"/>
        </w:rPr>
        <w:t>CODEVASF</w:t>
      </w:r>
      <w:bookmarkEnd w:id="37"/>
    </w:p>
    <w:p w14:paraId="7B5A25DD" w14:textId="77777777" w:rsidR="006F0AF7" w:rsidRPr="00885742" w:rsidRDefault="006F0AF7" w:rsidP="006F0AF7">
      <w:pPr>
        <w:rPr>
          <w:sz w:val="22"/>
          <w:szCs w:val="22"/>
        </w:rPr>
      </w:pPr>
    </w:p>
    <w:p w14:paraId="7D6E8E03" w14:textId="023D6E3C" w:rsidR="001D38FF" w:rsidRPr="00885742" w:rsidRDefault="001D38FF" w:rsidP="001D38FF">
      <w:pPr>
        <w:pStyle w:val="Ttulo2"/>
        <w:ind w:left="709" w:hanging="709"/>
        <w:rPr>
          <w:rFonts w:eastAsia="PalatinoLinotype"/>
          <w:sz w:val="22"/>
          <w:szCs w:val="22"/>
        </w:rPr>
      </w:pPr>
      <w:r w:rsidRPr="00885742">
        <w:rPr>
          <w:rFonts w:eastAsia="PalatinoLinotype"/>
          <w:sz w:val="22"/>
          <w:szCs w:val="22"/>
        </w:rPr>
        <w:t xml:space="preserve">Exigir da </w:t>
      </w:r>
      <w:r w:rsidR="00DF2B62" w:rsidRPr="00885742">
        <w:rPr>
          <w:rFonts w:eastAsia="PalatinoLinotype"/>
          <w:sz w:val="22"/>
          <w:szCs w:val="22"/>
        </w:rPr>
        <w:t>CONTRATADA o cumprimento</w:t>
      </w:r>
      <w:r w:rsidRPr="00885742">
        <w:rPr>
          <w:rFonts w:eastAsia="PalatinoLinotype"/>
          <w:sz w:val="22"/>
          <w:szCs w:val="22"/>
        </w:rPr>
        <w:t xml:space="preserve"> de todas as obrigações assumidas pela Contratada, de acordo com as cláusulas contratuais e os termos de sua proposta;</w:t>
      </w:r>
    </w:p>
    <w:p w14:paraId="0F9B661A" w14:textId="77777777" w:rsidR="001D38FF" w:rsidRPr="00885742" w:rsidRDefault="001D38FF" w:rsidP="001D38FF">
      <w:pPr>
        <w:pStyle w:val="Ttulo2"/>
        <w:numPr>
          <w:ilvl w:val="0"/>
          <w:numId w:val="0"/>
        </w:numPr>
        <w:ind w:left="709"/>
        <w:rPr>
          <w:sz w:val="22"/>
          <w:szCs w:val="22"/>
        </w:rPr>
      </w:pPr>
    </w:p>
    <w:p w14:paraId="0B569DBC" w14:textId="18DDCA02" w:rsidR="006F0AF7" w:rsidRPr="00885742" w:rsidRDefault="006F0AF7" w:rsidP="001D38FF">
      <w:pPr>
        <w:pStyle w:val="Ttulo2"/>
        <w:ind w:left="709" w:hanging="709"/>
        <w:rPr>
          <w:sz w:val="22"/>
          <w:szCs w:val="22"/>
        </w:rPr>
      </w:pPr>
      <w:r w:rsidRPr="00885742">
        <w:rPr>
          <w:sz w:val="22"/>
          <w:szCs w:val="22"/>
        </w:rPr>
        <w:t>Esclarecer as dúvidas que lhe sejam apresentadas pela CONTRATADA, através de correspondências protocoladas.</w:t>
      </w:r>
    </w:p>
    <w:p w14:paraId="14EDF5AA" w14:textId="77777777" w:rsidR="0098597C" w:rsidRPr="00885742" w:rsidRDefault="0098597C" w:rsidP="001D38FF">
      <w:pPr>
        <w:ind w:left="709" w:hanging="709"/>
        <w:rPr>
          <w:sz w:val="22"/>
          <w:szCs w:val="22"/>
        </w:rPr>
      </w:pPr>
    </w:p>
    <w:p w14:paraId="07F62F5C" w14:textId="77777777" w:rsidR="0098597C" w:rsidRPr="00885742" w:rsidRDefault="0098597C" w:rsidP="001D38FF">
      <w:pPr>
        <w:pStyle w:val="Ttulo2"/>
        <w:ind w:left="709" w:hanging="709"/>
        <w:rPr>
          <w:sz w:val="22"/>
          <w:szCs w:val="22"/>
        </w:rPr>
      </w:pPr>
      <w:r w:rsidRPr="00885742">
        <w:rPr>
          <w:sz w:val="22"/>
          <w:szCs w:val="22"/>
        </w:rPr>
        <w:t>Fiscalizar e acompanhar a execução do objeto do contrato.</w:t>
      </w:r>
    </w:p>
    <w:p w14:paraId="0A83A388" w14:textId="77777777" w:rsidR="006F0AF7" w:rsidRPr="00885742" w:rsidRDefault="006F0AF7" w:rsidP="001D38FF">
      <w:pPr>
        <w:pStyle w:val="Ttulo2"/>
        <w:numPr>
          <w:ilvl w:val="0"/>
          <w:numId w:val="0"/>
        </w:numPr>
        <w:ind w:left="709" w:hanging="709"/>
        <w:rPr>
          <w:sz w:val="22"/>
          <w:szCs w:val="22"/>
        </w:rPr>
      </w:pPr>
    </w:p>
    <w:p w14:paraId="77255A57" w14:textId="77777777" w:rsidR="006F0AF7" w:rsidRPr="00885742" w:rsidRDefault="006F0AF7" w:rsidP="001D38FF">
      <w:pPr>
        <w:pStyle w:val="Ttulo2"/>
        <w:ind w:left="709" w:hanging="709"/>
        <w:rPr>
          <w:sz w:val="22"/>
          <w:szCs w:val="22"/>
        </w:rPr>
      </w:pPr>
      <w:r w:rsidRPr="00885742">
        <w:rPr>
          <w:sz w:val="22"/>
          <w:szCs w:val="22"/>
        </w:rPr>
        <w:t>Expedir por escrito, as determinações e comunicações dirigidas a CONTRATADA, determinando as providências necessárias à correção das falhas observadas.</w:t>
      </w:r>
    </w:p>
    <w:p w14:paraId="6F07B5D0" w14:textId="77777777" w:rsidR="006F0AF7" w:rsidRPr="00885742" w:rsidRDefault="006F0AF7" w:rsidP="001D38FF">
      <w:pPr>
        <w:pStyle w:val="Ttulo2"/>
        <w:numPr>
          <w:ilvl w:val="0"/>
          <w:numId w:val="0"/>
        </w:numPr>
        <w:ind w:left="709" w:hanging="709"/>
        <w:rPr>
          <w:sz w:val="22"/>
          <w:szCs w:val="22"/>
        </w:rPr>
      </w:pPr>
    </w:p>
    <w:p w14:paraId="15D6D04C" w14:textId="77777777" w:rsidR="006F0AF7" w:rsidRPr="00885742" w:rsidRDefault="006F0AF7" w:rsidP="001D38FF">
      <w:pPr>
        <w:pStyle w:val="Ttulo2"/>
        <w:ind w:left="709" w:hanging="709"/>
        <w:rPr>
          <w:sz w:val="22"/>
          <w:szCs w:val="22"/>
        </w:rPr>
      </w:pPr>
      <w:r w:rsidRPr="00885742">
        <w:rPr>
          <w:sz w:val="22"/>
          <w:szCs w:val="22"/>
        </w:rPr>
        <w:t>Rejeitar todo e qualquer serviço inadequado, incompleto ou não especificado e estipular prazo para sua retificação.</w:t>
      </w:r>
    </w:p>
    <w:p w14:paraId="6D019E17" w14:textId="77777777" w:rsidR="006F0AF7" w:rsidRPr="00885742" w:rsidRDefault="006F0AF7" w:rsidP="001D38FF">
      <w:pPr>
        <w:pStyle w:val="Ttulo2"/>
        <w:numPr>
          <w:ilvl w:val="0"/>
          <w:numId w:val="0"/>
        </w:numPr>
        <w:ind w:left="709" w:hanging="709"/>
        <w:rPr>
          <w:sz w:val="22"/>
          <w:szCs w:val="22"/>
        </w:rPr>
      </w:pPr>
    </w:p>
    <w:p w14:paraId="721AD82E" w14:textId="77777777" w:rsidR="006F0AF7" w:rsidRPr="00885742" w:rsidRDefault="006F0AF7" w:rsidP="001D38FF">
      <w:pPr>
        <w:pStyle w:val="Ttulo2"/>
        <w:ind w:left="709" w:hanging="709"/>
        <w:rPr>
          <w:sz w:val="22"/>
          <w:szCs w:val="22"/>
        </w:rPr>
      </w:pPr>
      <w:r w:rsidRPr="00885742">
        <w:rPr>
          <w:sz w:val="22"/>
          <w:szCs w:val="22"/>
        </w:rPr>
        <w:t>Emitir parecer para liberação das faturas, e receber as obras e serviços contratados.</w:t>
      </w:r>
    </w:p>
    <w:p w14:paraId="51E097D8" w14:textId="77777777" w:rsidR="001D38FF" w:rsidRPr="00885742" w:rsidRDefault="001D38FF" w:rsidP="001D38FF">
      <w:pPr>
        <w:rPr>
          <w:sz w:val="22"/>
          <w:szCs w:val="22"/>
        </w:rPr>
      </w:pPr>
    </w:p>
    <w:p w14:paraId="45D7C7A5" w14:textId="7BDE2656" w:rsidR="001D38FF" w:rsidRPr="00885742" w:rsidRDefault="001D38FF" w:rsidP="001D38FF">
      <w:pPr>
        <w:pStyle w:val="Ttulo2"/>
        <w:ind w:left="709" w:hanging="709"/>
        <w:rPr>
          <w:sz w:val="22"/>
          <w:szCs w:val="22"/>
        </w:rPr>
      </w:pPr>
      <w:r w:rsidRPr="00885742">
        <w:rPr>
          <w:sz w:val="22"/>
          <w:szCs w:val="22"/>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471A648" w14:textId="77777777" w:rsidR="001D38FF" w:rsidRPr="00885742" w:rsidRDefault="001D38FF" w:rsidP="001D38FF">
      <w:pPr>
        <w:rPr>
          <w:sz w:val="22"/>
          <w:szCs w:val="22"/>
        </w:rPr>
      </w:pPr>
    </w:p>
    <w:p w14:paraId="0212EA53" w14:textId="4232276A" w:rsidR="001D38FF" w:rsidRPr="00885742" w:rsidRDefault="001D38FF" w:rsidP="001D38FF">
      <w:pPr>
        <w:pStyle w:val="Ttulo2"/>
        <w:ind w:left="709" w:hanging="709"/>
        <w:rPr>
          <w:sz w:val="22"/>
          <w:szCs w:val="22"/>
        </w:rPr>
      </w:pPr>
      <w:r w:rsidRPr="00885742">
        <w:rPr>
          <w:sz w:val="22"/>
          <w:szCs w:val="22"/>
        </w:rPr>
        <w:t>Notificar a Contratada por escrito da ocorrência de eventuais imperfeições no curso da execução dos serviços, fixando prazo para a sua correção;</w:t>
      </w:r>
    </w:p>
    <w:p w14:paraId="191EE866" w14:textId="77777777" w:rsidR="001D38FF" w:rsidRPr="00885742" w:rsidRDefault="001D38FF" w:rsidP="001D38FF">
      <w:pPr>
        <w:rPr>
          <w:sz w:val="22"/>
          <w:szCs w:val="22"/>
        </w:rPr>
      </w:pPr>
    </w:p>
    <w:p w14:paraId="2AB41C6A" w14:textId="09BA9D89" w:rsidR="001D38FF" w:rsidRPr="00885742" w:rsidRDefault="001D38FF" w:rsidP="001D38FF">
      <w:pPr>
        <w:pStyle w:val="Ttulo2"/>
        <w:ind w:left="709" w:hanging="709"/>
        <w:rPr>
          <w:sz w:val="22"/>
          <w:szCs w:val="22"/>
        </w:rPr>
      </w:pPr>
      <w:r w:rsidRPr="00885742">
        <w:rPr>
          <w:sz w:val="22"/>
          <w:szCs w:val="22"/>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573A4AEA" w14:textId="77777777" w:rsidR="00DF2B62" w:rsidRPr="00885742" w:rsidRDefault="00DF2B62" w:rsidP="00DF2B62">
      <w:pPr>
        <w:rPr>
          <w:sz w:val="22"/>
          <w:szCs w:val="22"/>
        </w:rPr>
      </w:pPr>
    </w:p>
    <w:p w14:paraId="5AB2D311" w14:textId="56E491E4" w:rsidR="001D38FF" w:rsidRPr="00885742" w:rsidRDefault="001D38FF" w:rsidP="001D38FF">
      <w:pPr>
        <w:pStyle w:val="Ttulo2"/>
        <w:ind w:left="709" w:hanging="709"/>
        <w:rPr>
          <w:sz w:val="22"/>
          <w:szCs w:val="22"/>
        </w:rPr>
      </w:pPr>
      <w:r w:rsidRPr="00885742">
        <w:rPr>
          <w:sz w:val="22"/>
          <w:szCs w:val="22"/>
        </w:rPr>
        <w:t>Pagar à Contratada o valor resultante da prestação do serviço, no prazo e condições estabelecidas no Edital e seus anexos;</w:t>
      </w:r>
    </w:p>
    <w:p w14:paraId="19BDC633" w14:textId="77777777" w:rsidR="00DF2B62" w:rsidRPr="00885742" w:rsidRDefault="00DF2B62" w:rsidP="00DF2B62">
      <w:pPr>
        <w:rPr>
          <w:sz w:val="22"/>
          <w:szCs w:val="22"/>
        </w:rPr>
      </w:pPr>
    </w:p>
    <w:p w14:paraId="19582BBD" w14:textId="04E2A12E" w:rsidR="001D38FF" w:rsidRPr="00885742" w:rsidRDefault="001D38FF" w:rsidP="001D38FF">
      <w:pPr>
        <w:pStyle w:val="Ttulo2"/>
        <w:ind w:left="709" w:hanging="709"/>
        <w:rPr>
          <w:sz w:val="22"/>
          <w:szCs w:val="22"/>
        </w:rPr>
      </w:pPr>
      <w:r w:rsidRPr="00885742">
        <w:rPr>
          <w:sz w:val="22"/>
          <w:szCs w:val="22"/>
        </w:rPr>
        <w:t>Não praticar atos de ingerência na administração da Contratada, tais como:</w:t>
      </w:r>
    </w:p>
    <w:p w14:paraId="054E2380" w14:textId="77777777" w:rsidR="00DF2B62" w:rsidRPr="00885742" w:rsidRDefault="00DF2B62" w:rsidP="00DF2B62">
      <w:pPr>
        <w:rPr>
          <w:sz w:val="22"/>
          <w:szCs w:val="22"/>
        </w:rPr>
      </w:pPr>
    </w:p>
    <w:p w14:paraId="6692AF19" w14:textId="5FE0BBEA" w:rsidR="001D38FF" w:rsidRPr="00885742" w:rsidRDefault="001D38FF" w:rsidP="00DF2B62">
      <w:pPr>
        <w:pStyle w:val="Ttulo3"/>
        <w:ind w:left="1560" w:hanging="851"/>
        <w:rPr>
          <w:sz w:val="22"/>
          <w:szCs w:val="22"/>
        </w:rPr>
      </w:pPr>
      <w:r w:rsidRPr="00885742">
        <w:rPr>
          <w:sz w:val="22"/>
          <w:szCs w:val="22"/>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4B95F3B3" w14:textId="77777777" w:rsidR="00DF2B62" w:rsidRPr="00885742" w:rsidRDefault="00DF2B62" w:rsidP="00DF2B62">
      <w:pPr>
        <w:ind w:left="1560" w:hanging="851"/>
        <w:rPr>
          <w:sz w:val="22"/>
          <w:szCs w:val="22"/>
        </w:rPr>
      </w:pPr>
    </w:p>
    <w:p w14:paraId="24545030" w14:textId="0022A1C4" w:rsidR="001D38FF" w:rsidRPr="00885742" w:rsidRDefault="001D38FF" w:rsidP="00DF2B62">
      <w:pPr>
        <w:pStyle w:val="Ttulo3"/>
        <w:ind w:left="1560" w:hanging="851"/>
        <w:rPr>
          <w:sz w:val="22"/>
          <w:szCs w:val="22"/>
        </w:rPr>
      </w:pPr>
      <w:r w:rsidRPr="00885742">
        <w:rPr>
          <w:sz w:val="22"/>
          <w:szCs w:val="22"/>
        </w:rPr>
        <w:t>direcionar a contratação de pessoas para trabalhar nas empresas Contratadas;</w:t>
      </w:r>
    </w:p>
    <w:p w14:paraId="4BA48B08" w14:textId="77777777" w:rsidR="00DF2B62" w:rsidRPr="00885742" w:rsidRDefault="00DF2B62" w:rsidP="00DF2B62">
      <w:pPr>
        <w:ind w:left="1560" w:hanging="851"/>
        <w:rPr>
          <w:sz w:val="22"/>
          <w:szCs w:val="22"/>
        </w:rPr>
      </w:pPr>
    </w:p>
    <w:p w14:paraId="51950FD0" w14:textId="3B34AD67" w:rsidR="001D38FF" w:rsidRPr="00885742" w:rsidRDefault="001D38FF" w:rsidP="00DF2B62">
      <w:pPr>
        <w:pStyle w:val="Ttulo3"/>
        <w:ind w:left="1560" w:hanging="851"/>
        <w:rPr>
          <w:sz w:val="22"/>
          <w:szCs w:val="22"/>
        </w:rPr>
      </w:pPr>
      <w:r w:rsidRPr="00885742">
        <w:rPr>
          <w:sz w:val="22"/>
          <w:szCs w:val="22"/>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3A8E4CBC" w14:textId="77777777" w:rsidR="00DF2B62" w:rsidRPr="00885742" w:rsidRDefault="00DF2B62" w:rsidP="00DF2B62">
      <w:pPr>
        <w:ind w:left="1560" w:hanging="851"/>
        <w:rPr>
          <w:sz w:val="22"/>
          <w:szCs w:val="22"/>
        </w:rPr>
      </w:pPr>
    </w:p>
    <w:p w14:paraId="5E8C7840" w14:textId="011BA06F" w:rsidR="001D38FF" w:rsidRPr="00885742" w:rsidRDefault="001D38FF" w:rsidP="00DF2B62">
      <w:pPr>
        <w:pStyle w:val="Ttulo3"/>
        <w:ind w:left="1560" w:hanging="851"/>
        <w:rPr>
          <w:sz w:val="22"/>
          <w:szCs w:val="22"/>
        </w:rPr>
      </w:pPr>
      <w:r w:rsidRPr="00885742">
        <w:rPr>
          <w:sz w:val="22"/>
          <w:szCs w:val="22"/>
        </w:rPr>
        <w:t xml:space="preserve"> considerar os trabalhadores da Contratada como colaboradores eventuais do próprio órgão ou entidade responsável pela contratação, especialmente para efeito de concessão de diárias e passagens.</w:t>
      </w:r>
    </w:p>
    <w:p w14:paraId="2B20A0AE" w14:textId="77777777" w:rsidR="00DF2B62" w:rsidRPr="00885742" w:rsidRDefault="00DF2B62" w:rsidP="00DF2B62">
      <w:pPr>
        <w:rPr>
          <w:sz w:val="22"/>
          <w:szCs w:val="22"/>
        </w:rPr>
      </w:pPr>
    </w:p>
    <w:p w14:paraId="4DEE1959" w14:textId="65DA8543" w:rsidR="001D38FF" w:rsidRPr="00885742" w:rsidRDefault="001D38FF" w:rsidP="001D38FF">
      <w:pPr>
        <w:pStyle w:val="Ttulo2"/>
        <w:ind w:left="709" w:hanging="709"/>
        <w:rPr>
          <w:sz w:val="22"/>
          <w:szCs w:val="22"/>
        </w:rPr>
      </w:pPr>
      <w:r w:rsidRPr="00885742">
        <w:rPr>
          <w:sz w:val="22"/>
          <w:szCs w:val="22"/>
        </w:rPr>
        <w:t>Fiscalizar mensalmente, por amostragem, o cumprimento das obrigações trabalhistas, previdenciárias e para com o FGTS, especialmente:</w:t>
      </w:r>
    </w:p>
    <w:p w14:paraId="696BC110" w14:textId="77777777" w:rsidR="00DF2B62" w:rsidRPr="00885742" w:rsidRDefault="00DF2B62" w:rsidP="00DF2B62">
      <w:pPr>
        <w:rPr>
          <w:sz w:val="22"/>
          <w:szCs w:val="22"/>
        </w:rPr>
      </w:pPr>
    </w:p>
    <w:p w14:paraId="424F4CF7" w14:textId="3239E096" w:rsidR="001D38FF" w:rsidRPr="00885742" w:rsidRDefault="001D38FF" w:rsidP="00DF2B62">
      <w:pPr>
        <w:pStyle w:val="Ttulo3"/>
        <w:rPr>
          <w:sz w:val="22"/>
          <w:szCs w:val="22"/>
        </w:rPr>
      </w:pPr>
      <w:r w:rsidRPr="00885742">
        <w:rPr>
          <w:sz w:val="22"/>
          <w:szCs w:val="22"/>
        </w:rPr>
        <w:t>A concessão de férias remuneradas e o pagamento do respectivo adicional, bem como de auxílio-transporte, auxílio-alimentação e auxílio-saúde, quando for devido;</w:t>
      </w:r>
    </w:p>
    <w:p w14:paraId="7169A9EA" w14:textId="77777777" w:rsidR="00DF2B62" w:rsidRPr="00885742" w:rsidRDefault="00DF2B62" w:rsidP="00DF2B62">
      <w:pPr>
        <w:rPr>
          <w:sz w:val="22"/>
          <w:szCs w:val="22"/>
        </w:rPr>
      </w:pPr>
    </w:p>
    <w:p w14:paraId="77486D34" w14:textId="7DA86486" w:rsidR="001D38FF" w:rsidRPr="00885742" w:rsidRDefault="001D38FF" w:rsidP="00DF2B62">
      <w:pPr>
        <w:pStyle w:val="Ttulo3"/>
        <w:rPr>
          <w:sz w:val="22"/>
          <w:szCs w:val="22"/>
        </w:rPr>
      </w:pPr>
      <w:r w:rsidRPr="00885742">
        <w:rPr>
          <w:sz w:val="22"/>
          <w:szCs w:val="22"/>
        </w:rPr>
        <w:t>O recolhimento das contribuições previdenciárias e do FGTS dos empregados que efetivamente participem da execução dos serviços contratados, a fim de verificar qualquer irregularidade;</w:t>
      </w:r>
    </w:p>
    <w:p w14:paraId="402565E3" w14:textId="77777777" w:rsidR="00DF2B62" w:rsidRPr="00885742" w:rsidRDefault="00DF2B62" w:rsidP="00DF2B62">
      <w:pPr>
        <w:rPr>
          <w:sz w:val="22"/>
          <w:szCs w:val="22"/>
        </w:rPr>
      </w:pPr>
    </w:p>
    <w:p w14:paraId="30925D0D" w14:textId="1942EFEA" w:rsidR="001D38FF" w:rsidRPr="00885742" w:rsidRDefault="001D38FF" w:rsidP="00DF2B62">
      <w:pPr>
        <w:pStyle w:val="Ttulo3"/>
        <w:rPr>
          <w:sz w:val="22"/>
          <w:szCs w:val="22"/>
        </w:rPr>
      </w:pPr>
      <w:r w:rsidRPr="00885742">
        <w:rPr>
          <w:sz w:val="22"/>
          <w:szCs w:val="22"/>
        </w:rPr>
        <w:t>O pagamento de obrigações trabalhistas e previdenciárias dos empregados dispensados até a data da extinção do contrato.</w:t>
      </w:r>
    </w:p>
    <w:p w14:paraId="37FAB575" w14:textId="77777777" w:rsidR="00DF2B62" w:rsidRPr="00885742" w:rsidRDefault="00DF2B62" w:rsidP="00DF2B62">
      <w:pPr>
        <w:rPr>
          <w:sz w:val="22"/>
          <w:szCs w:val="22"/>
        </w:rPr>
      </w:pPr>
    </w:p>
    <w:p w14:paraId="7A088A9E" w14:textId="1238D124" w:rsidR="001D38FF" w:rsidRPr="00885742" w:rsidRDefault="001D38FF" w:rsidP="001D38FF">
      <w:pPr>
        <w:pStyle w:val="Ttulo2"/>
        <w:ind w:left="709" w:hanging="709"/>
        <w:rPr>
          <w:sz w:val="22"/>
          <w:szCs w:val="22"/>
        </w:rPr>
      </w:pPr>
      <w:r w:rsidRPr="00885742">
        <w:rPr>
          <w:sz w:val="22"/>
          <w:szCs w:val="22"/>
        </w:rPr>
        <w:t>Analisar os termos de rescisão dos contratos de trabalho do pessoal empregado na prestação dos serviços no prazo de 30 (trinta) dias, prorrogável por igual período, após a extinção ou rescisão do contrato.</w:t>
      </w:r>
    </w:p>
    <w:p w14:paraId="498ACCEE" w14:textId="77777777" w:rsidR="001D38FF" w:rsidRPr="00885742" w:rsidRDefault="001D38FF" w:rsidP="00DF2B62">
      <w:pPr>
        <w:pStyle w:val="Ttulo2"/>
        <w:numPr>
          <w:ilvl w:val="0"/>
          <w:numId w:val="0"/>
        </w:numPr>
        <w:ind w:left="709"/>
        <w:rPr>
          <w:sz w:val="22"/>
          <w:szCs w:val="22"/>
        </w:rPr>
      </w:pPr>
    </w:p>
    <w:p w14:paraId="7520D683" w14:textId="1ED41733" w:rsidR="0098597C" w:rsidRPr="00885742" w:rsidRDefault="0098597C" w:rsidP="001D38FF">
      <w:pPr>
        <w:pStyle w:val="Ttulo2"/>
        <w:ind w:left="709" w:hanging="709"/>
        <w:rPr>
          <w:sz w:val="22"/>
          <w:szCs w:val="22"/>
        </w:rPr>
      </w:pPr>
      <w:r w:rsidRPr="00885742">
        <w:rPr>
          <w:sz w:val="22"/>
          <w:szCs w:val="22"/>
        </w:rPr>
        <w:t>Efetuar o pagamento no prazo previsto no contrato.</w:t>
      </w:r>
    </w:p>
    <w:p w14:paraId="0245A294" w14:textId="77777777" w:rsidR="001D38FF" w:rsidRPr="00885742" w:rsidRDefault="001D38FF" w:rsidP="001D38FF">
      <w:pPr>
        <w:rPr>
          <w:sz w:val="22"/>
          <w:szCs w:val="22"/>
        </w:rPr>
      </w:pPr>
    </w:p>
    <w:p w14:paraId="5E05E58A" w14:textId="77777777" w:rsidR="0003097F" w:rsidRPr="00885742" w:rsidRDefault="0003097F" w:rsidP="007A18DB">
      <w:pPr>
        <w:pStyle w:val="Ttulo1"/>
        <w:rPr>
          <w:sz w:val="22"/>
          <w:szCs w:val="22"/>
        </w:rPr>
      </w:pPr>
      <w:bookmarkStart w:id="38" w:name="_Toc22300292"/>
      <w:r w:rsidRPr="00885742">
        <w:rPr>
          <w:sz w:val="22"/>
          <w:szCs w:val="22"/>
        </w:rPr>
        <w:t>CONDIÇÕES GERAIS</w:t>
      </w:r>
      <w:bookmarkEnd w:id="38"/>
    </w:p>
    <w:p w14:paraId="2343CE67" w14:textId="77777777" w:rsidR="001138A3" w:rsidRPr="00885742" w:rsidRDefault="001138A3" w:rsidP="0029223A">
      <w:pPr>
        <w:rPr>
          <w:sz w:val="22"/>
          <w:szCs w:val="22"/>
        </w:rPr>
      </w:pPr>
    </w:p>
    <w:p w14:paraId="3F7EFA88" w14:textId="77777777" w:rsidR="0003097F" w:rsidRPr="00885742" w:rsidRDefault="0003097F" w:rsidP="00DF2B62">
      <w:pPr>
        <w:pStyle w:val="Ttulo2"/>
        <w:ind w:left="709" w:hanging="709"/>
        <w:rPr>
          <w:sz w:val="22"/>
          <w:szCs w:val="22"/>
        </w:rPr>
      </w:pPr>
      <w:r w:rsidRPr="00885742">
        <w:rPr>
          <w:sz w:val="22"/>
          <w:szCs w:val="22"/>
        </w:rPr>
        <w:t>Este</w:t>
      </w:r>
      <w:r w:rsidR="007370D9" w:rsidRPr="00885742">
        <w:rPr>
          <w:sz w:val="22"/>
          <w:szCs w:val="22"/>
        </w:rPr>
        <w:t xml:space="preserve"> Termo</w:t>
      </w:r>
      <w:r w:rsidRPr="00885742">
        <w:rPr>
          <w:sz w:val="22"/>
          <w:szCs w:val="22"/>
        </w:rPr>
        <w:t xml:space="preserve"> de Referência e seus anexos farão parte integrante do contrato a ser firmado com a </w:t>
      </w:r>
      <w:r w:rsidR="0098597C" w:rsidRPr="00885742">
        <w:rPr>
          <w:sz w:val="22"/>
          <w:szCs w:val="22"/>
        </w:rPr>
        <w:t>CONTRATADA</w:t>
      </w:r>
      <w:r w:rsidRPr="00885742">
        <w:rPr>
          <w:sz w:val="22"/>
          <w:szCs w:val="22"/>
        </w:rPr>
        <w:t>, independente de transições.</w:t>
      </w:r>
    </w:p>
    <w:p w14:paraId="055DFC64" w14:textId="26D5A8C2" w:rsidR="003E0AD3" w:rsidRPr="00885742" w:rsidRDefault="003E0AD3" w:rsidP="00DF2B62">
      <w:pPr>
        <w:ind w:left="709" w:hanging="709"/>
        <w:rPr>
          <w:sz w:val="22"/>
          <w:szCs w:val="22"/>
        </w:rPr>
      </w:pPr>
    </w:p>
    <w:p w14:paraId="41BDA049" w14:textId="0C693443" w:rsidR="00DF2B62" w:rsidRPr="00885742" w:rsidRDefault="00DF2B62" w:rsidP="00DF2B62">
      <w:pPr>
        <w:pStyle w:val="Ttulo2"/>
        <w:ind w:left="709" w:hanging="709"/>
        <w:rPr>
          <w:sz w:val="22"/>
          <w:szCs w:val="22"/>
        </w:rPr>
      </w:pPr>
      <w:r w:rsidRPr="00885742">
        <w:rPr>
          <w:sz w:val="22"/>
          <w:szCs w:val="22"/>
        </w:rPr>
        <w:t>A contratação de empregados para a execução dos serviços dependerá de prévia aprovação da Codevasf, mediante analise da documentação pessoal e profissional.</w:t>
      </w:r>
    </w:p>
    <w:p w14:paraId="561CD30C" w14:textId="77777777" w:rsidR="00DF2B62" w:rsidRPr="00885742" w:rsidRDefault="00DF2B62" w:rsidP="00DF2B62">
      <w:pPr>
        <w:ind w:left="709" w:hanging="709"/>
        <w:rPr>
          <w:sz w:val="22"/>
          <w:szCs w:val="22"/>
        </w:rPr>
      </w:pPr>
    </w:p>
    <w:p w14:paraId="22BAD8AD" w14:textId="347CE9C7" w:rsidR="00DF2B62" w:rsidRPr="00885742" w:rsidRDefault="00DF2B62" w:rsidP="00DF2B62">
      <w:pPr>
        <w:pStyle w:val="Ttulo2"/>
        <w:ind w:left="709" w:hanging="709"/>
        <w:rPr>
          <w:sz w:val="22"/>
          <w:szCs w:val="22"/>
        </w:rPr>
      </w:pPr>
      <w:r w:rsidRPr="00885742">
        <w:rPr>
          <w:sz w:val="22"/>
          <w:szCs w:val="22"/>
        </w:rPr>
        <w:t xml:space="preserve">Os vigilantes deverão apresentar nivel de escolaridade compativel com o cargo, estando aptos a executar atividades, tais como: registro de ocorrências em livro próprio, preenchimento de formularios de controle de entrada e saida de pessoas. </w:t>
      </w:r>
    </w:p>
    <w:p w14:paraId="372135EF" w14:textId="77777777" w:rsidR="00DF2B62" w:rsidRPr="00885742" w:rsidRDefault="00DF2B62" w:rsidP="00DF2B62">
      <w:pPr>
        <w:ind w:left="709" w:hanging="709"/>
        <w:rPr>
          <w:sz w:val="22"/>
          <w:szCs w:val="22"/>
        </w:rPr>
      </w:pPr>
    </w:p>
    <w:p w14:paraId="75173B9D" w14:textId="77777777" w:rsidR="00DF2B62" w:rsidRPr="00885742" w:rsidRDefault="00DF2B62" w:rsidP="00DF2B62">
      <w:pPr>
        <w:pStyle w:val="Ttulo2"/>
        <w:ind w:left="709" w:hanging="709"/>
        <w:rPr>
          <w:sz w:val="22"/>
          <w:szCs w:val="22"/>
        </w:rPr>
      </w:pPr>
      <w:r w:rsidRPr="00885742">
        <w:rPr>
          <w:sz w:val="22"/>
          <w:szCs w:val="22"/>
        </w:rPr>
        <w:t>Os empregados da contratada poderão ser substituidos de acordo com a conveniência dos serviços.</w:t>
      </w:r>
    </w:p>
    <w:p w14:paraId="1756DCEA" w14:textId="77777777" w:rsidR="00DF2B62" w:rsidRPr="00885742" w:rsidRDefault="00DF2B62" w:rsidP="00DF2B62">
      <w:pPr>
        <w:pStyle w:val="Ttulo1"/>
        <w:numPr>
          <w:ilvl w:val="0"/>
          <w:numId w:val="0"/>
        </w:numPr>
        <w:ind w:left="709"/>
        <w:rPr>
          <w:b w:val="0"/>
          <w:bCs/>
          <w:sz w:val="22"/>
          <w:szCs w:val="22"/>
        </w:rPr>
      </w:pPr>
    </w:p>
    <w:p w14:paraId="01A838A9" w14:textId="3E7CED6A" w:rsidR="0063570C" w:rsidRPr="00885742" w:rsidRDefault="0063570C" w:rsidP="0003097F">
      <w:pPr>
        <w:rPr>
          <w:sz w:val="22"/>
          <w:szCs w:val="22"/>
        </w:rPr>
      </w:pPr>
    </w:p>
    <w:p w14:paraId="59ACCCCE" w14:textId="5539D7BF" w:rsidR="00BD411A" w:rsidRPr="00885742" w:rsidRDefault="00BD411A" w:rsidP="0003097F">
      <w:pPr>
        <w:rPr>
          <w:sz w:val="22"/>
          <w:szCs w:val="22"/>
        </w:rPr>
      </w:pPr>
    </w:p>
    <w:p w14:paraId="27169D38" w14:textId="299A373A" w:rsidR="00BD411A" w:rsidRPr="00885742" w:rsidRDefault="00BD411A" w:rsidP="0003097F">
      <w:pPr>
        <w:rPr>
          <w:sz w:val="22"/>
          <w:szCs w:val="22"/>
        </w:rPr>
      </w:pPr>
    </w:p>
    <w:p w14:paraId="1C45634C" w14:textId="2CFF0911" w:rsidR="00BD411A" w:rsidRPr="00885742" w:rsidRDefault="00BD411A" w:rsidP="0003097F">
      <w:pPr>
        <w:rPr>
          <w:sz w:val="22"/>
          <w:szCs w:val="22"/>
        </w:rPr>
      </w:pPr>
    </w:p>
    <w:p w14:paraId="4F0B9C54" w14:textId="0B79237A" w:rsidR="00BD411A" w:rsidRPr="00885742" w:rsidRDefault="00BD411A" w:rsidP="0003097F">
      <w:pPr>
        <w:rPr>
          <w:sz w:val="22"/>
          <w:szCs w:val="22"/>
        </w:rPr>
      </w:pPr>
    </w:p>
    <w:p w14:paraId="4152B472" w14:textId="1CE14AF0" w:rsidR="00BD411A" w:rsidRPr="00885742" w:rsidRDefault="00BD411A" w:rsidP="0003097F">
      <w:pPr>
        <w:rPr>
          <w:sz w:val="22"/>
          <w:szCs w:val="22"/>
        </w:rPr>
      </w:pPr>
    </w:p>
    <w:p w14:paraId="0A04A4A5" w14:textId="77777777" w:rsidR="00BD411A" w:rsidRPr="00885742" w:rsidRDefault="00BD411A" w:rsidP="0003097F">
      <w:pPr>
        <w:rPr>
          <w:sz w:val="22"/>
          <w:szCs w:val="22"/>
        </w:rPr>
      </w:pPr>
    </w:p>
    <w:p w14:paraId="2D9264F1" w14:textId="77777777" w:rsidR="0063570C" w:rsidRPr="00885742" w:rsidRDefault="0063570C" w:rsidP="0003097F">
      <w:pPr>
        <w:rPr>
          <w:sz w:val="22"/>
          <w:szCs w:val="22"/>
        </w:rPr>
      </w:pPr>
    </w:p>
    <w:p w14:paraId="64373835" w14:textId="77777777" w:rsidR="00BD2928" w:rsidRPr="00885742" w:rsidRDefault="00BD2928" w:rsidP="007A18DB">
      <w:pPr>
        <w:pStyle w:val="Ttulo1"/>
        <w:rPr>
          <w:sz w:val="22"/>
          <w:szCs w:val="22"/>
        </w:rPr>
      </w:pPr>
      <w:bookmarkStart w:id="39" w:name="_Ref441139391"/>
      <w:bookmarkStart w:id="40" w:name="_Toc22300293"/>
      <w:r w:rsidRPr="00885742">
        <w:rPr>
          <w:sz w:val="22"/>
          <w:szCs w:val="22"/>
        </w:rPr>
        <w:t>ANEXOS</w:t>
      </w:r>
      <w:bookmarkEnd w:id="39"/>
      <w:bookmarkEnd w:id="40"/>
    </w:p>
    <w:p w14:paraId="3574399C" w14:textId="77777777" w:rsidR="00BD2928" w:rsidRPr="00885742" w:rsidRDefault="00BD2928" w:rsidP="00BD2928">
      <w:pPr>
        <w:rPr>
          <w:sz w:val="22"/>
          <w:szCs w:val="22"/>
        </w:rPr>
      </w:pPr>
    </w:p>
    <w:p w14:paraId="46D2EA7E" w14:textId="77777777" w:rsidR="00797B58" w:rsidRPr="00885742" w:rsidRDefault="00797B58" w:rsidP="00797B58">
      <w:pPr>
        <w:rPr>
          <w:sz w:val="22"/>
          <w:szCs w:val="22"/>
        </w:rPr>
      </w:pPr>
      <w:r w:rsidRPr="00885742">
        <w:rPr>
          <w:sz w:val="22"/>
          <w:szCs w:val="22"/>
        </w:rPr>
        <w:t>São ainda, docu</w:t>
      </w:r>
      <w:r w:rsidR="007370D9" w:rsidRPr="00885742">
        <w:rPr>
          <w:sz w:val="22"/>
          <w:szCs w:val="22"/>
        </w:rPr>
        <w:t>mentos integrantes deste Termo</w:t>
      </w:r>
      <w:r w:rsidRPr="00885742">
        <w:rPr>
          <w:sz w:val="22"/>
          <w:szCs w:val="22"/>
        </w:rPr>
        <w:t xml:space="preserve"> de Referência, CD-ROM contendo:</w:t>
      </w:r>
    </w:p>
    <w:p w14:paraId="247AAEEE" w14:textId="77777777" w:rsidR="00797B58" w:rsidRPr="00885742" w:rsidRDefault="00797B58" w:rsidP="00797B58">
      <w:pPr>
        <w:rPr>
          <w:sz w:val="22"/>
          <w:szCs w:val="22"/>
        </w:rPr>
      </w:pPr>
    </w:p>
    <w:p w14:paraId="11959B0F" w14:textId="74B98B99" w:rsidR="00E14FDB" w:rsidRPr="00885742" w:rsidRDefault="00945F55" w:rsidP="00BD79BA">
      <w:pPr>
        <w:pStyle w:val="PargrafodaLista"/>
        <w:numPr>
          <w:ilvl w:val="0"/>
          <w:numId w:val="8"/>
        </w:numPr>
        <w:rPr>
          <w:sz w:val="22"/>
          <w:szCs w:val="22"/>
        </w:rPr>
      </w:pPr>
      <w:r w:rsidRPr="00885742">
        <w:rPr>
          <w:sz w:val="22"/>
          <w:szCs w:val="22"/>
        </w:rPr>
        <w:fldChar w:fldCharType="begin"/>
      </w:r>
      <w:r w:rsidRPr="00885742">
        <w:rPr>
          <w:sz w:val="22"/>
          <w:szCs w:val="22"/>
        </w:rPr>
        <w:instrText xml:space="preserve"> REF _Ref460425741 \h  \* MERGEFORMAT </w:instrText>
      </w:r>
      <w:r w:rsidRPr="00885742">
        <w:rPr>
          <w:sz w:val="22"/>
          <w:szCs w:val="22"/>
        </w:rPr>
      </w:r>
      <w:r w:rsidRPr="00885742">
        <w:rPr>
          <w:sz w:val="22"/>
          <w:szCs w:val="22"/>
        </w:rPr>
        <w:fldChar w:fldCharType="separate"/>
      </w:r>
      <w:r w:rsidR="00D87408" w:rsidRPr="00885742">
        <w:rPr>
          <w:sz w:val="22"/>
          <w:szCs w:val="22"/>
        </w:rPr>
        <w:t xml:space="preserve">Anexo </w:t>
      </w:r>
      <w:r w:rsidR="00D87408" w:rsidRPr="00885742">
        <w:rPr>
          <w:noProof/>
          <w:sz w:val="22"/>
          <w:szCs w:val="22"/>
        </w:rPr>
        <w:t>I</w:t>
      </w:r>
      <w:r w:rsidR="00D87408" w:rsidRPr="00885742">
        <w:rPr>
          <w:sz w:val="22"/>
          <w:szCs w:val="22"/>
        </w:rPr>
        <w:t>: Justificativas</w:t>
      </w:r>
      <w:r w:rsidRPr="00885742">
        <w:rPr>
          <w:sz w:val="22"/>
          <w:szCs w:val="22"/>
        </w:rPr>
        <w:fldChar w:fldCharType="end"/>
      </w:r>
    </w:p>
    <w:p w14:paraId="5D995BE3" w14:textId="7383DB4D" w:rsidR="00996548" w:rsidRPr="00885742" w:rsidRDefault="00834796" w:rsidP="00BD79BA">
      <w:pPr>
        <w:pStyle w:val="PargrafodaLista"/>
        <w:numPr>
          <w:ilvl w:val="0"/>
          <w:numId w:val="8"/>
        </w:numPr>
        <w:rPr>
          <w:sz w:val="22"/>
          <w:szCs w:val="22"/>
        </w:rPr>
      </w:pPr>
      <w:r w:rsidRPr="00885742">
        <w:rPr>
          <w:sz w:val="22"/>
          <w:szCs w:val="22"/>
        </w:rPr>
        <w:t xml:space="preserve">Anexo II: </w:t>
      </w:r>
      <w:r w:rsidR="00996548" w:rsidRPr="00885742">
        <w:rPr>
          <w:sz w:val="22"/>
          <w:szCs w:val="22"/>
        </w:rPr>
        <w:t>Modelo de Declaração de Conhecimento do Local de Execução dos Serviços</w:t>
      </w:r>
    </w:p>
    <w:p w14:paraId="4D401AF5" w14:textId="721C6175" w:rsidR="00410D0E" w:rsidRPr="00885742" w:rsidRDefault="00996548" w:rsidP="00BD79BA">
      <w:pPr>
        <w:pStyle w:val="PargrafodaLista"/>
        <w:numPr>
          <w:ilvl w:val="0"/>
          <w:numId w:val="8"/>
        </w:numPr>
        <w:rPr>
          <w:sz w:val="22"/>
          <w:szCs w:val="22"/>
        </w:rPr>
      </w:pPr>
      <w:r w:rsidRPr="00885742">
        <w:rPr>
          <w:sz w:val="22"/>
          <w:szCs w:val="22"/>
        </w:rPr>
        <w:t>Anexo III:</w:t>
      </w:r>
      <w:r w:rsidR="00410D0E" w:rsidRPr="00885742">
        <w:rPr>
          <w:sz w:val="22"/>
          <w:szCs w:val="22"/>
        </w:rPr>
        <w:t xml:space="preserve"> Planilha Orçamentária</w:t>
      </w:r>
    </w:p>
    <w:p w14:paraId="336A4393" w14:textId="1CB2C9A8" w:rsidR="00834796" w:rsidRPr="00885742" w:rsidRDefault="00410D0E" w:rsidP="00BD79BA">
      <w:pPr>
        <w:pStyle w:val="PargrafodaLista"/>
        <w:numPr>
          <w:ilvl w:val="0"/>
          <w:numId w:val="8"/>
        </w:numPr>
        <w:rPr>
          <w:sz w:val="22"/>
          <w:szCs w:val="22"/>
        </w:rPr>
      </w:pPr>
      <w:r w:rsidRPr="00885742">
        <w:rPr>
          <w:sz w:val="22"/>
          <w:szCs w:val="22"/>
        </w:rPr>
        <w:t>Anexo IV:</w:t>
      </w:r>
      <w:r w:rsidR="00996548" w:rsidRPr="00885742">
        <w:rPr>
          <w:sz w:val="22"/>
          <w:szCs w:val="22"/>
        </w:rPr>
        <w:t xml:space="preserve"> </w:t>
      </w:r>
      <w:r w:rsidR="00DF2B62" w:rsidRPr="00885742">
        <w:rPr>
          <w:sz w:val="22"/>
          <w:szCs w:val="22"/>
        </w:rPr>
        <w:t>Plano de Segurança</w:t>
      </w:r>
    </w:p>
    <w:p w14:paraId="0EAF2FED" w14:textId="07C0E328" w:rsidR="004629AB" w:rsidRPr="00885742" w:rsidRDefault="00834796" w:rsidP="00BD79BA">
      <w:pPr>
        <w:pStyle w:val="PargrafodaLista"/>
        <w:numPr>
          <w:ilvl w:val="0"/>
          <w:numId w:val="8"/>
        </w:numPr>
        <w:rPr>
          <w:sz w:val="22"/>
          <w:szCs w:val="22"/>
        </w:rPr>
      </w:pPr>
      <w:r w:rsidRPr="00885742">
        <w:rPr>
          <w:sz w:val="22"/>
          <w:szCs w:val="22"/>
        </w:rPr>
        <w:t xml:space="preserve">Anexo </w:t>
      </w:r>
      <w:r w:rsidR="00996548" w:rsidRPr="00885742">
        <w:rPr>
          <w:sz w:val="22"/>
          <w:szCs w:val="22"/>
        </w:rPr>
        <w:t>V</w:t>
      </w:r>
      <w:r w:rsidRPr="00885742">
        <w:rPr>
          <w:sz w:val="22"/>
          <w:szCs w:val="22"/>
        </w:rPr>
        <w:t xml:space="preserve">: </w:t>
      </w:r>
      <w:r w:rsidR="0021384D" w:rsidRPr="00885742">
        <w:rPr>
          <w:sz w:val="22"/>
          <w:szCs w:val="22"/>
        </w:rPr>
        <w:t>Planilha de Custos</w:t>
      </w:r>
    </w:p>
    <w:p w14:paraId="71CE628C" w14:textId="77777777" w:rsidR="00BD2928" w:rsidRPr="00885742" w:rsidRDefault="00BD2928">
      <w:pPr>
        <w:spacing w:after="200" w:line="276" w:lineRule="auto"/>
        <w:jc w:val="left"/>
        <w:rPr>
          <w:sz w:val="22"/>
          <w:szCs w:val="22"/>
        </w:rPr>
      </w:pPr>
      <w:r w:rsidRPr="00885742">
        <w:rPr>
          <w:sz w:val="22"/>
          <w:szCs w:val="22"/>
        </w:rPr>
        <w:br w:type="page"/>
      </w:r>
    </w:p>
    <w:p w14:paraId="15A791B1" w14:textId="7AC5E5E6" w:rsidR="00AC5546" w:rsidRPr="00885742" w:rsidRDefault="00AC5546" w:rsidP="00AC5546">
      <w:pPr>
        <w:pStyle w:val="Legenda"/>
        <w:rPr>
          <w:rFonts w:ascii="Arial" w:hAnsi="Arial"/>
          <w:sz w:val="22"/>
          <w:szCs w:val="22"/>
        </w:rPr>
      </w:pPr>
      <w:bookmarkStart w:id="41" w:name="_Ref450205714"/>
      <w:bookmarkStart w:id="42" w:name="_Toc352230692"/>
      <w:bookmarkStart w:id="43" w:name="_Toc392675799"/>
      <w:bookmarkStart w:id="44" w:name="_Ref394333211"/>
      <w:bookmarkStart w:id="45" w:name="_Ref440982424"/>
      <w:bookmarkStart w:id="46" w:name="_Toc440982774"/>
      <w:bookmarkStart w:id="47" w:name="_Ref441155482"/>
      <w:bookmarkStart w:id="48" w:name="_Ref450206143"/>
      <w:bookmarkStart w:id="49" w:name="_Ref459708699"/>
      <w:bookmarkStart w:id="50" w:name="_Ref460425741"/>
      <w:r w:rsidRPr="00885742">
        <w:rPr>
          <w:rFonts w:ascii="Arial" w:hAnsi="Arial"/>
          <w:sz w:val="22"/>
          <w:szCs w:val="22"/>
        </w:rPr>
        <w:lastRenderedPageBreak/>
        <w:t xml:space="preserve">Anexo </w:t>
      </w:r>
      <w:r w:rsidR="00DF7DC0" w:rsidRPr="00885742">
        <w:rPr>
          <w:rFonts w:ascii="Arial" w:hAnsi="Arial"/>
          <w:sz w:val="22"/>
          <w:szCs w:val="22"/>
        </w:rPr>
        <w:fldChar w:fldCharType="begin"/>
      </w:r>
      <w:r w:rsidRPr="00885742">
        <w:rPr>
          <w:rFonts w:ascii="Arial" w:hAnsi="Arial"/>
          <w:sz w:val="22"/>
          <w:szCs w:val="22"/>
        </w:rPr>
        <w:instrText xml:space="preserve"> SEQ Anexo \* ROMAN </w:instrText>
      </w:r>
      <w:r w:rsidR="00DF7DC0" w:rsidRPr="00885742">
        <w:rPr>
          <w:rFonts w:ascii="Arial" w:hAnsi="Arial"/>
          <w:sz w:val="22"/>
          <w:szCs w:val="22"/>
        </w:rPr>
        <w:fldChar w:fldCharType="separate"/>
      </w:r>
      <w:r w:rsidR="00D87408" w:rsidRPr="00885742">
        <w:rPr>
          <w:rFonts w:ascii="Arial" w:hAnsi="Arial"/>
          <w:sz w:val="22"/>
          <w:szCs w:val="22"/>
        </w:rPr>
        <w:t>I</w:t>
      </w:r>
      <w:r w:rsidR="00DF7DC0" w:rsidRPr="00885742">
        <w:rPr>
          <w:rFonts w:ascii="Arial" w:hAnsi="Arial"/>
          <w:sz w:val="22"/>
          <w:szCs w:val="22"/>
        </w:rPr>
        <w:fldChar w:fldCharType="end"/>
      </w:r>
      <w:bookmarkEnd w:id="41"/>
      <w:r w:rsidRPr="00885742">
        <w:rPr>
          <w:rFonts w:ascii="Arial" w:hAnsi="Arial"/>
          <w:sz w:val="22"/>
          <w:szCs w:val="22"/>
        </w:rPr>
        <w:t xml:space="preserve">: </w:t>
      </w:r>
      <w:bookmarkEnd w:id="42"/>
      <w:bookmarkEnd w:id="43"/>
      <w:bookmarkEnd w:id="44"/>
      <w:bookmarkEnd w:id="45"/>
      <w:bookmarkEnd w:id="46"/>
      <w:bookmarkEnd w:id="47"/>
      <w:bookmarkEnd w:id="48"/>
      <w:bookmarkEnd w:id="49"/>
      <w:r w:rsidRPr="00885742">
        <w:rPr>
          <w:rFonts w:ascii="Arial" w:hAnsi="Arial"/>
          <w:sz w:val="22"/>
          <w:szCs w:val="22"/>
        </w:rPr>
        <w:t>Justificativas</w:t>
      </w:r>
      <w:bookmarkEnd w:id="50"/>
    </w:p>
    <w:p w14:paraId="588CFE74" w14:textId="77777777" w:rsidR="00AC5546" w:rsidRPr="00885742" w:rsidRDefault="00AC5546" w:rsidP="00AC5546">
      <w:pPr>
        <w:rPr>
          <w:sz w:val="22"/>
          <w:szCs w:val="22"/>
        </w:rPr>
      </w:pPr>
    </w:p>
    <w:p w14:paraId="340A8919" w14:textId="0B26D87F" w:rsidR="00AC5546" w:rsidRPr="00885742" w:rsidRDefault="00AC5546" w:rsidP="002537C8">
      <w:pPr>
        <w:rPr>
          <w:sz w:val="22"/>
          <w:szCs w:val="22"/>
        </w:rPr>
      </w:pPr>
      <w:r w:rsidRPr="00885742">
        <w:rPr>
          <w:b/>
          <w:sz w:val="22"/>
          <w:szCs w:val="22"/>
          <w:u w:val="single"/>
        </w:rPr>
        <w:t>Finalidade:</w:t>
      </w:r>
      <w:r w:rsidRPr="00885742">
        <w:rPr>
          <w:sz w:val="22"/>
          <w:szCs w:val="22"/>
        </w:rPr>
        <w:t xml:space="preserve"> este anexo tem por finalidade incluir exigências e particularidades em função da especificidade </w:t>
      </w:r>
      <w:r w:rsidR="002E5710" w:rsidRPr="00885742">
        <w:rPr>
          <w:sz w:val="22"/>
          <w:szCs w:val="22"/>
        </w:rPr>
        <w:t>dos</w:t>
      </w:r>
      <w:r w:rsidRPr="00885742">
        <w:rPr>
          <w:sz w:val="22"/>
          <w:szCs w:val="22"/>
        </w:rPr>
        <w:t>, previstas no Termo de Referência e que aqui após relacionadas passam a integrar o TR.</w:t>
      </w:r>
    </w:p>
    <w:p w14:paraId="133A5F93" w14:textId="77777777" w:rsidR="00AC5546" w:rsidRPr="00885742" w:rsidRDefault="00AC5546" w:rsidP="00AC5546">
      <w:pPr>
        <w:rPr>
          <w:sz w:val="22"/>
          <w:szCs w:val="22"/>
        </w:rPr>
      </w:pPr>
    </w:p>
    <w:p w14:paraId="41713590" w14:textId="77777777" w:rsidR="00AC5546" w:rsidRPr="00885742" w:rsidRDefault="00AC5546" w:rsidP="00AC5546">
      <w:pPr>
        <w:rPr>
          <w:b/>
          <w:sz w:val="22"/>
          <w:szCs w:val="22"/>
          <w:u w:val="single"/>
        </w:rPr>
      </w:pPr>
      <w:r w:rsidRPr="00885742">
        <w:rPr>
          <w:b/>
          <w:sz w:val="22"/>
          <w:szCs w:val="22"/>
          <w:u w:val="single"/>
        </w:rPr>
        <w:t>Justificativas:</w:t>
      </w:r>
    </w:p>
    <w:p w14:paraId="2F20A0C4" w14:textId="77777777" w:rsidR="00AC5546" w:rsidRPr="00885742" w:rsidRDefault="00AC5546" w:rsidP="00AC5546">
      <w:pPr>
        <w:rPr>
          <w:sz w:val="22"/>
          <w:szCs w:val="22"/>
        </w:rPr>
      </w:pPr>
    </w:p>
    <w:p w14:paraId="11C455AC" w14:textId="77777777" w:rsidR="00AC5546" w:rsidRPr="00885742" w:rsidRDefault="00AC5546" w:rsidP="00AC5546">
      <w:pPr>
        <w:rPr>
          <w:b/>
          <w:sz w:val="22"/>
          <w:szCs w:val="22"/>
          <w:u w:val="single"/>
        </w:rPr>
      </w:pPr>
      <w:r w:rsidRPr="00885742">
        <w:rPr>
          <w:b/>
          <w:sz w:val="22"/>
          <w:szCs w:val="22"/>
          <w:u w:val="single"/>
        </w:rPr>
        <w:t>Da necessidade da contratação</w:t>
      </w:r>
    </w:p>
    <w:p w14:paraId="3417727D" w14:textId="77777777" w:rsidR="005F1166" w:rsidRPr="00885742" w:rsidRDefault="005F1166" w:rsidP="00AC5546">
      <w:pPr>
        <w:rPr>
          <w:b/>
          <w:sz w:val="22"/>
          <w:szCs w:val="22"/>
          <w:u w:val="single"/>
        </w:rPr>
      </w:pPr>
    </w:p>
    <w:p w14:paraId="0BE407B0" w14:textId="7815DC2D" w:rsidR="00996548" w:rsidRPr="00885742" w:rsidRDefault="00996548" w:rsidP="00996548">
      <w:pPr>
        <w:pStyle w:val="Ttulo2"/>
        <w:numPr>
          <w:ilvl w:val="0"/>
          <w:numId w:val="44"/>
        </w:numPr>
        <w:rPr>
          <w:rFonts w:eastAsia="PalatinoLinotype"/>
          <w:sz w:val="22"/>
          <w:szCs w:val="22"/>
        </w:rPr>
      </w:pPr>
      <w:r w:rsidRPr="00885742">
        <w:rPr>
          <w:sz w:val="22"/>
          <w:szCs w:val="22"/>
        </w:rPr>
        <w:t>A demanda da CODEVASF por esses serviços ocorre em razão de não possuir, em seu quadro, recursos humanos necessários ou suficientes para exercer as funções objeto dessa contratação.</w:t>
      </w:r>
    </w:p>
    <w:p w14:paraId="46079C51" w14:textId="77777777" w:rsidR="00996548" w:rsidRPr="00885742" w:rsidRDefault="00996548" w:rsidP="00996548">
      <w:pPr>
        <w:pStyle w:val="PargrafodaLista"/>
        <w:autoSpaceDE w:val="0"/>
        <w:autoSpaceDN w:val="0"/>
        <w:adjustRightInd w:val="0"/>
        <w:spacing w:line="360" w:lineRule="auto"/>
        <w:ind w:left="0"/>
        <w:rPr>
          <w:rFonts w:eastAsia="PalatinoLinotype"/>
          <w:sz w:val="22"/>
          <w:szCs w:val="22"/>
        </w:rPr>
      </w:pPr>
    </w:p>
    <w:p w14:paraId="2D049DCD" w14:textId="77777777" w:rsidR="00996548" w:rsidRPr="00885742" w:rsidRDefault="00996548" w:rsidP="00996548">
      <w:pPr>
        <w:pStyle w:val="Ttulo2"/>
        <w:numPr>
          <w:ilvl w:val="0"/>
          <w:numId w:val="44"/>
        </w:numPr>
        <w:rPr>
          <w:sz w:val="22"/>
          <w:szCs w:val="22"/>
        </w:rPr>
      </w:pPr>
      <w:r w:rsidRPr="00885742">
        <w:rPr>
          <w:sz w:val="22"/>
          <w:szCs w:val="22"/>
        </w:rPr>
        <w:t>A contratação compreende, além da mão-de-obra, o fornecimento de todos os equipamentos, EPIs, ferramentas e insumos necessários à execução dos serviços, conforme especificado neste documento e demais anexos que o integram.</w:t>
      </w:r>
    </w:p>
    <w:p w14:paraId="25269B2A" w14:textId="77777777" w:rsidR="00996548" w:rsidRPr="00885742" w:rsidRDefault="00996548" w:rsidP="00996548">
      <w:pPr>
        <w:pStyle w:val="Ttulo2"/>
        <w:numPr>
          <w:ilvl w:val="0"/>
          <w:numId w:val="0"/>
        </w:numPr>
        <w:ind w:left="720"/>
        <w:rPr>
          <w:sz w:val="22"/>
          <w:szCs w:val="22"/>
        </w:rPr>
      </w:pPr>
    </w:p>
    <w:p w14:paraId="551B5DFE" w14:textId="77777777" w:rsidR="00996548" w:rsidRPr="00885742" w:rsidRDefault="00996548" w:rsidP="00996548">
      <w:pPr>
        <w:pStyle w:val="Ttulo2"/>
        <w:numPr>
          <w:ilvl w:val="0"/>
          <w:numId w:val="44"/>
        </w:numPr>
        <w:rPr>
          <w:sz w:val="22"/>
          <w:szCs w:val="22"/>
        </w:rPr>
      </w:pPr>
      <w:r w:rsidRPr="00885742">
        <w:rPr>
          <w:sz w:val="22"/>
          <w:szCs w:val="22"/>
        </w:rPr>
        <w:t>Atualmente, verifica-se uma tendência da Administração Pública em reconhecer a importância da realização dessas atividades por empresas especializadas, pois, com isso, desincumbem servidores, dirigentes e autoridades da CODEVASF de atribuições que, apesar de relevantes, podem ser desenvolvidas perfeitamente por meio de prestação de serviços terceirizados.</w:t>
      </w:r>
    </w:p>
    <w:p w14:paraId="15F1BAE8" w14:textId="77777777" w:rsidR="00996548" w:rsidRPr="00885742" w:rsidRDefault="00996548" w:rsidP="00996548">
      <w:pPr>
        <w:pStyle w:val="Ttulo2"/>
        <w:numPr>
          <w:ilvl w:val="0"/>
          <w:numId w:val="0"/>
        </w:numPr>
        <w:ind w:left="720"/>
        <w:rPr>
          <w:sz w:val="22"/>
          <w:szCs w:val="22"/>
        </w:rPr>
      </w:pPr>
    </w:p>
    <w:p w14:paraId="759C23C1" w14:textId="77777777" w:rsidR="00996548" w:rsidRPr="00885742" w:rsidRDefault="00996548" w:rsidP="00996548">
      <w:pPr>
        <w:pStyle w:val="Ttulo2"/>
        <w:numPr>
          <w:ilvl w:val="0"/>
          <w:numId w:val="44"/>
        </w:numPr>
        <w:rPr>
          <w:sz w:val="22"/>
          <w:szCs w:val="22"/>
        </w:rPr>
      </w:pPr>
      <w:r w:rsidRPr="00885742">
        <w:rPr>
          <w:sz w:val="22"/>
          <w:szCs w:val="22"/>
        </w:rPr>
        <w:t>Tendo em vista as peculiaridades da contratação ora proposta, faz-se essencial os seguintes esclarecimentos:</w:t>
      </w:r>
    </w:p>
    <w:p w14:paraId="6BBBF854" w14:textId="77777777" w:rsidR="00996548" w:rsidRPr="00885742" w:rsidRDefault="00996548" w:rsidP="00996548">
      <w:pPr>
        <w:pStyle w:val="Ttulo2"/>
        <w:numPr>
          <w:ilvl w:val="0"/>
          <w:numId w:val="0"/>
        </w:numPr>
        <w:ind w:left="720"/>
        <w:rPr>
          <w:sz w:val="22"/>
          <w:szCs w:val="22"/>
        </w:rPr>
      </w:pPr>
    </w:p>
    <w:p w14:paraId="253292A0" w14:textId="77777777" w:rsidR="00996548" w:rsidRPr="00885742" w:rsidRDefault="00996548" w:rsidP="00996548">
      <w:pPr>
        <w:pStyle w:val="Ttulo2"/>
        <w:numPr>
          <w:ilvl w:val="0"/>
          <w:numId w:val="46"/>
        </w:numPr>
        <w:rPr>
          <w:sz w:val="22"/>
          <w:szCs w:val="22"/>
        </w:rPr>
      </w:pPr>
      <w:r w:rsidRPr="00885742">
        <w:rPr>
          <w:sz w:val="22"/>
          <w:szCs w:val="22"/>
        </w:rPr>
        <w:t>para a elaboração das Planilhas de Custo e Formação de Preço foram adotados os salários de acordo com a Convenção Coletiva de Trabalho 2018/2019 – Sindicato dos Empregados em Empresas de Segurança e Vigilância da categoria, no Estado da Bahia;</w:t>
      </w:r>
    </w:p>
    <w:p w14:paraId="202FC218" w14:textId="77777777" w:rsidR="00996548" w:rsidRPr="00885742" w:rsidRDefault="00996548" w:rsidP="00996548">
      <w:pPr>
        <w:pStyle w:val="Ttulo2"/>
        <w:numPr>
          <w:ilvl w:val="0"/>
          <w:numId w:val="0"/>
        </w:numPr>
        <w:ind w:left="720"/>
        <w:rPr>
          <w:sz w:val="22"/>
          <w:szCs w:val="22"/>
        </w:rPr>
      </w:pPr>
    </w:p>
    <w:p w14:paraId="6335CE82" w14:textId="77777777" w:rsidR="00996548" w:rsidRPr="00885742" w:rsidRDefault="00996548" w:rsidP="00996548">
      <w:pPr>
        <w:pStyle w:val="Ttulo2"/>
        <w:numPr>
          <w:ilvl w:val="0"/>
          <w:numId w:val="46"/>
        </w:numPr>
        <w:rPr>
          <w:sz w:val="22"/>
          <w:szCs w:val="22"/>
        </w:rPr>
      </w:pPr>
      <w:r w:rsidRPr="00885742">
        <w:rPr>
          <w:sz w:val="22"/>
          <w:szCs w:val="22"/>
        </w:rPr>
        <w:t>cabe informar que as empresas interessadas na contratação deverão apresentar as Planilhas de Custo e Formação de Preço com base na convenção da categoria, pois caso haja uma eventual repactuação de contrato somente serão considerados os itens previstos nas respectivas planilhas;</w:t>
      </w:r>
    </w:p>
    <w:p w14:paraId="22404F7C" w14:textId="77777777" w:rsidR="00996548" w:rsidRPr="00885742" w:rsidRDefault="00996548" w:rsidP="00996548">
      <w:pPr>
        <w:pStyle w:val="Ttulo2"/>
        <w:numPr>
          <w:ilvl w:val="0"/>
          <w:numId w:val="0"/>
        </w:numPr>
        <w:ind w:left="720"/>
        <w:rPr>
          <w:sz w:val="22"/>
          <w:szCs w:val="22"/>
        </w:rPr>
      </w:pPr>
    </w:p>
    <w:p w14:paraId="1835FDFF" w14:textId="778E1347" w:rsidR="00996548" w:rsidRPr="00885742" w:rsidRDefault="00996548" w:rsidP="00996548">
      <w:pPr>
        <w:pStyle w:val="Ttulo2"/>
        <w:numPr>
          <w:ilvl w:val="0"/>
          <w:numId w:val="46"/>
        </w:numPr>
        <w:rPr>
          <w:sz w:val="22"/>
          <w:szCs w:val="22"/>
        </w:rPr>
      </w:pPr>
      <w:r w:rsidRPr="00885742">
        <w:rPr>
          <w:sz w:val="22"/>
          <w:szCs w:val="22"/>
        </w:rPr>
        <w:t>em complemento ao item anterior, cabe esclarecer que as planilhas deverão ser individualizadas por tipo de posto fixo (diurno</w:t>
      </w:r>
      <w:r w:rsidR="0081095F" w:rsidRPr="00885742">
        <w:rPr>
          <w:sz w:val="22"/>
          <w:szCs w:val="22"/>
        </w:rPr>
        <w:t xml:space="preserve"> e/ou diurno móvel</w:t>
      </w:r>
      <w:r w:rsidRPr="00885742">
        <w:rPr>
          <w:sz w:val="22"/>
          <w:szCs w:val="22"/>
        </w:rPr>
        <w:t xml:space="preserve">), no entanto, a proposta para contratação terá que ser consolidada; </w:t>
      </w:r>
    </w:p>
    <w:p w14:paraId="6A5DF115" w14:textId="77777777" w:rsidR="00996548" w:rsidRPr="00885742" w:rsidRDefault="00996548" w:rsidP="00996548">
      <w:pPr>
        <w:pStyle w:val="Ttulo2"/>
        <w:numPr>
          <w:ilvl w:val="0"/>
          <w:numId w:val="0"/>
        </w:numPr>
        <w:ind w:left="720"/>
        <w:rPr>
          <w:sz w:val="22"/>
          <w:szCs w:val="22"/>
        </w:rPr>
      </w:pPr>
    </w:p>
    <w:p w14:paraId="683A77B0" w14:textId="34A928CD" w:rsidR="005F1166" w:rsidRPr="00885742" w:rsidRDefault="00996548" w:rsidP="00996548">
      <w:pPr>
        <w:pStyle w:val="Ttulo2"/>
        <w:numPr>
          <w:ilvl w:val="0"/>
          <w:numId w:val="46"/>
        </w:numPr>
        <w:rPr>
          <w:sz w:val="22"/>
          <w:szCs w:val="22"/>
        </w:rPr>
      </w:pPr>
      <w:r w:rsidRPr="00885742">
        <w:rPr>
          <w:sz w:val="22"/>
          <w:szCs w:val="22"/>
        </w:rPr>
        <w:t>A licitante deverá na composição de preços unitários de mão de obra observar os pisos salariais normativos da categoria correspondente, fixados por lei, dissídio coletivo, acordos ou convenções coletivas de trabalho do(s) município(s) onde ocorrerá(</w:t>
      </w:r>
      <w:proofErr w:type="spellStart"/>
      <w:r w:rsidRPr="00885742">
        <w:rPr>
          <w:sz w:val="22"/>
          <w:szCs w:val="22"/>
        </w:rPr>
        <w:t>ão</w:t>
      </w:r>
      <w:proofErr w:type="spellEnd"/>
      <w:r w:rsidRPr="00885742">
        <w:rPr>
          <w:sz w:val="22"/>
          <w:szCs w:val="22"/>
        </w:rPr>
        <w:t>) o(s) serviço(s).</w:t>
      </w:r>
    </w:p>
    <w:p w14:paraId="588F064E" w14:textId="77777777" w:rsidR="00996548" w:rsidRPr="00885742" w:rsidRDefault="00996548" w:rsidP="00996548">
      <w:pPr>
        <w:rPr>
          <w:sz w:val="22"/>
          <w:szCs w:val="22"/>
        </w:rPr>
      </w:pPr>
    </w:p>
    <w:p w14:paraId="260E9214" w14:textId="77777777" w:rsidR="005F1166" w:rsidRPr="00885742" w:rsidRDefault="005F1166" w:rsidP="005F1166">
      <w:pPr>
        <w:rPr>
          <w:color w:val="000000" w:themeColor="text1"/>
          <w:sz w:val="22"/>
          <w:szCs w:val="22"/>
        </w:rPr>
      </w:pPr>
      <w:r w:rsidRPr="00885742">
        <w:rPr>
          <w:b/>
          <w:sz w:val="22"/>
          <w:szCs w:val="22"/>
          <w:u w:val="single"/>
        </w:rPr>
        <w:t>Regime de execução: Empreitada por Preços Unitários</w:t>
      </w:r>
      <w:r w:rsidRPr="00885742">
        <w:rPr>
          <w:sz w:val="22"/>
          <w:szCs w:val="22"/>
        </w:rPr>
        <w:t xml:space="preserve">: </w:t>
      </w:r>
      <w:r w:rsidRPr="00885742">
        <w:rPr>
          <w:color w:val="000000" w:themeColor="text1"/>
          <w:sz w:val="22"/>
          <w:szCs w:val="22"/>
        </w:rPr>
        <w:t>preço certo de unidades determinadas. O pagamento será por medições das unidades efetivamente executadas.</w:t>
      </w:r>
    </w:p>
    <w:p w14:paraId="1806CC67" w14:textId="77777777" w:rsidR="005F1166" w:rsidRPr="00885742" w:rsidRDefault="005F1166" w:rsidP="005F1166">
      <w:pPr>
        <w:rPr>
          <w:color w:val="000000" w:themeColor="text1"/>
          <w:sz w:val="22"/>
          <w:szCs w:val="22"/>
        </w:rPr>
      </w:pPr>
    </w:p>
    <w:p w14:paraId="57DC5BAA" w14:textId="77777777" w:rsidR="005F1166" w:rsidRPr="00885742" w:rsidRDefault="005F1166" w:rsidP="005F1166">
      <w:pPr>
        <w:rPr>
          <w:color w:val="000000" w:themeColor="text1"/>
          <w:sz w:val="22"/>
          <w:szCs w:val="22"/>
        </w:rPr>
      </w:pPr>
      <w:r w:rsidRPr="00885742">
        <w:rPr>
          <w:color w:val="000000" w:themeColor="text1"/>
          <w:sz w:val="22"/>
          <w:szCs w:val="22"/>
        </w:rPr>
        <w:t>Este regime de execução é o mais apropriado para o objeto da licitação, pois será pago somente os serviços efetivamente executados, mediante medições mensais, dos preços unitários propostos pela contratada.</w:t>
      </w:r>
    </w:p>
    <w:p w14:paraId="3BB57734" w14:textId="77777777" w:rsidR="005F1166" w:rsidRPr="00885742" w:rsidRDefault="005F1166" w:rsidP="005F1166">
      <w:pPr>
        <w:rPr>
          <w:color w:val="0070C0"/>
          <w:sz w:val="22"/>
          <w:szCs w:val="22"/>
        </w:rPr>
      </w:pPr>
    </w:p>
    <w:p w14:paraId="3BAAD5B1" w14:textId="77777777" w:rsidR="005F1166" w:rsidRPr="00885742" w:rsidRDefault="005F1166" w:rsidP="005F1166">
      <w:pPr>
        <w:rPr>
          <w:sz w:val="22"/>
          <w:szCs w:val="22"/>
        </w:rPr>
      </w:pPr>
      <w:r w:rsidRPr="00885742">
        <w:rPr>
          <w:b/>
          <w:sz w:val="22"/>
          <w:szCs w:val="22"/>
          <w:u w:val="single"/>
        </w:rPr>
        <w:lastRenderedPageBreak/>
        <w:t>Permite Participação de Consórcios</w:t>
      </w:r>
      <w:r w:rsidRPr="00885742">
        <w:rPr>
          <w:color w:val="0070C0"/>
          <w:sz w:val="22"/>
          <w:szCs w:val="22"/>
        </w:rPr>
        <w:t>:</w:t>
      </w:r>
      <w:r w:rsidR="0063570C" w:rsidRPr="00885742">
        <w:rPr>
          <w:color w:val="0070C0"/>
          <w:sz w:val="22"/>
          <w:szCs w:val="22"/>
        </w:rPr>
        <w:t xml:space="preserve"> </w:t>
      </w:r>
      <w:r w:rsidRPr="00885742">
        <w:rPr>
          <w:sz w:val="22"/>
          <w:szCs w:val="22"/>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23D4ABF0" w14:textId="77777777" w:rsidR="005F1166" w:rsidRPr="00885742" w:rsidRDefault="005F1166" w:rsidP="00AC5546">
      <w:pPr>
        <w:rPr>
          <w:b/>
          <w:sz w:val="22"/>
          <w:szCs w:val="22"/>
          <w:u w:val="single"/>
        </w:rPr>
      </w:pPr>
    </w:p>
    <w:p w14:paraId="30D4D85A" w14:textId="77777777" w:rsidR="00AC5546" w:rsidRPr="00885742" w:rsidRDefault="00AC5546" w:rsidP="00AC5546">
      <w:pPr>
        <w:rPr>
          <w:sz w:val="22"/>
          <w:szCs w:val="22"/>
        </w:rPr>
      </w:pPr>
      <w:r w:rsidRPr="00885742">
        <w:rPr>
          <w:b/>
          <w:sz w:val="22"/>
          <w:szCs w:val="22"/>
          <w:u w:val="single"/>
        </w:rPr>
        <w:t>Declaração de compatibilidade com o Plano Plurianual</w:t>
      </w:r>
      <w:r w:rsidRPr="00885742">
        <w:rPr>
          <w:sz w:val="22"/>
          <w:szCs w:val="22"/>
        </w:rPr>
        <w:t>, no caso de investimento cuja execução ultrapasse um exercício financeiro.</w:t>
      </w:r>
    </w:p>
    <w:p w14:paraId="707CB714" w14:textId="77777777" w:rsidR="00AC5546" w:rsidRPr="00885742" w:rsidRDefault="00AC5546" w:rsidP="00AC5546">
      <w:pPr>
        <w:rPr>
          <w:sz w:val="22"/>
          <w:szCs w:val="22"/>
        </w:rPr>
      </w:pPr>
    </w:p>
    <w:p w14:paraId="7B8877EB" w14:textId="77777777" w:rsidR="00AC5546" w:rsidRPr="00885742" w:rsidRDefault="00AC5546" w:rsidP="00AC5546">
      <w:pPr>
        <w:rPr>
          <w:sz w:val="22"/>
          <w:szCs w:val="22"/>
        </w:rPr>
      </w:pPr>
      <w:r w:rsidRPr="00885742">
        <w:rPr>
          <w:sz w:val="22"/>
          <w:szCs w:val="22"/>
        </w:rPr>
        <w:t>Os serviços a serem contratados serão executados no prazo superior a um ano, conforme consta do Termo de Referência e a previsão de recursos orçamentários é compatível, conforme previsto no Plano Plurianual.</w:t>
      </w:r>
    </w:p>
    <w:p w14:paraId="3D6D63BD" w14:textId="77777777" w:rsidR="00AC5546" w:rsidRPr="00885742" w:rsidRDefault="00AC5546" w:rsidP="00AC5546">
      <w:pPr>
        <w:rPr>
          <w:sz w:val="22"/>
          <w:szCs w:val="22"/>
        </w:rPr>
      </w:pPr>
    </w:p>
    <w:p w14:paraId="28981CC2" w14:textId="77777777" w:rsidR="00AC5546" w:rsidRPr="00885742" w:rsidRDefault="00AC5546" w:rsidP="00AC5546">
      <w:pPr>
        <w:rPr>
          <w:sz w:val="22"/>
          <w:szCs w:val="22"/>
        </w:rPr>
      </w:pPr>
      <w:r w:rsidRPr="00885742">
        <w:rPr>
          <w:b/>
          <w:sz w:val="22"/>
          <w:szCs w:val="22"/>
        </w:rPr>
        <w:t>Desapropriação</w:t>
      </w:r>
      <w:r w:rsidRPr="00885742">
        <w:rPr>
          <w:sz w:val="22"/>
          <w:szCs w:val="22"/>
        </w:rPr>
        <w:t>: Não aplicável (ou)</w:t>
      </w:r>
      <w:r w:rsidR="009E2336" w:rsidRPr="00885742">
        <w:rPr>
          <w:sz w:val="22"/>
          <w:szCs w:val="22"/>
        </w:rPr>
        <w:t xml:space="preserve"> </w:t>
      </w:r>
      <w:r w:rsidRPr="00885742">
        <w:rPr>
          <w:sz w:val="22"/>
          <w:szCs w:val="22"/>
        </w:rPr>
        <w:t>No projeto foram identificados e regularizados os imóveis que serão atingidos diretamente pelas obras.</w:t>
      </w:r>
    </w:p>
    <w:p w14:paraId="6E9402CF" w14:textId="77777777" w:rsidR="00AC5546" w:rsidRPr="00885742" w:rsidRDefault="00AC5546" w:rsidP="00AC5546">
      <w:pPr>
        <w:rPr>
          <w:sz w:val="22"/>
          <w:szCs w:val="22"/>
        </w:rPr>
      </w:pPr>
    </w:p>
    <w:p w14:paraId="3F3CB237" w14:textId="77777777" w:rsidR="00AC5546" w:rsidRPr="00885742" w:rsidRDefault="00AC5546" w:rsidP="00AC5546">
      <w:pPr>
        <w:rPr>
          <w:color w:val="0070C0"/>
          <w:sz w:val="22"/>
          <w:szCs w:val="22"/>
        </w:rPr>
      </w:pPr>
      <w:r w:rsidRPr="00885742">
        <w:rPr>
          <w:b/>
          <w:sz w:val="22"/>
          <w:szCs w:val="22"/>
          <w:u w:val="single"/>
        </w:rPr>
        <w:t>Critério de Julgamento</w:t>
      </w:r>
      <w:r w:rsidRPr="00885742">
        <w:rPr>
          <w:sz w:val="22"/>
          <w:szCs w:val="22"/>
        </w:rPr>
        <w:t>: Menor preço</w:t>
      </w:r>
      <w:r w:rsidRPr="00885742">
        <w:rPr>
          <w:color w:val="0070C0"/>
          <w:sz w:val="22"/>
          <w:szCs w:val="22"/>
        </w:rPr>
        <w:t xml:space="preserve"> </w:t>
      </w:r>
    </w:p>
    <w:p w14:paraId="168DBAEE" w14:textId="77777777" w:rsidR="00B82447" w:rsidRPr="00885742" w:rsidRDefault="00B82447" w:rsidP="00AC5546">
      <w:pPr>
        <w:rPr>
          <w:sz w:val="22"/>
          <w:szCs w:val="22"/>
        </w:rPr>
      </w:pPr>
    </w:p>
    <w:p w14:paraId="5648F2DC" w14:textId="77777777" w:rsidR="000C2A68" w:rsidRPr="00885742" w:rsidRDefault="000C2A68" w:rsidP="000C2A68">
      <w:pPr>
        <w:rPr>
          <w:b/>
          <w:color w:val="0070C0"/>
          <w:sz w:val="22"/>
          <w:szCs w:val="22"/>
        </w:rPr>
      </w:pPr>
      <w:r w:rsidRPr="00885742">
        <w:rPr>
          <w:b/>
          <w:sz w:val="22"/>
          <w:szCs w:val="22"/>
          <w:u w:val="single"/>
        </w:rPr>
        <w:t>Divulgação do valor orçado:</w:t>
      </w:r>
    </w:p>
    <w:p w14:paraId="4799B6D1" w14:textId="77777777" w:rsidR="000C2A68" w:rsidRPr="00885742" w:rsidRDefault="000C2A68" w:rsidP="000C2A68">
      <w:pPr>
        <w:rPr>
          <w:color w:val="FF0000"/>
          <w:sz w:val="22"/>
          <w:szCs w:val="22"/>
        </w:rPr>
      </w:pPr>
    </w:p>
    <w:p w14:paraId="6F07420B" w14:textId="77777777" w:rsidR="000C2A68" w:rsidRPr="00885742" w:rsidRDefault="000C2A68" w:rsidP="000C2A68">
      <w:pPr>
        <w:spacing w:line="276" w:lineRule="auto"/>
        <w:rPr>
          <w:rFonts w:eastAsia="Times New Roman"/>
          <w:b/>
          <w:sz w:val="22"/>
          <w:szCs w:val="22"/>
          <w:lang w:eastAsia="pt-BR"/>
        </w:rPr>
      </w:pPr>
      <w:r w:rsidRPr="00885742">
        <w:rPr>
          <w:rFonts w:eastAsia="Times New Roman"/>
          <w:b/>
          <w:sz w:val="22"/>
          <w:szCs w:val="22"/>
          <w:lang w:eastAsia="pt-BR"/>
        </w:rPr>
        <w:t xml:space="preserve">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047DA333" w14:textId="77777777" w:rsidR="000C2A68" w:rsidRPr="00885742" w:rsidRDefault="000C2A68" w:rsidP="000C2A68">
      <w:pPr>
        <w:rPr>
          <w:color w:val="0070C0"/>
          <w:sz w:val="22"/>
          <w:szCs w:val="22"/>
        </w:rPr>
      </w:pPr>
    </w:p>
    <w:p w14:paraId="62EA9119" w14:textId="77777777" w:rsidR="00AC5546" w:rsidRPr="00885742" w:rsidRDefault="00AC5546" w:rsidP="00AC5546">
      <w:pPr>
        <w:rPr>
          <w:color w:val="0070C0"/>
          <w:sz w:val="22"/>
          <w:szCs w:val="22"/>
        </w:rPr>
      </w:pPr>
      <w:r w:rsidRPr="00885742">
        <w:rPr>
          <w:b/>
          <w:sz w:val="22"/>
          <w:szCs w:val="22"/>
          <w:u w:val="single"/>
        </w:rPr>
        <w:t>Sustentabilidade Ambiental</w:t>
      </w:r>
      <w:r w:rsidRPr="00885742">
        <w:rPr>
          <w:sz w:val="22"/>
          <w:szCs w:val="22"/>
        </w:rPr>
        <w:t>: Serão atendidos os requisitos previstos na legislação</w:t>
      </w:r>
      <w:r w:rsidR="00270D96" w:rsidRPr="00885742">
        <w:rPr>
          <w:sz w:val="22"/>
          <w:szCs w:val="22"/>
        </w:rPr>
        <w:t>, quando</w:t>
      </w:r>
      <w:r w:rsidRPr="00885742">
        <w:rPr>
          <w:sz w:val="22"/>
          <w:szCs w:val="22"/>
        </w:rPr>
        <w:t xml:space="preserve"> aplicável.</w:t>
      </w:r>
      <w:r w:rsidR="003E65CD" w:rsidRPr="00885742">
        <w:rPr>
          <w:color w:val="0070C0"/>
          <w:sz w:val="22"/>
          <w:szCs w:val="22"/>
        </w:rPr>
        <w:t xml:space="preserve"> </w:t>
      </w:r>
    </w:p>
    <w:p w14:paraId="5BCD676A" w14:textId="77777777" w:rsidR="00B85192" w:rsidRPr="00885742" w:rsidRDefault="00B85192" w:rsidP="00AC5546">
      <w:pPr>
        <w:rPr>
          <w:color w:val="0070C0"/>
          <w:sz w:val="22"/>
          <w:szCs w:val="22"/>
        </w:rPr>
      </w:pPr>
    </w:p>
    <w:p w14:paraId="72052698" w14:textId="77777777" w:rsidR="00AC5546" w:rsidRPr="00885742" w:rsidRDefault="00AC5546" w:rsidP="00AC5546">
      <w:pPr>
        <w:rPr>
          <w:sz w:val="22"/>
          <w:szCs w:val="22"/>
        </w:rPr>
      </w:pPr>
      <w:r w:rsidRPr="00885742">
        <w:rPr>
          <w:sz w:val="22"/>
          <w:szCs w:val="22"/>
        </w:rPr>
        <w:t>Na execução dos serviços deverão ser atendidos os requisitos estabelecidos nas licenças ambientais do empreendimento, podendo ser previstos na licitação requisitos de sustentabilidade ambiental, além dos previstos na legislação aplicável; ou</w:t>
      </w:r>
    </w:p>
    <w:p w14:paraId="4AA6944C" w14:textId="77777777" w:rsidR="00AC5546" w:rsidRPr="00885742" w:rsidRDefault="00AC5546" w:rsidP="00AC5546">
      <w:pPr>
        <w:rPr>
          <w:color w:val="0070C0"/>
          <w:sz w:val="22"/>
          <w:szCs w:val="22"/>
        </w:rPr>
      </w:pPr>
    </w:p>
    <w:p w14:paraId="739403D8" w14:textId="77777777" w:rsidR="00AC5546" w:rsidRPr="00885742" w:rsidRDefault="00AC5546" w:rsidP="00AC5546">
      <w:pPr>
        <w:rPr>
          <w:sz w:val="22"/>
          <w:szCs w:val="22"/>
        </w:rPr>
      </w:pPr>
      <w:r w:rsidRPr="00885742">
        <w:rPr>
          <w:sz w:val="22"/>
          <w:szCs w:val="22"/>
        </w:rPr>
        <w:t>Não será exigida licença ambiental para a referida licitação.</w:t>
      </w:r>
    </w:p>
    <w:p w14:paraId="10646650" w14:textId="77777777" w:rsidR="00AC5546" w:rsidRPr="00885742" w:rsidRDefault="00AC5546" w:rsidP="00AC5546">
      <w:pPr>
        <w:rPr>
          <w:color w:val="0070C0"/>
          <w:sz w:val="22"/>
          <w:szCs w:val="22"/>
        </w:rPr>
      </w:pPr>
    </w:p>
    <w:p w14:paraId="76B5D3D1" w14:textId="77777777" w:rsidR="00AC5546" w:rsidRPr="00885742" w:rsidRDefault="00AC5546" w:rsidP="00AC5546">
      <w:pPr>
        <w:rPr>
          <w:sz w:val="22"/>
          <w:szCs w:val="22"/>
        </w:rPr>
      </w:pPr>
      <w:r w:rsidRPr="00885742">
        <w:rPr>
          <w:b/>
          <w:sz w:val="22"/>
          <w:szCs w:val="22"/>
          <w:u w:val="single"/>
        </w:rPr>
        <w:t>Garantia do Objeto</w:t>
      </w:r>
      <w:r w:rsidRPr="00885742">
        <w:rPr>
          <w:sz w:val="22"/>
          <w:szCs w:val="22"/>
        </w:rPr>
        <w:t>: A garantia do objeto deverá obedecer ao prazo definido no Art. 618 do Código Civil, Lei nº 10.406 de 10 de janeiro de 2002.O empreiteiro responderá durante cinco anos, pela solidez e segurança do trabalho.</w:t>
      </w:r>
    </w:p>
    <w:p w14:paraId="388BE114" w14:textId="77777777" w:rsidR="00AC5546" w:rsidRPr="00885742" w:rsidRDefault="00AC5546" w:rsidP="00AC5546">
      <w:pPr>
        <w:rPr>
          <w:sz w:val="22"/>
          <w:szCs w:val="22"/>
        </w:rPr>
      </w:pPr>
    </w:p>
    <w:p w14:paraId="69468252" w14:textId="77777777" w:rsidR="00AC5546" w:rsidRPr="00885742" w:rsidRDefault="00AC5546" w:rsidP="00AC5546">
      <w:pPr>
        <w:rPr>
          <w:sz w:val="22"/>
          <w:szCs w:val="22"/>
        </w:rPr>
      </w:pPr>
      <w:r w:rsidRPr="00885742">
        <w:rPr>
          <w:b/>
          <w:sz w:val="22"/>
          <w:szCs w:val="22"/>
          <w:u w:val="single"/>
        </w:rPr>
        <w:t>Garantia de Execução (caução)</w:t>
      </w:r>
      <w:r w:rsidRPr="00885742">
        <w:rPr>
          <w:sz w:val="22"/>
          <w:szCs w:val="22"/>
        </w:rPr>
        <w:t>: É necessário para fins de emissão da Ordem de Serviço que a empresa contratad</w:t>
      </w:r>
      <w:r w:rsidR="00B57011" w:rsidRPr="00885742">
        <w:rPr>
          <w:sz w:val="22"/>
          <w:szCs w:val="22"/>
        </w:rPr>
        <w:t>a</w:t>
      </w:r>
      <w:r w:rsidRPr="00885742">
        <w:rPr>
          <w:sz w:val="22"/>
          <w:szCs w:val="22"/>
        </w:rPr>
        <w:t xml:space="preserve"> tenha apresentado a Garantia de Execução do Contrato</w:t>
      </w:r>
      <w:r w:rsidR="0047236C" w:rsidRPr="00885742">
        <w:rPr>
          <w:sz w:val="22"/>
          <w:szCs w:val="22"/>
        </w:rPr>
        <w:t>.</w:t>
      </w:r>
    </w:p>
    <w:p w14:paraId="51027D9F" w14:textId="77777777" w:rsidR="0047236C" w:rsidRPr="00885742" w:rsidRDefault="0047236C" w:rsidP="00AC5546">
      <w:pPr>
        <w:rPr>
          <w:sz w:val="22"/>
          <w:szCs w:val="22"/>
        </w:rPr>
      </w:pPr>
    </w:p>
    <w:p w14:paraId="679A23F0" w14:textId="77777777" w:rsidR="00AC5546" w:rsidRPr="00885742" w:rsidRDefault="0047236C" w:rsidP="00AC5546">
      <w:pPr>
        <w:rPr>
          <w:sz w:val="22"/>
          <w:szCs w:val="22"/>
        </w:rPr>
      </w:pPr>
      <w:r w:rsidRPr="00885742">
        <w:rPr>
          <w:b/>
          <w:sz w:val="22"/>
          <w:szCs w:val="22"/>
          <w:u w:val="single"/>
        </w:rPr>
        <w:t xml:space="preserve">Qualificação Técnica: </w:t>
      </w:r>
      <w:r w:rsidR="001734BF" w:rsidRPr="00885742">
        <w:rPr>
          <w:b/>
          <w:sz w:val="22"/>
          <w:szCs w:val="22"/>
        </w:rPr>
        <w:t xml:space="preserve"> </w:t>
      </w:r>
      <w:r w:rsidR="001734BF" w:rsidRPr="00885742">
        <w:rPr>
          <w:sz w:val="22"/>
          <w:szCs w:val="22"/>
        </w:rPr>
        <w:t>As exigências técnicas são imprescindíveis para que a vencedora do certame em questão tenha total capacidade técnica de executar os serviços de engenharia com a segurança e a qualidade esperada para o empreendimento.</w:t>
      </w:r>
    </w:p>
    <w:p w14:paraId="1F618C99" w14:textId="77777777" w:rsidR="001734BF" w:rsidRPr="00885742" w:rsidRDefault="001734BF" w:rsidP="00AC5546">
      <w:pPr>
        <w:rPr>
          <w:sz w:val="22"/>
          <w:szCs w:val="22"/>
        </w:rPr>
      </w:pPr>
    </w:p>
    <w:p w14:paraId="40D0F7E0" w14:textId="77777777" w:rsidR="00996548" w:rsidRPr="00885742" w:rsidRDefault="00996548" w:rsidP="000B3483">
      <w:pPr>
        <w:pStyle w:val="Legenda"/>
        <w:rPr>
          <w:rFonts w:ascii="Arial" w:hAnsi="Arial"/>
          <w:sz w:val="22"/>
          <w:szCs w:val="22"/>
        </w:rPr>
      </w:pPr>
      <w:bookmarkStart w:id="51" w:name="_Ref450205804"/>
      <w:bookmarkStart w:id="52" w:name="_Ref450206147"/>
      <w:bookmarkStart w:id="53" w:name="_Ref450205840"/>
      <w:bookmarkStart w:id="54" w:name="_Ref450206150"/>
      <w:bookmarkStart w:id="55" w:name="_Toc352230698"/>
    </w:p>
    <w:p w14:paraId="4FF3982A" w14:textId="77777777" w:rsidR="00996548" w:rsidRPr="00885742" w:rsidRDefault="00996548" w:rsidP="000B3483">
      <w:pPr>
        <w:pStyle w:val="Legenda"/>
        <w:rPr>
          <w:rFonts w:ascii="Arial" w:hAnsi="Arial"/>
          <w:sz w:val="22"/>
          <w:szCs w:val="22"/>
        </w:rPr>
      </w:pPr>
    </w:p>
    <w:p w14:paraId="4E0BB91B" w14:textId="77777777" w:rsidR="00996548" w:rsidRPr="00885742" w:rsidRDefault="00996548" w:rsidP="000B3483">
      <w:pPr>
        <w:pStyle w:val="Legenda"/>
        <w:rPr>
          <w:rFonts w:ascii="Arial" w:hAnsi="Arial"/>
          <w:sz w:val="22"/>
          <w:szCs w:val="22"/>
        </w:rPr>
      </w:pPr>
    </w:p>
    <w:p w14:paraId="6AA8261A" w14:textId="77777777" w:rsidR="00996548" w:rsidRPr="00885742" w:rsidRDefault="00996548" w:rsidP="000B3483">
      <w:pPr>
        <w:pStyle w:val="Legenda"/>
        <w:rPr>
          <w:rFonts w:ascii="Arial" w:hAnsi="Arial"/>
          <w:sz w:val="22"/>
          <w:szCs w:val="22"/>
        </w:rPr>
      </w:pPr>
    </w:p>
    <w:p w14:paraId="299ACFAF" w14:textId="77777777" w:rsidR="00996548" w:rsidRPr="00885742" w:rsidRDefault="00996548" w:rsidP="000B3483">
      <w:pPr>
        <w:pStyle w:val="Legenda"/>
        <w:rPr>
          <w:rFonts w:ascii="Arial" w:hAnsi="Arial"/>
          <w:sz w:val="22"/>
          <w:szCs w:val="22"/>
        </w:rPr>
      </w:pPr>
    </w:p>
    <w:p w14:paraId="2835E813" w14:textId="77777777" w:rsidR="00996548" w:rsidRPr="00885742" w:rsidRDefault="00996548" w:rsidP="000B3483">
      <w:pPr>
        <w:pStyle w:val="Legenda"/>
        <w:rPr>
          <w:rFonts w:ascii="Arial" w:hAnsi="Arial"/>
          <w:sz w:val="22"/>
          <w:szCs w:val="22"/>
        </w:rPr>
      </w:pPr>
    </w:p>
    <w:p w14:paraId="37CDA043" w14:textId="77777777" w:rsidR="00996548" w:rsidRPr="00885742" w:rsidRDefault="00996548" w:rsidP="000B3483">
      <w:pPr>
        <w:pStyle w:val="Legenda"/>
        <w:rPr>
          <w:rFonts w:ascii="Arial" w:hAnsi="Arial"/>
          <w:sz w:val="22"/>
          <w:szCs w:val="22"/>
        </w:rPr>
      </w:pPr>
    </w:p>
    <w:p w14:paraId="551A698D" w14:textId="77777777" w:rsidR="00996548" w:rsidRPr="00885742" w:rsidRDefault="00996548" w:rsidP="000B3483">
      <w:pPr>
        <w:pStyle w:val="Legenda"/>
        <w:rPr>
          <w:rFonts w:ascii="Arial" w:hAnsi="Arial"/>
          <w:sz w:val="22"/>
          <w:szCs w:val="22"/>
        </w:rPr>
      </w:pPr>
    </w:p>
    <w:p w14:paraId="604E7841" w14:textId="11E67C6A" w:rsidR="000B3483" w:rsidRPr="00885742" w:rsidRDefault="000B3483" w:rsidP="000B3483">
      <w:pPr>
        <w:pStyle w:val="Legenda"/>
        <w:rPr>
          <w:rFonts w:ascii="Arial" w:hAnsi="Arial"/>
          <w:sz w:val="22"/>
          <w:szCs w:val="22"/>
        </w:rPr>
      </w:pPr>
      <w:r w:rsidRPr="00885742">
        <w:rPr>
          <w:rFonts w:ascii="Arial" w:hAnsi="Arial"/>
          <w:sz w:val="22"/>
          <w:szCs w:val="22"/>
        </w:rPr>
        <w:t xml:space="preserve">Anexo </w:t>
      </w:r>
      <w:r w:rsidR="00DF7DC0" w:rsidRPr="00885742">
        <w:rPr>
          <w:rFonts w:ascii="Arial" w:hAnsi="Arial"/>
          <w:sz w:val="22"/>
          <w:szCs w:val="22"/>
        </w:rPr>
        <w:fldChar w:fldCharType="begin"/>
      </w:r>
      <w:r w:rsidRPr="00885742">
        <w:rPr>
          <w:rFonts w:ascii="Arial" w:hAnsi="Arial"/>
          <w:sz w:val="22"/>
          <w:szCs w:val="22"/>
        </w:rPr>
        <w:instrText xml:space="preserve"> SEQ Anexo \* ROMAN </w:instrText>
      </w:r>
      <w:r w:rsidR="00DF7DC0" w:rsidRPr="00885742">
        <w:rPr>
          <w:rFonts w:ascii="Arial" w:hAnsi="Arial"/>
          <w:sz w:val="22"/>
          <w:szCs w:val="22"/>
        </w:rPr>
        <w:fldChar w:fldCharType="separate"/>
      </w:r>
      <w:r w:rsidR="00D87408" w:rsidRPr="00885742">
        <w:rPr>
          <w:rFonts w:ascii="Arial" w:hAnsi="Arial"/>
          <w:sz w:val="22"/>
          <w:szCs w:val="22"/>
        </w:rPr>
        <w:t>II</w:t>
      </w:r>
      <w:r w:rsidR="00DF7DC0" w:rsidRPr="00885742">
        <w:rPr>
          <w:rFonts w:ascii="Arial" w:hAnsi="Arial"/>
          <w:sz w:val="22"/>
          <w:szCs w:val="22"/>
        </w:rPr>
        <w:fldChar w:fldCharType="end"/>
      </w:r>
      <w:bookmarkEnd w:id="51"/>
      <w:r w:rsidRPr="00885742">
        <w:rPr>
          <w:rFonts w:ascii="Arial" w:hAnsi="Arial"/>
          <w:sz w:val="22"/>
          <w:szCs w:val="22"/>
        </w:rPr>
        <w:t>: Modelo de Declaração de Conhecimento do Local de Execução dos Serviços</w:t>
      </w:r>
      <w:bookmarkEnd w:id="52"/>
    </w:p>
    <w:p w14:paraId="3D683EAA" w14:textId="77777777" w:rsidR="000B3483" w:rsidRPr="00885742" w:rsidRDefault="000B3483" w:rsidP="000B3483">
      <w:pPr>
        <w:rPr>
          <w:sz w:val="22"/>
          <w:szCs w:val="22"/>
        </w:rPr>
      </w:pPr>
    </w:p>
    <w:p w14:paraId="6338CC8F" w14:textId="77777777" w:rsidR="009E2336" w:rsidRPr="00885742" w:rsidRDefault="009E2336" w:rsidP="000B3483">
      <w:pPr>
        <w:rPr>
          <w:sz w:val="22"/>
          <w:szCs w:val="22"/>
        </w:rPr>
      </w:pPr>
    </w:p>
    <w:p w14:paraId="150C6AC2" w14:textId="77777777" w:rsidR="000B3483" w:rsidRPr="00885742" w:rsidRDefault="000B3483" w:rsidP="000B3483">
      <w:pPr>
        <w:jc w:val="center"/>
        <w:rPr>
          <w:b/>
          <w:sz w:val="22"/>
          <w:szCs w:val="22"/>
        </w:rPr>
      </w:pPr>
      <w:r w:rsidRPr="00885742">
        <w:rPr>
          <w:b/>
          <w:sz w:val="22"/>
          <w:szCs w:val="22"/>
        </w:rPr>
        <w:t>MODELO DE DECLARAÇÃO DE CONHECIMENTO DO LOCAL DE EXECUÇÃO DOS SERVIÇOS</w:t>
      </w:r>
    </w:p>
    <w:p w14:paraId="18686208" w14:textId="77777777" w:rsidR="000B3483" w:rsidRPr="00885742" w:rsidRDefault="000B3483" w:rsidP="000B3483">
      <w:pPr>
        <w:rPr>
          <w:sz w:val="22"/>
          <w:szCs w:val="22"/>
        </w:rPr>
      </w:pPr>
    </w:p>
    <w:p w14:paraId="7785804E" w14:textId="77777777" w:rsidR="000B3483" w:rsidRPr="00885742" w:rsidRDefault="000B3483" w:rsidP="000B3483">
      <w:pPr>
        <w:rPr>
          <w:sz w:val="22"/>
          <w:szCs w:val="22"/>
        </w:rPr>
      </w:pPr>
    </w:p>
    <w:p w14:paraId="57982167" w14:textId="77777777" w:rsidR="000B3483" w:rsidRPr="00885742" w:rsidRDefault="008E74E9" w:rsidP="000B3483">
      <w:pPr>
        <w:rPr>
          <w:sz w:val="22"/>
          <w:szCs w:val="22"/>
        </w:rPr>
      </w:pPr>
      <w:r w:rsidRPr="00885742">
        <w:rPr>
          <w:sz w:val="22"/>
          <w:szCs w:val="22"/>
        </w:rPr>
        <w:t>O</w:t>
      </w:r>
      <w:r w:rsidR="000B3483" w:rsidRPr="00885742">
        <w:rPr>
          <w:sz w:val="22"/>
          <w:szCs w:val="22"/>
        </w:rPr>
        <w:t xml:space="preserve"> Licitante </w:t>
      </w:r>
      <w:r w:rsidR="000B3483" w:rsidRPr="00885742">
        <w:rPr>
          <w:sz w:val="22"/>
          <w:szCs w:val="22"/>
          <w:u w:val="single"/>
        </w:rPr>
        <w:t>(NOME DA EMPRESA)</w:t>
      </w:r>
      <w:r w:rsidRPr="00885742">
        <w:rPr>
          <w:sz w:val="22"/>
          <w:szCs w:val="22"/>
        </w:rPr>
        <w:t>, inscrito</w:t>
      </w:r>
      <w:r w:rsidR="000B3483" w:rsidRPr="00885742">
        <w:rPr>
          <w:sz w:val="22"/>
          <w:szCs w:val="22"/>
        </w:rPr>
        <w:t xml:space="preserve"> no CNPJ/MF nº </w:t>
      </w:r>
      <w:r w:rsidR="000B3483" w:rsidRPr="00885742">
        <w:rPr>
          <w:sz w:val="22"/>
          <w:szCs w:val="22"/>
          <w:u w:val="single"/>
        </w:rPr>
        <w:t>(CNPJ DA EMPRESA)</w:t>
      </w:r>
      <w:r w:rsidR="000B3483" w:rsidRPr="00885742">
        <w:rPr>
          <w:sz w:val="22"/>
          <w:szCs w:val="22"/>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02464A02" w14:textId="77777777" w:rsidR="000B3483" w:rsidRPr="00885742" w:rsidRDefault="000B3483" w:rsidP="000B3483">
      <w:pPr>
        <w:rPr>
          <w:sz w:val="22"/>
          <w:szCs w:val="22"/>
        </w:rPr>
      </w:pPr>
    </w:p>
    <w:p w14:paraId="5D91DD2E" w14:textId="77777777" w:rsidR="000B3483" w:rsidRPr="00885742" w:rsidRDefault="000B3483" w:rsidP="000B3483">
      <w:pPr>
        <w:rPr>
          <w:sz w:val="22"/>
          <w:szCs w:val="22"/>
        </w:rPr>
      </w:pPr>
    </w:p>
    <w:p w14:paraId="3FDF1F3B" w14:textId="77777777" w:rsidR="000B3483" w:rsidRPr="00885742" w:rsidRDefault="000B3483" w:rsidP="000B3483">
      <w:pPr>
        <w:rPr>
          <w:rFonts w:eastAsia="Arial Unicode MS"/>
          <w:sz w:val="22"/>
          <w:szCs w:val="22"/>
        </w:rPr>
      </w:pPr>
      <w:r w:rsidRPr="00885742">
        <w:rPr>
          <w:sz w:val="22"/>
          <w:szCs w:val="22"/>
        </w:rPr>
        <w:t>Cidade, ___/___/201___</w:t>
      </w:r>
    </w:p>
    <w:p w14:paraId="6DBDEC07" w14:textId="77777777" w:rsidR="000B3483" w:rsidRPr="00885742" w:rsidRDefault="000B3483" w:rsidP="000B3483">
      <w:pPr>
        <w:rPr>
          <w:sz w:val="22"/>
          <w:szCs w:val="22"/>
        </w:rPr>
      </w:pPr>
    </w:p>
    <w:p w14:paraId="2A14C154" w14:textId="77777777" w:rsidR="000B3483" w:rsidRPr="00885742" w:rsidRDefault="000B3483" w:rsidP="000B3483">
      <w:pPr>
        <w:rPr>
          <w:sz w:val="22"/>
          <w:szCs w:val="22"/>
        </w:rPr>
      </w:pPr>
      <w:r w:rsidRPr="00885742">
        <w:rPr>
          <w:sz w:val="22"/>
          <w:szCs w:val="22"/>
        </w:rPr>
        <w:t>____________________________________</w:t>
      </w:r>
    </w:p>
    <w:p w14:paraId="794985DC" w14:textId="77777777" w:rsidR="000B3483" w:rsidRPr="00885742" w:rsidRDefault="000B3483" w:rsidP="000B3483">
      <w:pPr>
        <w:rPr>
          <w:sz w:val="22"/>
          <w:szCs w:val="22"/>
        </w:rPr>
      </w:pPr>
      <w:r w:rsidRPr="00885742">
        <w:rPr>
          <w:sz w:val="22"/>
          <w:szCs w:val="22"/>
        </w:rPr>
        <w:t>Assinatura do representante legal</w:t>
      </w:r>
    </w:p>
    <w:p w14:paraId="14A13AAA" w14:textId="77777777" w:rsidR="000B3483" w:rsidRPr="00885742" w:rsidRDefault="000B3483" w:rsidP="000B3483">
      <w:pPr>
        <w:rPr>
          <w:sz w:val="22"/>
          <w:szCs w:val="22"/>
        </w:rPr>
      </w:pPr>
    </w:p>
    <w:p w14:paraId="08545B69" w14:textId="77777777" w:rsidR="000B3483" w:rsidRPr="00885742" w:rsidRDefault="000B3483" w:rsidP="000B3483">
      <w:pPr>
        <w:rPr>
          <w:rFonts w:eastAsia="Arial Unicode MS"/>
          <w:sz w:val="22"/>
          <w:szCs w:val="22"/>
        </w:rPr>
      </w:pPr>
      <w:r w:rsidRPr="00885742">
        <w:rPr>
          <w:sz w:val="22"/>
          <w:szCs w:val="22"/>
        </w:rPr>
        <w:t>Nome: _____________________________</w:t>
      </w:r>
    </w:p>
    <w:p w14:paraId="274381D8" w14:textId="77777777" w:rsidR="000B3483" w:rsidRPr="00885742" w:rsidRDefault="000B3483" w:rsidP="000B3483">
      <w:pPr>
        <w:rPr>
          <w:sz w:val="22"/>
          <w:szCs w:val="22"/>
        </w:rPr>
      </w:pPr>
    </w:p>
    <w:p w14:paraId="63D905DF" w14:textId="77777777" w:rsidR="000B3483" w:rsidRPr="00885742" w:rsidRDefault="000B3483" w:rsidP="000B3483">
      <w:pPr>
        <w:rPr>
          <w:sz w:val="22"/>
          <w:szCs w:val="22"/>
        </w:rPr>
      </w:pPr>
      <w:r w:rsidRPr="00885742">
        <w:rPr>
          <w:sz w:val="22"/>
          <w:szCs w:val="22"/>
        </w:rPr>
        <w:t>Função: ____________________________</w:t>
      </w:r>
    </w:p>
    <w:p w14:paraId="17C32404" w14:textId="77777777" w:rsidR="000B3483" w:rsidRPr="00885742" w:rsidRDefault="000B3483" w:rsidP="000B3483">
      <w:pPr>
        <w:rPr>
          <w:sz w:val="22"/>
          <w:szCs w:val="22"/>
        </w:rPr>
      </w:pPr>
    </w:p>
    <w:p w14:paraId="48B18D03" w14:textId="3B844FDA" w:rsidR="00AC5546" w:rsidRPr="00885742" w:rsidRDefault="000B3483" w:rsidP="003A60F5">
      <w:pPr>
        <w:pStyle w:val="Legenda"/>
        <w:rPr>
          <w:rFonts w:ascii="Arial" w:hAnsi="Arial"/>
          <w:sz w:val="22"/>
          <w:szCs w:val="22"/>
        </w:rPr>
      </w:pPr>
      <w:r w:rsidRPr="00885742">
        <w:rPr>
          <w:rFonts w:ascii="Arial" w:hAnsi="Arial"/>
          <w:sz w:val="22"/>
          <w:szCs w:val="22"/>
        </w:rPr>
        <w:br w:type="page"/>
      </w:r>
      <w:bookmarkEnd w:id="53"/>
      <w:bookmarkEnd w:id="54"/>
    </w:p>
    <w:p w14:paraId="5E7B919E" w14:textId="77777777" w:rsidR="00AC5546" w:rsidRPr="00885742" w:rsidRDefault="00AC5546" w:rsidP="00AC5546">
      <w:pPr>
        <w:rPr>
          <w:sz w:val="22"/>
          <w:szCs w:val="22"/>
        </w:rPr>
      </w:pPr>
    </w:p>
    <w:p w14:paraId="458E446C" w14:textId="77777777" w:rsidR="00AC5546" w:rsidRPr="00885742" w:rsidRDefault="00AC5546" w:rsidP="00AC5546">
      <w:pPr>
        <w:rPr>
          <w:sz w:val="22"/>
          <w:szCs w:val="22"/>
        </w:rPr>
      </w:pPr>
    </w:p>
    <w:p w14:paraId="7DE3BDE5" w14:textId="77777777" w:rsidR="00AC5546" w:rsidRPr="00885742" w:rsidRDefault="00AC5546" w:rsidP="00AC5546">
      <w:pPr>
        <w:rPr>
          <w:sz w:val="22"/>
          <w:szCs w:val="22"/>
        </w:rPr>
      </w:pPr>
    </w:p>
    <w:bookmarkEnd w:id="55"/>
    <w:p w14:paraId="6F1F6887" w14:textId="371AA1F6" w:rsidR="003A60F5" w:rsidRPr="00885742" w:rsidRDefault="003A60F5" w:rsidP="003A60F5">
      <w:pPr>
        <w:spacing w:line="360" w:lineRule="auto"/>
        <w:ind w:right="142"/>
        <w:jc w:val="center"/>
        <w:rPr>
          <w:b/>
          <w:sz w:val="22"/>
          <w:szCs w:val="22"/>
        </w:rPr>
      </w:pPr>
      <w:r w:rsidRPr="00885742">
        <w:rPr>
          <w:b/>
          <w:sz w:val="22"/>
          <w:szCs w:val="22"/>
        </w:rPr>
        <w:t>ANEXO III – PLANILHA DE CUSTOS</w:t>
      </w:r>
    </w:p>
    <w:p w14:paraId="22F9F263" w14:textId="77777777" w:rsidR="003A60F5" w:rsidRPr="00885742" w:rsidRDefault="003A60F5" w:rsidP="003A60F5">
      <w:pPr>
        <w:spacing w:line="360" w:lineRule="auto"/>
        <w:ind w:right="142"/>
        <w:jc w:val="center"/>
        <w:rPr>
          <w:b/>
          <w:sz w:val="22"/>
          <w:szCs w:val="22"/>
        </w:rPr>
      </w:pPr>
    </w:p>
    <w:p w14:paraId="69D496CE" w14:textId="77777777" w:rsidR="003A60F5" w:rsidRPr="00885742" w:rsidRDefault="003A60F5" w:rsidP="003A60F5">
      <w:pPr>
        <w:spacing w:line="360" w:lineRule="auto"/>
        <w:ind w:right="142"/>
        <w:jc w:val="center"/>
        <w:rPr>
          <w:b/>
          <w:sz w:val="22"/>
          <w:szCs w:val="22"/>
        </w:rPr>
      </w:pPr>
    </w:p>
    <w:tbl>
      <w:tblPr>
        <w:tblW w:w="9877" w:type="dxa"/>
        <w:tblInd w:w="-544" w:type="dxa"/>
        <w:tblCellMar>
          <w:left w:w="0" w:type="dxa"/>
          <w:right w:w="0" w:type="dxa"/>
        </w:tblCellMar>
        <w:tblLook w:val="0000" w:firstRow="0" w:lastRow="0" w:firstColumn="0" w:lastColumn="0" w:noHBand="0" w:noVBand="0"/>
      </w:tblPr>
      <w:tblGrid>
        <w:gridCol w:w="2809"/>
        <w:gridCol w:w="1924"/>
        <w:gridCol w:w="1816"/>
        <w:gridCol w:w="1646"/>
        <w:gridCol w:w="1682"/>
      </w:tblGrid>
      <w:tr w:rsidR="0021384D" w:rsidRPr="00885742" w14:paraId="13556756" w14:textId="77777777" w:rsidTr="00AE2351">
        <w:trPr>
          <w:trHeight w:val="600"/>
        </w:trPr>
        <w:tc>
          <w:tcPr>
            <w:tcW w:w="0" w:type="auto"/>
            <w:tcBorders>
              <w:top w:val="double" w:sz="6" w:space="0" w:color="000000"/>
              <w:left w:val="double" w:sz="6" w:space="0" w:color="000000"/>
              <w:bottom w:val="single" w:sz="4" w:space="0" w:color="auto"/>
              <w:right w:val="nil"/>
            </w:tcBorders>
            <w:shd w:val="clear" w:color="FFFFFF" w:fill="C0C0C0"/>
            <w:tcMar>
              <w:top w:w="15" w:type="dxa"/>
              <w:left w:w="15" w:type="dxa"/>
              <w:bottom w:w="0" w:type="dxa"/>
              <w:right w:w="15" w:type="dxa"/>
            </w:tcMar>
            <w:vAlign w:val="center"/>
          </w:tcPr>
          <w:p w14:paraId="1BAA4AAF" w14:textId="77777777" w:rsidR="003A60F5" w:rsidRPr="00885742" w:rsidRDefault="003A60F5" w:rsidP="00AE2351">
            <w:pPr>
              <w:jc w:val="center"/>
              <w:rPr>
                <w:rFonts w:eastAsia="Arial Unicode MS"/>
                <w:b/>
                <w:bCs/>
                <w:sz w:val="22"/>
                <w:szCs w:val="22"/>
              </w:rPr>
            </w:pPr>
            <w:bookmarkStart w:id="56" w:name="_Hlk34230745"/>
            <w:r w:rsidRPr="00885742">
              <w:rPr>
                <w:b/>
                <w:bCs/>
                <w:sz w:val="22"/>
                <w:szCs w:val="22"/>
              </w:rPr>
              <w:t>TIPO DOS POSTOS</w:t>
            </w:r>
          </w:p>
        </w:tc>
        <w:tc>
          <w:tcPr>
            <w:tcW w:w="0" w:type="auto"/>
            <w:tcBorders>
              <w:top w:val="double" w:sz="6" w:space="0" w:color="000000"/>
              <w:left w:val="double" w:sz="6" w:space="0" w:color="000000"/>
              <w:bottom w:val="single" w:sz="4" w:space="0" w:color="auto"/>
              <w:right w:val="double" w:sz="6" w:space="0" w:color="000000"/>
            </w:tcBorders>
            <w:shd w:val="clear" w:color="FFFFFF" w:fill="C0C0C0"/>
            <w:tcMar>
              <w:top w:w="15" w:type="dxa"/>
              <w:left w:w="15" w:type="dxa"/>
              <w:bottom w:w="0" w:type="dxa"/>
              <w:right w:w="15" w:type="dxa"/>
            </w:tcMar>
            <w:vAlign w:val="center"/>
          </w:tcPr>
          <w:p w14:paraId="6EFFD9FD" w14:textId="77777777" w:rsidR="003A60F5" w:rsidRPr="00885742" w:rsidRDefault="003A60F5" w:rsidP="00AE2351">
            <w:pPr>
              <w:jc w:val="center"/>
              <w:rPr>
                <w:rFonts w:eastAsia="Arial Unicode MS"/>
                <w:b/>
                <w:bCs/>
                <w:sz w:val="22"/>
                <w:szCs w:val="22"/>
              </w:rPr>
            </w:pPr>
            <w:r w:rsidRPr="00885742">
              <w:rPr>
                <w:b/>
                <w:bCs/>
                <w:sz w:val="22"/>
                <w:szCs w:val="22"/>
              </w:rPr>
              <w:t>QUANTIDADE DE POSTOS</w:t>
            </w:r>
          </w:p>
        </w:tc>
        <w:tc>
          <w:tcPr>
            <w:tcW w:w="0" w:type="auto"/>
            <w:tcBorders>
              <w:top w:val="double" w:sz="6" w:space="0" w:color="000000"/>
              <w:left w:val="nil"/>
              <w:bottom w:val="single" w:sz="4" w:space="0" w:color="auto"/>
              <w:right w:val="nil"/>
            </w:tcBorders>
            <w:shd w:val="clear" w:color="FFFFFF" w:fill="C0C0C0"/>
            <w:tcMar>
              <w:top w:w="15" w:type="dxa"/>
              <w:left w:w="15" w:type="dxa"/>
              <w:bottom w:w="0" w:type="dxa"/>
              <w:right w:w="15" w:type="dxa"/>
            </w:tcMar>
            <w:vAlign w:val="center"/>
          </w:tcPr>
          <w:p w14:paraId="685AA483" w14:textId="77777777" w:rsidR="003A60F5" w:rsidRPr="00885742" w:rsidRDefault="003A60F5" w:rsidP="00AE2351">
            <w:pPr>
              <w:jc w:val="center"/>
              <w:rPr>
                <w:rFonts w:eastAsia="Arial Unicode MS"/>
                <w:b/>
                <w:bCs/>
                <w:sz w:val="22"/>
                <w:szCs w:val="22"/>
              </w:rPr>
            </w:pPr>
            <w:r w:rsidRPr="00885742">
              <w:rPr>
                <w:b/>
                <w:bCs/>
                <w:sz w:val="22"/>
                <w:szCs w:val="22"/>
              </w:rPr>
              <w:t>VALOR MENSAL UNITÁRIO (R$)</w:t>
            </w:r>
          </w:p>
        </w:tc>
        <w:tc>
          <w:tcPr>
            <w:tcW w:w="0" w:type="auto"/>
            <w:tcBorders>
              <w:top w:val="double" w:sz="6" w:space="0" w:color="000000"/>
              <w:left w:val="double" w:sz="6" w:space="0" w:color="000000"/>
              <w:bottom w:val="single" w:sz="4" w:space="0" w:color="auto"/>
              <w:right w:val="double" w:sz="6" w:space="0" w:color="000000"/>
            </w:tcBorders>
            <w:shd w:val="clear" w:color="FFFFFF" w:fill="C0C0C0"/>
            <w:tcMar>
              <w:top w:w="15" w:type="dxa"/>
              <w:left w:w="15" w:type="dxa"/>
              <w:bottom w:w="0" w:type="dxa"/>
              <w:right w:w="15" w:type="dxa"/>
            </w:tcMar>
            <w:vAlign w:val="center"/>
          </w:tcPr>
          <w:p w14:paraId="78661B1D" w14:textId="77777777" w:rsidR="003A60F5" w:rsidRPr="00885742" w:rsidRDefault="003A60F5" w:rsidP="00AE2351">
            <w:pPr>
              <w:jc w:val="center"/>
              <w:rPr>
                <w:rFonts w:eastAsia="Arial Unicode MS"/>
                <w:b/>
                <w:bCs/>
                <w:sz w:val="22"/>
                <w:szCs w:val="22"/>
              </w:rPr>
            </w:pPr>
            <w:r w:rsidRPr="00885742">
              <w:rPr>
                <w:b/>
                <w:bCs/>
                <w:sz w:val="22"/>
                <w:szCs w:val="22"/>
              </w:rPr>
              <w:t>VALOR TOTAL MENSAL (R$)</w:t>
            </w:r>
          </w:p>
        </w:tc>
        <w:tc>
          <w:tcPr>
            <w:tcW w:w="0" w:type="auto"/>
            <w:tcBorders>
              <w:top w:val="double" w:sz="6" w:space="0" w:color="000000"/>
              <w:left w:val="nil"/>
              <w:bottom w:val="single" w:sz="4" w:space="0" w:color="auto"/>
              <w:right w:val="double" w:sz="6" w:space="0" w:color="000000"/>
            </w:tcBorders>
            <w:shd w:val="clear" w:color="FFFFFF" w:fill="C0C0C0"/>
            <w:tcMar>
              <w:top w:w="15" w:type="dxa"/>
              <w:left w:w="15" w:type="dxa"/>
              <w:bottom w:w="0" w:type="dxa"/>
              <w:right w:w="15" w:type="dxa"/>
            </w:tcMar>
            <w:vAlign w:val="center"/>
          </w:tcPr>
          <w:p w14:paraId="002B2C76" w14:textId="77777777" w:rsidR="003A60F5" w:rsidRPr="00885742" w:rsidRDefault="003A60F5" w:rsidP="00AE2351">
            <w:pPr>
              <w:jc w:val="center"/>
              <w:rPr>
                <w:rFonts w:eastAsia="Arial Unicode MS"/>
                <w:b/>
                <w:bCs/>
                <w:sz w:val="22"/>
                <w:szCs w:val="22"/>
              </w:rPr>
            </w:pPr>
            <w:r w:rsidRPr="00885742">
              <w:rPr>
                <w:b/>
                <w:bCs/>
                <w:sz w:val="22"/>
                <w:szCs w:val="22"/>
              </w:rPr>
              <w:t>VALOR TOTAL ANUAL (R$)</w:t>
            </w:r>
          </w:p>
        </w:tc>
      </w:tr>
      <w:tr w:rsidR="0021384D" w:rsidRPr="00885742" w14:paraId="190F366F" w14:textId="77777777" w:rsidTr="00AE2351">
        <w:trPr>
          <w:trHeight w:val="630"/>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6A181F" w14:textId="42BAADF3" w:rsidR="003A60F5" w:rsidRPr="00885742" w:rsidRDefault="0021384D" w:rsidP="00AE2351">
            <w:pPr>
              <w:rPr>
                <w:rFonts w:eastAsia="Arial Unicode MS"/>
                <w:sz w:val="22"/>
                <w:szCs w:val="22"/>
              </w:rPr>
            </w:pPr>
            <w:r w:rsidRPr="00885742">
              <w:rPr>
                <w:sz w:val="22"/>
                <w:szCs w:val="22"/>
              </w:rPr>
              <w:t>Vigilância armada 12x36 horas de segunda a domingo, diurno – móvel.</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2C4937" w14:textId="77777777" w:rsidR="003A60F5" w:rsidRPr="00885742" w:rsidRDefault="003A60F5" w:rsidP="00AE2351">
            <w:pPr>
              <w:jc w:val="center"/>
              <w:rPr>
                <w:rFonts w:eastAsia="Arial Unicode MS"/>
                <w:sz w:val="22"/>
                <w:szCs w:val="22"/>
              </w:rPr>
            </w:pPr>
            <w:r w:rsidRPr="00885742">
              <w:rPr>
                <w:rFonts w:eastAsia="Arial Unicode MS"/>
                <w:sz w:val="22"/>
                <w:szCs w:val="22"/>
              </w:rPr>
              <w:t>02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9019ADF" w14:textId="4E8E7A96" w:rsidR="003A60F5" w:rsidRPr="00885742" w:rsidRDefault="0021384D" w:rsidP="00AE2351">
            <w:pPr>
              <w:jc w:val="center"/>
              <w:rPr>
                <w:rFonts w:eastAsia="Arial Unicode MS"/>
                <w:sz w:val="22"/>
                <w:szCs w:val="22"/>
              </w:rPr>
            </w:pPr>
            <w:r w:rsidRPr="00885742">
              <w:rPr>
                <w:rFonts w:eastAsia="Arial Unicode MS"/>
                <w:sz w:val="22"/>
                <w:szCs w:val="22"/>
              </w:rPr>
              <w:t>17.955,60</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D9F3953" w14:textId="03BF928D" w:rsidR="003A60F5" w:rsidRPr="00885742" w:rsidRDefault="0021384D" w:rsidP="00AE2351">
            <w:pPr>
              <w:jc w:val="center"/>
              <w:rPr>
                <w:rFonts w:eastAsia="Arial Unicode MS"/>
                <w:sz w:val="22"/>
                <w:szCs w:val="22"/>
              </w:rPr>
            </w:pPr>
            <w:r w:rsidRPr="00885742">
              <w:rPr>
                <w:rFonts w:eastAsia="Arial Unicode MS"/>
                <w:sz w:val="22"/>
                <w:szCs w:val="22"/>
              </w:rPr>
              <w:t>35.911,20</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66F699" w14:textId="3B87403A" w:rsidR="003A60F5" w:rsidRPr="00885742" w:rsidRDefault="0021384D" w:rsidP="00AE2351">
            <w:pPr>
              <w:tabs>
                <w:tab w:val="left" w:pos="2956"/>
              </w:tabs>
              <w:jc w:val="center"/>
              <w:rPr>
                <w:rFonts w:eastAsia="Arial Unicode MS"/>
                <w:sz w:val="22"/>
                <w:szCs w:val="22"/>
              </w:rPr>
            </w:pPr>
            <w:r w:rsidRPr="00885742">
              <w:rPr>
                <w:rFonts w:eastAsia="Arial Unicode MS"/>
                <w:sz w:val="22"/>
                <w:szCs w:val="22"/>
              </w:rPr>
              <w:t>430.934.40</w:t>
            </w:r>
          </w:p>
        </w:tc>
      </w:tr>
      <w:tr w:rsidR="0021384D" w:rsidRPr="00885742" w14:paraId="12F27EF1" w14:textId="77777777" w:rsidTr="00AE2351">
        <w:trPr>
          <w:trHeight w:val="417"/>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7A7F48C" w14:textId="555970B3" w:rsidR="003A60F5" w:rsidRPr="00885742" w:rsidRDefault="0021384D" w:rsidP="00AE2351">
            <w:pPr>
              <w:jc w:val="center"/>
              <w:rPr>
                <w:rFonts w:eastAsia="Arial Unicode MS"/>
                <w:sz w:val="22"/>
                <w:szCs w:val="22"/>
              </w:rPr>
            </w:pPr>
            <w:r w:rsidRPr="00885742">
              <w:rPr>
                <w:sz w:val="22"/>
                <w:szCs w:val="22"/>
              </w:rPr>
              <w:t xml:space="preserve">Vigilância armada 12x36 horas </w:t>
            </w:r>
            <w:proofErr w:type="gramStart"/>
            <w:r w:rsidRPr="00885742">
              <w:rPr>
                <w:sz w:val="22"/>
                <w:szCs w:val="22"/>
              </w:rPr>
              <w:t>de  segunda</w:t>
            </w:r>
            <w:proofErr w:type="gramEnd"/>
            <w:r w:rsidRPr="00885742">
              <w:rPr>
                <w:sz w:val="22"/>
                <w:szCs w:val="22"/>
              </w:rPr>
              <w:t xml:space="preserve"> a domingo, diurno</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5D8FDB" w14:textId="77777777" w:rsidR="003A60F5" w:rsidRPr="00885742" w:rsidRDefault="003A60F5" w:rsidP="00AE2351">
            <w:pPr>
              <w:jc w:val="center"/>
              <w:rPr>
                <w:rFonts w:eastAsia="Arial Unicode MS"/>
                <w:sz w:val="22"/>
                <w:szCs w:val="22"/>
              </w:rPr>
            </w:pPr>
            <w:r w:rsidRPr="00885742">
              <w:rPr>
                <w:rFonts w:eastAsia="Arial Unicode MS"/>
                <w:sz w:val="22"/>
                <w:szCs w:val="22"/>
              </w:rPr>
              <w:t>02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D6474BC" w14:textId="63DBF6ED" w:rsidR="003A60F5" w:rsidRPr="00885742" w:rsidRDefault="0021384D" w:rsidP="00AE2351">
            <w:pPr>
              <w:jc w:val="center"/>
              <w:rPr>
                <w:rFonts w:eastAsia="Arial Unicode MS"/>
                <w:sz w:val="22"/>
                <w:szCs w:val="22"/>
              </w:rPr>
            </w:pPr>
            <w:r w:rsidRPr="00885742">
              <w:rPr>
                <w:rFonts w:eastAsia="Arial Unicode MS"/>
                <w:sz w:val="22"/>
                <w:szCs w:val="22"/>
              </w:rPr>
              <w:t>8.325,81</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1DF48A3" w14:textId="75452435" w:rsidR="003A60F5" w:rsidRPr="00885742" w:rsidRDefault="0021384D" w:rsidP="00AE2351">
            <w:pPr>
              <w:jc w:val="center"/>
              <w:rPr>
                <w:rFonts w:eastAsia="Arial Unicode MS"/>
                <w:sz w:val="22"/>
                <w:szCs w:val="22"/>
              </w:rPr>
            </w:pPr>
            <w:r w:rsidRPr="00885742">
              <w:rPr>
                <w:rFonts w:eastAsia="Arial Unicode MS"/>
                <w:sz w:val="22"/>
                <w:szCs w:val="22"/>
              </w:rPr>
              <w:t>16.651,62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DF2494A" w14:textId="2D715579" w:rsidR="003A60F5" w:rsidRPr="00885742" w:rsidRDefault="0021384D" w:rsidP="00AE2351">
            <w:pPr>
              <w:jc w:val="center"/>
              <w:rPr>
                <w:rFonts w:eastAsia="Arial Unicode MS"/>
                <w:sz w:val="22"/>
                <w:szCs w:val="22"/>
              </w:rPr>
            </w:pPr>
            <w:r w:rsidRPr="00885742">
              <w:rPr>
                <w:rFonts w:eastAsia="Arial Unicode MS"/>
                <w:sz w:val="22"/>
                <w:szCs w:val="22"/>
              </w:rPr>
              <w:t>199.819,44</w:t>
            </w:r>
          </w:p>
        </w:tc>
      </w:tr>
      <w:tr w:rsidR="0021384D" w:rsidRPr="00885742" w14:paraId="408B541F" w14:textId="77777777" w:rsidTr="00AE2351">
        <w:trPr>
          <w:trHeight w:val="417"/>
        </w:trPr>
        <w:tc>
          <w:tcPr>
            <w:tcW w:w="0" w:type="auto"/>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FC9BF8" w14:textId="77777777" w:rsidR="003A60F5" w:rsidRPr="00885742" w:rsidRDefault="003A60F5" w:rsidP="00AE2351">
            <w:pPr>
              <w:jc w:val="center"/>
              <w:rPr>
                <w:rFonts w:eastAsia="Arial Unicode MS"/>
                <w:b/>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4F870AE" w14:textId="6B8B65BC" w:rsidR="003A60F5" w:rsidRPr="00885742" w:rsidRDefault="0021384D" w:rsidP="00AE2351">
            <w:pPr>
              <w:jc w:val="center"/>
              <w:rPr>
                <w:rFonts w:eastAsia="Arial Unicode MS"/>
                <w:b/>
                <w:sz w:val="22"/>
                <w:szCs w:val="22"/>
              </w:rPr>
            </w:pPr>
            <w:r w:rsidRPr="00885742">
              <w:rPr>
                <w:rFonts w:eastAsia="Arial Unicode MS"/>
                <w:b/>
                <w:sz w:val="22"/>
                <w:szCs w:val="22"/>
              </w:rPr>
              <w:t>52.562,82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079927" w14:textId="5021248B" w:rsidR="003A60F5" w:rsidRPr="00885742" w:rsidRDefault="0021384D" w:rsidP="00AE2351">
            <w:pPr>
              <w:jc w:val="center"/>
              <w:rPr>
                <w:rFonts w:eastAsia="Arial Unicode MS"/>
                <w:sz w:val="22"/>
                <w:szCs w:val="22"/>
              </w:rPr>
            </w:pPr>
            <w:r w:rsidRPr="00885742">
              <w:rPr>
                <w:rFonts w:eastAsia="Arial Unicode MS"/>
                <w:b/>
                <w:sz w:val="22"/>
                <w:szCs w:val="22"/>
              </w:rPr>
              <w:t>630.753,84</w:t>
            </w:r>
          </w:p>
        </w:tc>
      </w:tr>
      <w:bookmarkEnd w:id="56"/>
    </w:tbl>
    <w:p w14:paraId="3C26F2C4" w14:textId="77777777" w:rsidR="003A60F5" w:rsidRPr="00885742" w:rsidRDefault="003A60F5" w:rsidP="003A60F5">
      <w:pPr>
        <w:spacing w:line="360" w:lineRule="auto"/>
        <w:ind w:left="426" w:right="142" w:hanging="540"/>
        <w:jc w:val="center"/>
        <w:rPr>
          <w:b/>
          <w:sz w:val="22"/>
          <w:szCs w:val="22"/>
        </w:rPr>
      </w:pPr>
    </w:p>
    <w:p w14:paraId="3D3C2A50" w14:textId="77777777" w:rsidR="003A60F5" w:rsidRPr="00885742" w:rsidRDefault="003A60F5" w:rsidP="003A60F5">
      <w:pPr>
        <w:spacing w:line="360" w:lineRule="auto"/>
        <w:ind w:left="426" w:right="142" w:hanging="540"/>
        <w:jc w:val="left"/>
        <w:rPr>
          <w:sz w:val="22"/>
          <w:szCs w:val="22"/>
        </w:rPr>
      </w:pPr>
    </w:p>
    <w:p w14:paraId="48300220" w14:textId="77777777" w:rsidR="003A60F5" w:rsidRPr="00885742" w:rsidRDefault="003A60F5" w:rsidP="003A60F5">
      <w:pPr>
        <w:spacing w:line="360" w:lineRule="auto"/>
        <w:ind w:left="426" w:right="142" w:hanging="540"/>
        <w:jc w:val="left"/>
        <w:rPr>
          <w:sz w:val="22"/>
          <w:szCs w:val="22"/>
        </w:rPr>
      </w:pPr>
    </w:p>
    <w:p w14:paraId="74CE4EE7" w14:textId="29CEA6F1" w:rsidR="003A60F5" w:rsidRPr="00885742" w:rsidRDefault="003A60F5" w:rsidP="003A60F5">
      <w:pPr>
        <w:spacing w:line="360" w:lineRule="auto"/>
        <w:rPr>
          <w:sz w:val="22"/>
          <w:szCs w:val="22"/>
        </w:rPr>
      </w:pPr>
      <w:r w:rsidRPr="00885742">
        <w:rPr>
          <w:sz w:val="22"/>
          <w:szCs w:val="22"/>
        </w:rPr>
        <w:t xml:space="preserve">Juazeiro-BA, </w:t>
      </w:r>
      <w:r w:rsidR="0021384D" w:rsidRPr="00885742">
        <w:rPr>
          <w:sz w:val="22"/>
          <w:szCs w:val="22"/>
        </w:rPr>
        <w:t>10</w:t>
      </w:r>
      <w:r w:rsidRPr="00885742">
        <w:rPr>
          <w:sz w:val="22"/>
          <w:szCs w:val="22"/>
        </w:rPr>
        <w:t xml:space="preserve"> de março de 2020.</w:t>
      </w:r>
    </w:p>
    <w:p w14:paraId="29B5E67C" w14:textId="77777777" w:rsidR="003A60F5" w:rsidRPr="00885742" w:rsidRDefault="003A60F5" w:rsidP="003A60F5">
      <w:pPr>
        <w:spacing w:line="360" w:lineRule="auto"/>
        <w:rPr>
          <w:sz w:val="22"/>
          <w:szCs w:val="22"/>
        </w:rPr>
      </w:pPr>
    </w:p>
    <w:p w14:paraId="4257F28C" w14:textId="77777777" w:rsidR="003A60F5" w:rsidRPr="00885742" w:rsidRDefault="003A60F5" w:rsidP="003A60F5">
      <w:pPr>
        <w:spacing w:line="360" w:lineRule="auto"/>
        <w:rPr>
          <w:sz w:val="22"/>
          <w:szCs w:val="22"/>
        </w:rPr>
      </w:pPr>
    </w:p>
    <w:p w14:paraId="4300B3FC" w14:textId="77777777" w:rsidR="003A60F5" w:rsidRPr="00885742" w:rsidRDefault="003A60F5" w:rsidP="003A60F5">
      <w:pPr>
        <w:spacing w:line="360" w:lineRule="auto"/>
        <w:rPr>
          <w:sz w:val="22"/>
          <w:szCs w:val="22"/>
        </w:rPr>
      </w:pPr>
    </w:p>
    <w:p w14:paraId="0D059D32" w14:textId="77777777" w:rsidR="003A60F5" w:rsidRPr="00885742" w:rsidRDefault="003A60F5" w:rsidP="003A60F5">
      <w:pPr>
        <w:spacing w:line="360" w:lineRule="auto"/>
        <w:ind w:left="-142"/>
        <w:rPr>
          <w:sz w:val="22"/>
          <w:szCs w:val="22"/>
        </w:rPr>
      </w:pPr>
      <w:r w:rsidRPr="00885742">
        <w:rPr>
          <w:sz w:val="22"/>
          <w:szCs w:val="22"/>
        </w:rPr>
        <w:t>Fábio Alves Torres</w:t>
      </w:r>
    </w:p>
    <w:p w14:paraId="2B6C480E" w14:textId="77777777" w:rsidR="003A60F5" w:rsidRPr="00885742" w:rsidRDefault="003A60F5" w:rsidP="003A60F5">
      <w:pPr>
        <w:spacing w:line="360" w:lineRule="auto"/>
        <w:ind w:left="-142"/>
        <w:rPr>
          <w:sz w:val="22"/>
          <w:szCs w:val="22"/>
        </w:rPr>
      </w:pPr>
      <w:r w:rsidRPr="00885742">
        <w:rPr>
          <w:sz w:val="22"/>
          <w:szCs w:val="22"/>
        </w:rPr>
        <w:t>Chefe da 6ª/GRA/USA</w:t>
      </w:r>
    </w:p>
    <w:p w14:paraId="74150019" w14:textId="77777777" w:rsidR="003A60F5" w:rsidRPr="00885742" w:rsidRDefault="003A60F5" w:rsidP="003A60F5">
      <w:pPr>
        <w:ind w:left="-142" w:right="142"/>
        <w:rPr>
          <w:bCs/>
          <w:snapToGrid w:val="0"/>
          <w:sz w:val="22"/>
          <w:szCs w:val="22"/>
        </w:rPr>
      </w:pPr>
      <w:r w:rsidRPr="00885742">
        <w:rPr>
          <w:sz w:val="22"/>
          <w:szCs w:val="22"/>
        </w:rPr>
        <w:t>CODEVASF</w:t>
      </w:r>
    </w:p>
    <w:p w14:paraId="681C720C" w14:textId="77777777" w:rsidR="003A60F5" w:rsidRPr="00885742" w:rsidRDefault="003A60F5" w:rsidP="003A60F5">
      <w:pPr>
        <w:pStyle w:val="Ttulo1"/>
        <w:numPr>
          <w:ilvl w:val="0"/>
          <w:numId w:val="0"/>
        </w:numPr>
        <w:spacing w:line="360" w:lineRule="auto"/>
        <w:ind w:left="-426"/>
        <w:jc w:val="center"/>
        <w:rPr>
          <w:sz w:val="22"/>
          <w:szCs w:val="22"/>
        </w:rPr>
      </w:pPr>
    </w:p>
    <w:p w14:paraId="69D7B732" w14:textId="77777777" w:rsidR="003A60F5" w:rsidRPr="00885742" w:rsidRDefault="003A60F5" w:rsidP="003A60F5">
      <w:pPr>
        <w:pStyle w:val="Ttulo1"/>
        <w:numPr>
          <w:ilvl w:val="0"/>
          <w:numId w:val="0"/>
        </w:numPr>
        <w:spacing w:line="360" w:lineRule="auto"/>
        <w:ind w:left="-426"/>
        <w:jc w:val="center"/>
        <w:rPr>
          <w:sz w:val="22"/>
          <w:szCs w:val="22"/>
        </w:rPr>
      </w:pPr>
    </w:p>
    <w:p w14:paraId="5F02BC1E" w14:textId="77777777" w:rsidR="003A60F5" w:rsidRPr="00885742" w:rsidRDefault="003A60F5" w:rsidP="003A60F5">
      <w:pPr>
        <w:pStyle w:val="Ttulo1"/>
        <w:numPr>
          <w:ilvl w:val="0"/>
          <w:numId w:val="0"/>
        </w:numPr>
        <w:spacing w:line="360" w:lineRule="auto"/>
        <w:ind w:left="-426"/>
        <w:jc w:val="center"/>
        <w:rPr>
          <w:sz w:val="22"/>
          <w:szCs w:val="22"/>
        </w:rPr>
      </w:pPr>
    </w:p>
    <w:p w14:paraId="6560B95D" w14:textId="77777777" w:rsidR="003A60F5" w:rsidRPr="00885742" w:rsidRDefault="003A60F5" w:rsidP="003A60F5">
      <w:pPr>
        <w:pStyle w:val="Ttulo1"/>
        <w:numPr>
          <w:ilvl w:val="0"/>
          <w:numId w:val="0"/>
        </w:numPr>
        <w:spacing w:line="360" w:lineRule="auto"/>
        <w:ind w:left="-426"/>
        <w:jc w:val="center"/>
        <w:rPr>
          <w:sz w:val="22"/>
          <w:szCs w:val="22"/>
        </w:rPr>
      </w:pPr>
    </w:p>
    <w:p w14:paraId="7B1B99AB" w14:textId="77777777" w:rsidR="003A60F5" w:rsidRPr="00885742" w:rsidRDefault="003A60F5" w:rsidP="003A60F5">
      <w:pPr>
        <w:pStyle w:val="Ttulo1"/>
        <w:numPr>
          <w:ilvl w:val="0"/>
          <w:numId w:val="0"/>
        </w:numPr>
        <w:spacing w:line="360" w:lineRule="auto"/>
        <w:ind w:left="-426"/>
        <w:jc w:val="center"/>
        <w:rPr>
          <w:sz w:val="22"/>
          <w:szCs w:val="22"/>
        </w:rPr>
      </w:pPr>
    </w:p>
    <w:p w14:paraId="5FDE2CCD" w14:textId="77777777" w:rsidR="003A60F5" w:rsidRPr="00885742" w:rsidRDefault="003A60F5" w:rsidP="003A60F5">
      <w:pPr>
        <w:pStyle w:val="Ttulo1"/>
        <w:numPr>
          <w:ilvl w:val="0"/>
          <w:numId w:val="0"/>
        </w:numPr>
        <w:spacing w:line="360" w:lineRule="auto"/>
        <w:ind w:left="-426"/>
        <w:jc w:val="center"/>
        <w:rPr>
          <w:sz w:val="22"/>
          <w:szCs w:val="22"/>
        </w:rPr>
      </w:pPr>
    </w:p>
    <w:p w14:paraId="1162E64A" w14:textId="77777777" w:rsidR="003A60F5" w:rsidRPr="00885742" w:rsidRDefault="003A60F5" w:rsidP="003A60F5">
      <w:pPr>
        <w:pStyle w:val="Ttulo1"/>
        <w:numPr>
          <w:ilvl w:val="0"/>
          <w:numId w:val="0"/>
        </w:numPr>
        <w:spacing w:line="360" w:lineRule="auto"/>
        <w:ind w:left="-426"/>
        <w:jc w:val="center"/>
        <w:rPr>
          <w:sz w:val="22"/>
          <w:szCs w:val="22"/>
        </w:rPr>
      </w:pPr>
    </w:p>
    <w:p w14:paraId="40C7C0BB" w14:textId="77777777" w:rsidR="003A60F5" w:rsidRPr="00885742" w:rsidRDefault="003A60F5" w:rsidP="003A60F5">
      <w:pPr>
        <w:pStyle w:val="Ttulo1"/>
        <w:numPr>
          <w:ilvl w:val="0"/>
          <w:numId w:val="0"/>
        </w:numPr>
        <w:spacing w:line="360" w:lineRule="auto"/>
        <w:ind w:left="-426"/>
        <w:jc w:val="center"/>
        <w:rPr>
          <w:sz w:val="22"/>
          <w:szCs w:val="22"/>
        </w:rPr>
      </w:pPr>
    </w:p>
    <w:p w14:paraId="1E2C5231" w14:textId="77777777" w:rsidR="003A60F5" w:rsidRPr="00885742" w:rsidRDefault="003A60F5" w:rsidP="003A60F5">
      <w:pPr>
        <w:pStyle w:val="Ttulo1"/>
        <w:numPr>
          <w:ilvl w:val="0"/>
          <w:numId w:val="0"/>
        </w:numPr>
        <w:spacing w:line="360" w:lineRule="auto"/>
        <w:ind w:left="-426"/>
        <w:jc w:val="center"/>
        <w:rPr>
          <w:sz w:val="22"/>
          <w:szCs w:val="22"/>
        </w:rPr>
      </w:pPr>
    </w:p>
    <w:p w14:paraId="05C76EE5" w14:textId="77777777" w:rsidR="003A60F5" w:rsidRPr="00885742" w:rsidRDefault="003A60F5" w:rsidP="003A60F5">
      <w:pPr>
        <w:pStyle w:val="Ttulo1"/>
        <w:numPr>
          <w:ilvl w:val="0"/>
          <w:numId w:val="0"/>
        </w:numPr>
        <w:spacing w:line="360" w:lineRule="auto"/>
        <w:ind w:left="-426"/>
        <w:jc w:val="center"/>
        <w:rPr>
          <w:sz w:val="22"/>
          <w:szCs w:val="22"/>
        </w:rPr>
      </w:pPr>
    </w:p>
    <w:p w14:paraId="4E4ABC08" w14:textId="77777777" w:rsidR="003A60F5" w:rsidRPr="00885742" w:rsidRDefault="003A60F5" w:rsidP="003A60F5">
      <w:pPr>
        <w:pStyle w:val="Ttulo1"/>
        <w:numPr>
          <w:ilvl w:val="0"/>
          <w:numId w:val="0"/>
        </w:numPr>
        <w:spacing w:line="360" w:lineRule="auto"/>
        <w:ind w:left="-426"/>
        <w:jc w:val="center"/>
        <w:rPr>
          <w:sz w:val="22"/>
          <w:szCs w:val="22"/>
        </w:rPr>
      </w:pPr>
    </w:p>
    <w:p w14:paraId="71A4851A" w14:textId="77777777" w:rsidR="003A60F5" w:rsidRPr="00885742" w:rsidRDefault="003A60F5" w:rsidP="003A60F5">
      <w:pPr>
        <w:pStyle w:val="Ttulo1"/>
        <w:numPr>
          <w:ilvl w:val="0"/>
          <w:numId w:val="0"/>
        </w:numPr>
        <w:spacing w:line="360" w:lineRule="auto"/>
        <w:ind w:left="-426"/>
        <w:jc w:val="center"/>
        <w:rPr>
          <w:sz w:val="22"/>
          <w:szCs w:val="22"/>
        </w:rPr>
      </w:pPr>
    </w:p>
    <w:p w14:paraId="5E5C47C6" w14:textId="77777777" w:rsidR="003A60F5" w:rsidRPr="00885742" w:rsidRDefault="003A60F5" w:rsidP="003A60F5">
      <w:pPr>
        <w:pStyle w:val="Ttulo1"/>
        <w:numPr>
          <w:ilvl w:val="0"/>
          <w:numId w:val="0"/>
        </w:numPr>
        <w:spacing w:line="360" w:lineRule="auto"/>
        <w:ind w:left="-426"/>
        <w:jc w:val="center"/>
        <w:rPr>
          <w:sz w:val="22"/>
          <w:szCs w:val="22"/>
        </w:rPr>
      </w:pPr>
    </w:p>
    <w:p w14:paraId="7AEB73B5" w14:textId="77777777" w:rsidR="003A60F5" w:rsidRPr="00885742" w:rsidRDefault="003A60F5" w:rsidP="003A60F5">
      <w:pPr>
        <w:pStyle w:val="Ttulo1"/>
        <w:numPr>
          <w:ilvl w:val="0"/>
          <w:numId w:val="0"/>
        </w:numPr>
        <w:spacing w:line="360" w:lineRule="auto"/>
        <w:ind w:left="-426"/>
        <w:jc w:val="center"/>
        <w:rPr>
          <w:sz w:val="22"/>
          <w:szCs w:val="22"/>
        </w:rPr>
      </w:pPr>
    </w:p>
    <w:p w14:paraId="0FCD0612" w14:textId="77777777" w:rsidR="003A60F5" w:rsidRPr="00885742" w:rsidRDefault="003A60F5" w:rsidP="003A60F5">
      <w:pPr>
        <w:pStyle w:val="Ttulo1"/>
        <w:numPr>
          <w:ilvl w:val="0"/>
          <w:numId w:val="0"/>
        </w:numPr>
        <w:spacing w:line="360" w:lineRule="auto"/>
        <w:ind w:left="-426"/>
        <w:jc w:val="center"/>
        <w:rPr>
          <w:sz w:val="22"/>
          <w:szCs w:val="22"/>
        </w:rPr>
      </w:pPr>
    </w:p>
    <w:p w14:paraId="30026CE3" w14:textId="537AEA90" w:rsidR="003A60F5" w:rsidRPr="00885742" w:rsidRDefault="003A60F5" w:rsidP="003A60F5">
      <w:pPr>
        <w:pStyle w:val="Ttulo1"/>
        <w:numPr>
          <w:ilvl w:val="0"/>
          <w:numId w:val="0"/>
        </w:numPr>
        <w:spacing w:line="360" w:lineRule="auto"/>
        <w:ind w:left="-426"/>
        <w:jc w:val="center"/>
        <w:rPr>
          <w:sz w:val="22"/>
          <w:szCs w:val="22"/>
        </w:rPr>
      </w:pPr>
      <w:r w:rsidRPr="00885742">
        <w:rPr>
          <w:sz w:val="22"/>
          <w:szCs w:val="22"/>
        </w:rPr>
        <w:lastRenderedPageBreak/>
        <w:t>ANEXO IV</w:t>
      </w:r>
    </w:p>
    <w:p w14:paraId="4F02F8CB" w14:textId="77777777" w:rsidR="0021384D" w:rsidRPr="00885742" w:rsidRDefault="0021384D" w:rsidP="00774C85">
      <w:pPr>
        <w:pStyle w:val="Ttulo1"/>
        <w:numPr>
          <w:ilvl w:val="0"/>
          <w:numId w:val="0"/>
        </w:numPr>
        <w:spacing w:line="360" w:lineRule="auto"/>
        <w:jc w:val="center"/>
        <w:rPr>
          <w:sz w:val="22"/>
          <w:szCs w:val="22"/>
        </w:rPr>
      </w:pPr>
      <w:r w:rsidRPr="00885742">
        <w:rPr>
          <w:sz w:val="22"/>
          <w:szCs w:val="22"/>
        </w:rPr>
        <w:t>PLANO DE SEGURANÇA PARA PROJETO SALITRE</w:t>
      </w:r>
    </w:p>
    <w:p w14:paraId="400F6288" w14:textId="77777777" w:rsidR="0021384D" w:rsidRPr="00885742" w:rsidRDefault="0021384D" w:rsidP="0021384D">
      <w:pPr>
        <w:spacing w:line="360" w:lineRule="auto"/>
        <w:ind w:right="-568"/>
        <w:jc w:val="center"/>
        <w:rPr>
          <w:bCs/>
          <w:sz w:val="22"/>
          <w:szCs w:val="22"/>
        </w:rPr>
      </w:pPr>
    </w:p>
    <w:p w14:paraId="2943CCA1" w14:textId="77777777" w:rsidR="0021384D" w:rsidRPr="00885742" w:rsidRDefault="0021384D" w:rsidP="0021384D">
      <w:pPr>
        <w:spacing w:line="360" w:lineRule="auto"/>
        <w:ind w:right="142"/>
        <w:rPr>
          <w:b/>
          <w:bCs/>
          <w:sz w:val="22"/>
          <w:szCs w:val="22"/>
        </w:rPr>
      </w:pPr>
      <w:r w:rsidRPr="00885742">
        <w:rPr>
          <w:b/>
          <w:bCs/>
          <w:sz w:val="22"/>
          <w:szCs w:val="22"/>
        </w:rPr>
        <w:t>A) CARACTERIZAÇÃO DO SERVIÇO:</w:t>
      </w:r>
    </w:p>
    <w:p w14:paraId="290E126F" w14:textId="77777777" w:rsidR="0021384D" w:rsidRPr="00885742" w:rsidRDefault="0021384D" w:rsidP="0021384D">
      <w:pPr>
        <w:spacing w:line="360" w:lineRule="auto"/>
        <w:ind w:right="142"/>
        <w:rPr>
          <w:bCs/>
          <w:sz w:val="22"/>
          <w:szCs w:val="22"/>
        </w:rPr>
      </w:pPr>
    </w:p>
    <w:p w14:paraId="1BE5ECEA" w14:textId="77777777" w:rsidR="0021384D" w:rsidRPr="00885742" w:rsidRDefault="0021384D" w:rsidP="0021384D">
      <w:pPr>
        <w:spacing w:line="360" w:lineRule="auto"/>
        <w:ind w:right="142"/>
        <w:rPr>
          <w:bCs/>
          <w:sz w:val="22"/>
          <w:szCs w:val="22"/>
        </w:rPr>
      </w:pPr>
      <w:r w:rsidRPr="00885742">
        <w:rPr>
          <w:bCs/>
          <w:sz w:val="22"/>
          <w:szCs w:val="22"/>
        </w:rPr>
        <w:t>1 - Vigilância ostensiva armada, fixa e móvel, nas dependências do Projeto Salitre, área de atuação da 6ª SR da CODEVASF, no Município de Juazeiro – BA.</w:t>
      </w:r>
    </w:p>
    <w:p w14:paraId="5EBE9683" w14:textId="77777777" w:rsidR="0021384D" w:rsidRPr="00885742" w:rsidRDefault="0021384D" w:rsidP="0021384D">
      <w:pPr>
        <w:spacing w:line="360" w:lineRule="auto"/>
        <w:ind w:right="142"/>
        <w:rPr>
          <w:b/>
          <w:bCs/>
          <w:sz w:val="22"/>
          <w:szCs w:val="22"/>
        </w:rPr>
      </w:pPr>
    </w:p>
    <w:p w14:paraId="50A100B2" w14:textId="77777777" w:rsidR="0021384D" w:rsidRPr="00885742" w:rsidRDefault="0021384D" w:rsidP="0021384D">
      <w:pPr>
        <w:spacing w:line="360" w:lineRule="auto"/>
        <w:ind w:right="142"/>
        <w:rPr>
          <w:b/>
          <w:bCs/>
          <w:sz w:val="22"/>
          <w:szCs w:val="22"/>
        </w:rPr>
      </w:pPr>
      <w:r w:rsidRPr="00885742">
        <w:rPr>
          <w:b/>
          <w:bCs/>
          <w:sz w:val="22"/>
          <w:szCs w:val="22"/>
        </w:rPr>
        <w:t>B) COBERTURA DE SEGURANÇA A SER OFERTADA:</w:t>
      </w:r>
    </w:p>
    <w:p w14:paraId="4BA49616" w14:textId="77777777" w:rsidR="0021384D" w:rsidRPr="00885742" w:rsidRDefault="0021384D" w:rsidP="0021384D">
      <w:pPr>
        <w:rPr>
          <w:sz w:val="22"/>
          <w:szCs w:val="22"/>
        </w:rPr>
      </w:pPr>
      <w:r w:rsidRPr="00885742">
        <w:rPr>
          <w:b/>
          <w:bCs/>
          <w:sz w:val="22"/>
          <w:szCs w:val="22"/>
        </w:rPr>
        <w:t>Item 01 –</w:t>
      </w:r>
      <w:r w:rsidRPr="00885742">
        <w:rPr>
          <w:sz w:val="22"/>
          <w:szCs w:val="22"/>
        </w:rPr>
        <w:t xml:space="preserve"> 02 (dois) postos de vigilância armada móvel diurno, no horário de 07:00 as 19:00 horas, de segunda a domingo para circular nas rotas do Perímetro e nos 871,8767 ha (que foi reintegrado à posse), nas Estações de Bombeamento – EB, Estações de Pressurização – EP e Canais; e</w:t>
      </w:r>
    </w:p>
    <w:p w14:paraId="041EB9A4" w14:textId="77777777" w:rsidR="0021384D" w:rsidRPr="00885742" w:rsidRDefault="0021384D" w:rsidP="0021384D">
      <w:pPr>
        <w:rPr>
          <w:sz w:val="22"/>
          <w:szCs w:val="22"/>
        </w:rPr>
      </w:pPr>
      <w:r w:rsidRPr="00885742">
        <w:rPr>
          <w:b/>
          <w:bCs/>
          <w:sz w:val="22"/>
          <w:szCs w:val="22"/>
        </w:rPr>
        <w:t>Item 02 –</w:t>
      </w:r>
      <w:r w:rsidRPr="00885742">
        <w:rPr>
          <w:sz w:val="22"/>
          <w:szCs w:val="22"/>
        </w:rPr>
        <w:t xml:space="preserve"> 02 (dois) postos de vigilância armada diurno, no horário de 07:00 as 19:00 horas de segunda a domingo, para atuar nos 871,8767 ha (que foi reintegrado à posse), nas Estações de Bombeamento – EB, Estações de Pressurização – EP e Canais.</w:t>
      </w:r>
    </w:p>
    <w:p w14:paraId="29C46E6B" w14:textId="77777777" w:rsidR="0021384D" w:rsidRPr="00885742" w:rsidRDefault="0021384D" w:rsidP="0021384D">
      <w:pPr>
        <w:ind w:left="1134"/>
        <w:rPr>
          <w:sz w:val="22"/>
          <w:szCs w:val="22"/>
        </w:rPr>
      </w:pPr>
    </w:p>
    <w:p w14:paraId="6FCCCE4B" w14:textId="77777777" w:rsidR="0021384D" w:rsidRPr="00885742" w:rsidRDefault="0021384D" w:rsidP="0021384D">
      <w:pPr>
        <w:spacing w:line="360" w:lineRule="auto"/>
        <w:ind w:left="426" w:right="142" w:hanging="426"/>
        <w:rPr>
          <w:bCs/>
          <w:sz w:val="22"/>
          <w:szCs w:val="22"/>
        </w:rPr>
      </w:pPr>
    </w:p>
    <w:p w14:paraId="1F1301C5" w14:textId="77777777" w:rsidR="0021384D" w:rsidRPr="00885742" w:rsidRDefault="0021384D" w:rsidP="0021384D">
      <w:pPr>
        <w:spacing w:line="360" w:lineRule="auto"/>
        <w:ind w:right="142"/>
        <w:rPr>
          <w:bCs/>
          <w:sz w:val="22"/>
          <w:szCs w:val="22"/>
        </w:rPr>
      </w:pPr>
      <w:r w:rsidRPr="00885742">
        <w:rPr>
          <w:bCs/>
          <w:sz w:val="22"/>
          <w:szCs w:val="22"/>
        </w:rPr>
        <w:t>2 - INSTRUÇÃO DOS VIGILANTES:</w:t>
      </w:r>
    </w:p>
    <w:p w14:paraId="3737930C" w14:textId="77777777" w:rsidR="0021384D" w:rsidRPr="00885742" w:rsidRDefault="0021384D" w:rsidP="0021384D">
      <w:pPr>
        <w:spacing w:line="360" w:lineRule="auto"/>
        <w:ind w:left="360" w:right="142"/>
        <w:rPr>
          <w:bCs/>
          <w:sz w:val="22"/>
          <w:szCs w:val="22"/>
        </w:rPr>
      </w:pPr>
      <w:r w:rsidRPr="00885742">
        <w:rPr>
          <w:bCs/>
          <w:sz w:val="22"/>
          <w:szCs w:val="22"/>
        </w:rPr>
        <w:t>Os vigilantes a serem utilizados nos serviços devem ter formação em curso profissional e atender as recomendações e Normas da Empresa que venha a prestar o serviço.</w:t>
      </w:r>
    </w:p>
    <w:p w14:paraId="6A10FAD7" w14:textId="77777777" w:rsidR="0021384D" w:rsidRPr="00885742" w:rsidRDefault="0021384D" w:rsidP="0021384D">
      <w:pPr>
        <w:spacing w:line="360" w:lineRule="auto"/>
        <w:ind w:left="360" w:right="142"/>
        <w:rPr>
          <w:bCs/>
          <w:sz w:val="22"/>
          <w:szCs w:val="22"/>
        </w:rPr>
      </w:pPr>
    </w:p>
    <w:p w14:paraId="2873EEE3" w14:textId="77777777" w:rsidR="0021384D" w:rsidRPr="00885742" w:rsidRDefault="0021384D" w:rsidP="0021384D">
      <w:pPr>
        <w:spacing w:line="360" w:lineRule="auto"/>
        <w:ind w:right="142"/>
        <w:rPr>
          <w:bCs/>
          <w:sz w:val="22"/>
          <w:szCs w:val="22"/>
        </w:rPr>
      </w:pPr>
      <w:r w:rsidRPr="00885742">
        <w:rPr>
          <w:bCs/>
          <w:sz w:val="22"/>
          <w:szCs w:val="22"/>
        </w:rPr>
        <w:t>3 - PROCEDIMENTOS EM SITUAÇÕES ANORMAIS:</w:t>
      </w:r>
    </w:p>
    <w:p w14:paraId="02A039B5" w14:textId="77777777" w:rsidR="0021384D" w:rsidRPr="00885742" w:rsidRDefault="0021384D" w:rsidP="0021384D">
      <w:pPr>
        <w:spacing w:line="360" w:lineRule="auto"/>
        <w:ind w:left="360" w:right="142"/>
        <w:rPr>
          <w:bCs/>
          <w:sz w:val="22"/>
          <w:szCs w:val="22"/>
        </w:rPr>
      </w:pPr>
      <w:r w:rsidRPr="00885742">
        <w:rPr>
          <w:bCs/>
          <w:sz w:val="22"/>
          <w:szCs w:val="22"/>
        </w:rPr>
        <w:t>Qualquer ocorrência verificada no serviço, mesmo que não represente situação de perigo, será registrada pelo Encarregado/Fiscal e na ausência deste, pelo vigilante, no Livro de Ocorrências ou, em comunicação especial, conforme a gravidade dos fatos, independentemente das providências tomadas de imediato e das comunicações feitas.</w:t>
      </w:r>
    </w:p>
    <w:p w14:paraId="57D293EB" w14:textId="77777777" w:rsidR="0021384D" w:rsidRPr="00885742" w:rsidRDefault="0021384D" w:rsidP="0021384D">
      <w:pPr>
        <w:spacing w:line="360" w:lineRule="auto"/>
        <w:ind w:left="360" w:right="142"/>
        <w:rPr>
          <w:bCs/>
          <w:sz w:val="22"/>
          <w:szCs w:val="22"/>
        </w:rPr>
      </w:pPr>
    </w:p>
    <w:p w14:paraId="44817CEF" w14:textId="77777777" w:rsidR="0021384D" w:rsidRPr="00885742" w:rsidRDefault="0021384D" w:rsidP="0021384D">
      <w:pPr>
        <w:spacing w:before="120" w:after="120" w:line="360" w:lineRule="auto"/>
        <w:ind w:right="142"/>
        <w:rPr>
          <w:bCs/>
          <w:sz w:val="22"/>
          <w:szCs w:val="22"/>
        </w:rPr>
      </w:pPr>
      <w:r w:rsidRPr="00885742">
        <w:rPr>
          <w:bCs/>
          <w:sz w:val="22"/>
          <w:szCs w:val="22"/>
        </w:rPr>
        <w:t>4 – ATRIBUIÇÕES DOS VIGILANTES:</w:t>
      </w:r>
    </w:p>
    <w:p w14:paraId="36A2B025" w14:textId="77777777" w:rsidR="0021384D" w:rsidRPr="00885742" w:rsidRDefault="0021384D" w:rsidP="0021384D">
      <w:pPr>
        <w:spacing w:line="360" w:lineRule="auto"/>
        <w:ind w:right="142"/>
        <w:rPr>
          <w:bCs/>
          <w:snapToGrid w:val="0"/>
          <w:sz w:val="22"/>
          <w:szCs w:val="22"/>
        </w:rPr>
      </w:pPr>
      <w:r w:rsidRPr="00885742">
        <w:rPr>
          <w:bCs/>
          <w:snapToGrid w:val="0"/>
          <w:sz w:val="22"/>
          <w:szCs w:val="22"/>
        </w:rPr>
        <w:t>4.1 Aos Vigilantes competirão às seguintes atribuições:</w:t>
      </w:r>
    </w:p>
    <w:p w14:paraId="1A4C54AF" w14:textId="77777777" w:rsidR="0021384D" w:rsidRPr="00885742" w:rsidRDefault="0021384D" w:rsidP="0021384D">
      <w:pPr>
        <w:spacing w:line="360" w:lineRule="auto"/>
        <w:ind w:left="709" w:right="142"/>
        <w:rPr>
          <w:bCs/>
          <w:snapToGrid w:val="0"/>
          <w:sz w:val="22"/>
          <w:szCs w:val="22"/>
        </w:rPr>
      </w:pPr>
    </w:p>
    <w:p w14:paraId="7D597DDC" w14:textId="77777777" w:rsidR="0021384D" w:rsidRPr="00885742" w:rsidRDefault="0021384D" w:rsidP="0021384D">
      <w:pPr>
        <w:numPr>
          <w:ilvl w:val="0"/>
          <w:numId w:val="47"/>
        </w:numPr>
        <w:spacing w:line="360" w:lineRule="auto"/>
        <w:ind w:right="142"/>
        <w:rPr>
          <w:bCs/>
          <w:snapToGrid w:val="0"/>
          <w:sz w:val="22"/>
          <w:szCs w:val="22"/>
        </w:rPr>
      </w:pPr>
      <w:r w:rsidRPr="00885742">
        <w:rPr>
          <w:bCs/>
          <w:snapToGrid w:val="0"/>
          <w:sz w:val="22"/>
          <w:szCs w:val="22"/>
        </w:rPr>
        <w:t>Não será permitido que os vigilantes usem as instalações de uso da Codevasf como de uso pessoal ou para fins da empresa prestadora dos serviços fora aos acordados em contrato;</w:t>
      </w:r>
    </w:p>
    <w:p w14:paraId="6D3E5B47" w14:textId="77777777" w:rsidR="0021384D" w:rsidRPr="00885742" w:rsidRDefault="0021384D" w:rsidP="0021384D">
      <w:pPr>
        <w:numPr>
          <w:ilvl w:val="0"/>
          <w:numId w:val="47"/>
        </w:numPr>
        <w:spacing w:line="360" w:lineRule="auto"/>
        <w:ind w:right="142"/>
        <w:rPr>
          <w:bCs/>
          <w:sz w:val="22"/>
          <w:szCs w:val="22"/>
        </w:rPr>
      </w:pPr>
      <w:r w:rsidRPr="00885742">
        <w:rPr>
          <w:bCs/>
          <w:snapToGrid w:val="0"/>
          <w:sz w:val="22"/>
          <w:szCs w:val="22"/>
        </w:rPr>
        <w:lastRenderedPageBreak/>
        <w:t>Vigiar o acesso de visitantes, usuários e autoridades, em conformidade com os dispositivos legais;</w:t>
      </w:r>
    </w:p>
    <w:p w14:paraId="0C40A476" w14:textId="77777777" w:rsidR="0021384D" w:rsidRPr="00885742" w:rsidRDefault="0021384D" w:rsidP="0021384D">
      <w:pPr>
        <w:numPr>
          <w:ilvl w:val="0"/>
          <w:numId w:val="47"/>
        </w:numPr>
        <w:spacing w:line="360" w:lineRule="auto"/>
        <w:ind w:right="142"/>
        <w:rPr>
          <w:bCs/>
          <w:snapToGrid w:val="0"/>
          <w:sz w:val="22"/>
          <w:szCs w:val="22"/>
        </w:rPr>
      </w:pPr>
      <w:r w:rsidRPr="00885742">
        <w:rPr>
          <w:bCs/>
          <w:snapToGrid w:val="0"/>
          <w:sz w:val="22"/>
          <w:szCs w:val="22"/>
        </w:rPr>
        <w:t xml:space="preserve">Vigiar a entrada e saída de volumes, alertando a Supervisão quando da ocorrência de fatos suspeitos ou manifestadamente contrários às normalidades e proceder conforme descrito no item 3 acima, para o caso de </w:t>
      </w:r>
      <w:r w:rsidRPr="00885742">
        <w:rPr>
          <w:bCs/>
          <w:sz w:val="22"/>
          <w:szCs w:val="22"/>
        </w:rPr>
        <w:t>situações anormais</w:t>
      </w:r>
      <w:r w:rsidRPr="00885742">
        <w:rPr>
          <w:bCs/>
          <w:snapToGrid w:val="0"/>
          <w:sz w:val="22"/>
          <w:szCs w:val="22"/>
        </w:rPr>
        <w:t>;</w:t>
      </w:r>
    </w:p>
    <w:p w14:paraId="26F20B79" w14:textId="77777777" w:rsidR="0021384D" w:rsidRPr="00885742" w:rsidRDefault="0021384D" w:rsidP="0021384D">
      <w:pPr>
        <w:numPr>
          <w:ilvl w:val="0"/>
          <w:numId w:val="47"/>
        </w:numPr>
        <w:spacing w:line="360" w:lineRule="auto"/>
        <w:ind w:right="142"/>
        <w:rPr>
          <w:bCs/>
          <w:snapToGrid w:val="0"/>
          <w:sz w:val="22"/>
          <w:szCs w:val="22"/>
        </w:rPr>
      </w:pPr>
      <w:r w:rsidRPr="00885742">
        <w:rPr>
          <w:bCs/>
          <w:snapToGrid w:val="0"/>
          <w:sz w:val="22"/>
          <w:szCs w:val="22"/>
        </w:rPr>
        <w:t xml:space="preserve">Vigiar e evitar o acesso de pessoas não autorizadas a entrar nas edificações e dependências do projeto, alertando imediatamente a Supervisão, que adotará as medidas pertinentes e proceder conforme descrito no item 3 acima, para o caso de </w:t>
      </w:r>
      <w:r w:rsidRPr="00885742">
        <w:rPr>
          <w:bCs/>
          <w:sz w:val="22"/>
          <w:szCs w:val="22"/>
        </w:rPr>
        <w:t>situações anormais</w:t>
      </w:r>
      <w:r w:rsidRPr="00885742">
        <w:rPr>
          <w:bCs/>
          <w:snapToGrid w:val="0"/>
          <w:sz w:val="22"/>
          <w:szCs w:val="22"/>
        </w:rPr>
        <w:t>;</w:t>
      </w:r>
    </w:p>
    <w:p w14:paraId="2EAEFB2C" w14:textId="77777777" w:rsidR="0021384D" w:rsidRPr="00885742" w:rsidRDefault="0021384D" w:rsidP="0021384D">
      <w:pPr>
        <w:numPr>
          <w:ilvl w:val="0"/>
          <w:numId w:val="47"/>
        </w:numPr>
        <w:spacing w:line="360" w:lineRule="auto"/>
        <w:ind w:right="142"/>
        <w:rPr>
          <w:bCs/>
          <w:snapToGrid w:val="0"/>
          <w:sz w:val="22"/>
          <w:szCs w:val="22"/>
        </w:rPr>
      </w:pPr>
      <w:r w:rsidRPr="00885742">
        <w:rPr>
          <w:bCs/>
          <w:snapToGrid w:val="0"/>
          <w:sz w:val="22"/>
          <w:szCs w:val="22"/>
        </w:rPr>
        <w:t>Comunicar ao Supervisor e ou à Polícia Militar e Corpo de Bombeiros, nas situações de emergência, tais como: tentativas de invasão, arrombamentos, incêndios, depredações as instalações etc.;</w:t>
      </w:r>
    </w:p>
    <w:p w14:paraId="09E69523" w14:textId="77777777" w:rsidR="0021384D" w:rsidRPr="00885742" w:rsidRDefault="0021384D" w:rsidP="0021384D">
      <w:pPr>
        <w:numPr>
          <w:ilvl w:val="0"/>
          <w:numId w:val="47"/>
        </w:numPr>
        <w:spacing w:line="360" w:lineRule="auto"/>
        <w:ind w:left="540" w:right="142" w:hanging="540"/>
        <w:rPr>
          <w:bCs/>
          <w:snapToGrid w:val="0"/>
          <w:sz w:val="22"/>
          <w:szCs w:val="22"/>
        </w:rPr>
      </w:pPr>
      <w:r w:rsidRPr="00885742">
        <w:rPr>
          <w:bCs/>
          <w:snapToGrid w:val="0"/>
          <w:sz w:val="22"/>
          <w:szCs w:val="22"/>
        </w:rPr>
        <w:t>Comunicar ao Supervisor de Segurança qualquer anormalidade verificada.</w:t>
      </w:r>
    </w:p>
    <w:p w14:paraId="6DF4247F" w14:textId="77777777" w:rsidR="0021384D" w:rsidRPr="00885742" w:rsidRDefault="0021384D" w:rsidP="0021384D">
      <w:pPr>
        <w:spacing w:line="360" w:lineRule="auto"/>
        <w:ind w:right="142"/>
        <w:rPr>
          <w:bCs/>
          <w:snapToGrid w:val="0"/>
          <w:sz w:val="22"/>
          <w:szCs w:val="22"/>
        </w:rPr>
      </w:pPr>
    </w:p>
    <w:p w14:paraId="4A291299" w14:textId="77777777" w:rsidR="0021384D" w:rsidRPr="00885742" w:rsidRDefault="0021384D" w:rsidP="0021384D">
      <w:pPr>
        <w:spacing w:before="120" w:after="120" w:line="360" w:lineRule="auto"/>
        <w:ind w:right="142"/>
        <w:rPr>
          <w:bCs/>
          <w:snapToGrid w:val="0"/>
          <w:sz w:val="22"/>
          <w:szCs w:val="22"/>
        </w:rPr>
      </w:pPr>
      <w:r w:rsidRPr="00885742">
        <w:rPr>
          <w:bCs/>
          <w:sz w:val="22"/>
          <w:szCs w:val="22"/>
        </w:rPr>
        <w:t xml:space="preserve">5 </w:t>
      </w:r>
      <w:proofErr w:type="gramStart"/>
      <w:r w:rsidRPr="00885742">
        <w:rPr>
          <w:bCs/>
          <w:sz w:val="22"/>
          <w:szCs w:val="22"/>
        </w:rPr>
        <w:t>-  APRESENTAÇÃO</w:t>
      </w:r>
      <w:proofErr w:type="gramEnd"/>
      <w:r w:rsidRPr="00885742">
        <w:rPr>
          <w:bCs/>
          <w:sz w:val="22"/>
          <w:szCs w:val="22"/>
        </w:rPr>
        <w:t xml:space="preserve"> DO PESSOAL:</w:t>
      </w:r>
    </w:p>
    <w:p w14:paraId="24BB582B" w14:textId="77777777" w:rsidR="0021384D" w:rsidRPr="00885742" w:rsidRDefault="0021384D" w:rsidP="0021384D">
      <w:pPr>
        <w:pStyle w:val="Recuodecorpodetexto"/>
        <w:tabs>
          <w:tab w:val="left" w:pos="540"/>
        </w:tabs>
        <w:spacing w:line="360" w:lineRule="auto"/>
        <w:ind w:left="567" w:right="142" w:hanging="540"/>
        <w:rPr>
          <w:bCs/>
          <w:sz w:val="22"/>
          <w:szCs w:val="22"/>
        </w:rPr>
      </w:pPr>
      <w:r w:rsidRPr="00885742">
        <w:rPr>
          <w:bCs/>
          <w:sz w:val="22"/>
          <w:szCs w:val="22"/>
        </w:rPr>
        <w:t>5.1 - CRACHÁS:</w:t>
      </w:r>
    </w:p>
    <w:p w14:paraId="42322244" w14:textId="77777777" w:rsidR="0021384D" w:rsidRPr="00885742" w:rsidRDefault="0021384D" w:rsidP="0021384D">
      <w:pPr>
        <w:pStyle w:val="Recuodecorpodetexto"/>
        <w:tabs>
          <w:tab w:val="left" w:pos="540"/>
        </w:tabs>
        <w:spacing w:line="360" w:lineRule="auto"/>
        <w:ind w:left="567" w:right="142" w:hanging="540"/>
        <w:rPr>
          <w:bCs/>
          <w:sz w:val="22"/>
          <w:szCs w:val="22"/>
        </w:rPr>
      </w:pPr>
      <w:r w:rsidRPr="00885742">
        <w:rPr>
          <w:bCs/>
          <w:sz w:val="22"/>
          <w:szCs w:val="22"/>
        </w:rPr>
        <w:t xml:space="preserve">       A empresa deverá identificar seus empregados, utilizando crachá cujo padrão de qualidade seja igual ao da Codevasf (confeccionado em cartão de PVC, medindo 89 x </w:t>
      </w:r>
      <w:smartTag w:uri="urn:schemas-microsoft-com:office:smarttags" w:element="metricconverter">
        <w:smartTagPr>
          <w:attr w:name="ProductID" w:val="57 mm"/>
        </w:smartTagPr>
        <w:r w:rsidRPr="00885742">
          <w:rPr>
            <w:bCs/>
            <w:sz w:val="22"/>
            <w:szCs w:val="22"/>
          </w:rPr>
          <w:t>57 mm</w:t>
        </w:r>
      </w:smartTag>
      <w:r w:rsidRPr="00885742">
        <w:rPr>
          <w:bCs/>
          <w:sz w:val="22"/>
          <w:szCs w:val="22"/>
        </w:rPr>
        <w:t xml:space="preserve"> equipada de presilha, tipo jacaré. Os crachás deverão conter a logomarca da empresa, o nome do empregado, sua função e fotografia atual. Na elaboração do crachá a empresa não poderá usar as cores azuis e brancas, de modo a diferenciá-lo dos crachás usados pelos empregados da CODEVASF).</w:t>
      </w:r>
    </w:p>
    <w:p w14:paraId="185970D5" w14:textId="77777777" w:rsidR="0021384D" w:rsidRPr="00885742" w:rsidRDefault="0021384D" w:rsidP="0021384D">
      <w:pPr>
        <w:spacing w:before="120" w:after="120" w:line="360" w:lineRule="auto"/>
        <w:ind w:right="142"/>
        <w:rPr>
          <w:bCs/>
          <w:sz w:val="22"/>
          <w:szCs w:val="22"/>
        </w:rPr>
      </w:pPr>
      <w:r w:rsidRPr="00885742">
        <w:rPr>
          <w:bCs/>
          <w:sz w:val="22"/>
          <w:szCs w:val="22"/>
        </w:rPr>
        <w:t>6. - ACIDENTES DE TRABALHO:</w:t>
      </w:r>
    </w:p>
    <w:p w14:paraId="3A4A64F6" w14:textId="77777777" w:rsidR="0021384D" w:rsidRPr="00D87408" w:rsidRDefault="0021384D" w:rsidP="0021384D">
      <w:pPr>
        <w:spacing w:line="360" w:lineRule="auto"/>
        <w:ind w:left="540" w:right="142" w:hanging="540"/>
        <w:rPr>
          <w:bCs/>
          <w:snapToGrid w:val="0"/>
          <w:sz w:val="22"/>
          <w:szCs w:val="22"/>
        </w:rPr>
      </w:pPr>
      <w:r w:rsidRPr="00885742">
        <w:rPr>
          <w:bCs/>
          <w:snapToGrid w:val="0"/>
          <w:sz w:val="22"/>
          <w:szCs w:val="22"/>
        </w:rPr>
        <w:t xml:space="preserve">     6.1 - A empresa deverá prestar todo atendimento necessário aos seus empregados no caso de acidentes ocorridos durante a prestação dos serviços.</w:t>
      </w:r>
      <w:bookmarkStart w:id="57" w:name="_GoBack"/>
      <w:bookmarkEnd w:id="57"/>
    </w:p>
    <w:p w14:paraId="75EEA2C4" w14:textId="77777777" w:rsidR="003A60F5" w:rsidRPr="00D87408" w:rsidRDefault="003A60F5" w:rsidP="003A60F5">
      <w:pPr>
        <w:spacing w:line="360" w:lineRule="auto"/>
        <w:ind w:right="142"/>
        <w:rPr>
          <w:sz w:val="22"/>
          <w:szCs w:val="22"/>
        </w:rPr>
      </w:pPr>
    </w:p>
    <w:p w14:paraId="26CD2823" w14:textId="77777777" w:rsidR="003A60F5" w:rsidRPr="00D87408" w:rsidRDefault="003A60F5" w:rsidP="0081095F">
      <w:pPr>
        <w:spacing w:line="360" w:lineRule="auto"/>
        <w:ind w:right="142"/>
        <w:rPr>
          <w:sz w:val="22"/>
          <w:szCs w:val="22"/>
        </w:rPr>
      </w:pPr>
    </w:p>
    <w:sectPr w:rsidR="003A60F5" w:rsidRPr="00D87408" w:rsidSect="00E81829">
      <w:headerReference w:type="default" r:id="rId11"/>
      <w:footerReference w:type="default" r:id="rId12"/>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0698E" w14:textId="77777777" w:rsidR="00D87408" w:rsidRDefault="00D87408" w:rsidP="00A507E3">
      <w:r>
        <w:separator/>
      </w:r>
    </w:p>
  </w:endnote>
  <w:endnote w:type="continuationSeparator" w:id="0">
    <w:p w14:paraId="2A784CAE" w14:textId="77777777" w:rsidR="00D87408" w:rsidRDefault="00D8740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charset w:val="00"/>
    <w:family w:val="roman"/>
    <w:pitch w:val="variable"/>
    <w:sig w:usb0="00000007" w:usb1="00000000" w:usb2="00000000" w:usb3="00000000" w:csb0="00000093" w:csb1="00000000"/>
  </w:font>
  <w:font w:name="PalatinoLinotype">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938545"/>
      <w:docPartObj>
        <w:docPartGallery w:val="Page Numbers (Bottom of Page)"/>
        <w:docPartUnique/>
      </w:docPartObj>
    </w:sdtPr>
    <w:sdtContent>
      <w:p w14:paraId="3A49B855" w14:textId="77777777" w:rsidR="00D87408" w:rsidRDefault="00D87408">
        <w:pPr>
          <w:pStyle w:val="Rodap"/>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3758E" w14:textId="77777777" w:rsidR="00D87408" w:rsidRDefault="00D87408" w:rsidP="00A507E3">
      <w:r>
        <w:separator/>
      </w:r>
    </w:p>
  </w:footnote>
  <w:footnote w:type="continuationSeparator" w:id="0">
    <w:p w14:paraId="5BFB583B" w14:textId="77777777" w:rsidR="00D87408" w:rsidRDefault="00D87408"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4" w:type="dxa"/>
      <w:tblInd w:w="-1067" w:type="dxa"/>
      <w:tblLook w:val="04A0" w:firstRow="1" w:lastRow="0" w:firstColumn="1" w:lastColumn="0" w:noHBand="0" w:noVBand="1"/>
    </w:tblPr>
    <w:tblGrid>
      <w:gridCol w:w="2976"/>
      <w:gridCol w:w="6768"/>
    </w:tblGrid>
    <w:tr w:rsidR="00D87408" w14:paraId="441B3B15" w14:textId="77777777" w:rsidTr="001F478E">
      <w:trPr>
        <w:trHeight w:val="113"/>
      </w:trPr>
      <w:tc>
        <w:tcPr>
          <w:tcW w:w="2976" w:type="dxa"/>
          <w:vAlign w:val="center"/>
        </w:tcPr>
        <w:p w14:paraId="11A65381" w14:textId="77777777" w:rsidR="00D87408" w:rsidRDefault="00D87408">
          <w:pPr>
            <w:pStyle w:val="Cabealho"/>
          </w:pPr>
          <w:r>
            <w:rPr>
              <w:noProof/>
              <w:lang w:eastAsia="pt-BR"/>
            </w:rPr>
            <w:drawing>
              <wp:inline distT="0" distB="0" distL="0" distR="0" wp14:anchorId="61DDA277" wp14:editId="0EAEA6D2">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768" w:type="dxa"/>
          <w:vAlign w:val="center"/>
        </w:tcPr>
        <w:p w14:paraId="34DE3F26" w14:textId="400A3982" w:rsidR="00D87408" w:rsidRPr="00577C2E" w:rsidRDefault="00D87408">
          <w:pPr>
            <w:pStyle w:val="Cabealho"/>
            <w:rPr>
              <w:bCs/>
              <w:sz w:val="18"/>
              <w:szCs w:val="18"/>
            </w:rPr>
          </w:pPr>
          <w:r w:rsidRPr="00577C2E">
            <w:rPr>
              <w:bCs/>
              <w:sz w:val="18"/>
              <w:szCs w:val="18"/>
            </w:rPr>
            <w:t>Ministério do Desenvolvimento Regional</w:t>
          </w:r>
        </w:p>
        <w:p w14:paraId="4D2972FD" w14:textId="7E24B379" w:rsidR="00D87408" w:rsidRPr="00577C2E" w:rsidRDefault="00D87408" w:rsidP="00A507E3">
          <w:pPr>
            <w:pStyle w:val="Cabealho"/>
            <w:rPr>
              <w:bCs/>
              <w:sz w:val="18"/>
              <w:szCs w:val="18"/>
            </w:rPr>
          </w:pPr>
          <w:r w:rsidRPr="00577C2E">
            <w:rPr>
              <w:bCs/>
              <w:sz w:val="18"/>
              <w:szCs w:val="18"/>
            </w:rPr>
            <w:t>Companhia de Desenvolvimento dos Vales do São Francisco e do Parnaíba</w:t>
          </w:r>
        </w:p>
        <w:p w14:paraId="4A2D3A1D" w14:textId="2F17CDFA" w:rsidR="00D87408" w:rsidRPr="00577C2E" w:rsidRDefault="00D87408" w:rsidP="00A0059B">
          <w:pPr>
            <w:pStyle w:val="Cabealho"/>
            <w:rPr>
              <w:bCs/>
            </w:rPr>
          </w:pPr>
          <w:r w:rsidRPr="00577C2E">
            <w:rPr>
              <w:bCs/>
              <w:sz w:val="18"/>
              <w:szCs w:val="18"/>
            </w:rPr>
            <w:t>Área de Gestão e Suporte Logístico</w:t>
          </w:r>
        </w:p>
      </w:tc>
    </w:tr>
  </w:tbl>
  <w:p w14:paraId="63B67895" w14:textId="610619CC" w:rsidR="00D87408" w:rsidRPr="00A507E3" w:rsidRDefault="00D87408">
    <w:pPr>
      <w:pStyle w:val="Cabealho"/>
      <w:rPr>
        <w:sz w:val="12"/>
        <w:szCs w:val="12"/>
      </w:rPr>
    </w:pPr>
    <w:r w:rsidRPr="00577C2E">
      <w:rPr>
        <w:bCs/>
        <w:noProof/>
        <w:lang w:eastAsia="pt-BR"/>
      </w:rPr>
      <mc:AlternateContent>
        <mc:Choice Requires="wps">
          <w:drawing>
            <wp:anchor distT="0" distB="0" distL="114300" distR="114300" simplePos="0" relativeHeight="251657728" behindDoc="1" locked="0" layoutInCell="0" allowOverlap="1" wp14:anchorId="5D4275DE" wp14:editId="1DEB9EA6">
              <wp:simplePos x="0" y="0"/>
              <wp:positionH relativeFrom="column">
                <wp:posOffset>4559884</wp:posOffset>
              </wp:positionH>
              <wp:positionV relativeFrom="paragraph">
                <wp:posOffset>-715594</wp:posOffset>
              </wp:positionV>
              <wp:extent cx="1666875" cy="862990"/>
              <wp:effectExtent l="0" t="0" r="952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86299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9B0AC99" w14:textId="77777777" w:rsidR="00D87408" w:rsidRPr="008E7D66" w:rsidRDefault="00D87408" w:rsidP="008C05FD">
                          <w:pPr>
                            <w:spacing w:before="120"/>
                            <w:rPr>
                              <w:sz w:val="19"/>
                              <w:szCs w:val="19"/>
                            </w:rPr>
                          </w:pPr>
                          <w:r w:rsidRPr="008E7D66">
                            <w:rPr>
                              <w:sz w:val="19"/>
                              <w:szCs w:val="19"/>
                            </w:rPr>
                            <w:t>Fls.: ____________________</w:t>
                          </w:r>
                        </w:p>
                        <w:p w14:paraId="69DA5973" w14:textId="3C16FFDC" w:rsidR="00D87408" w:rsidRPr="008E7D66" w:rsidRDefault="00D87408" w:rsidP="008C05F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59560.000088/2020-19</w:t>
                          </w:r>
                        </w:p>
                        <w:p w14:paraId="78A671E2" w14:textId="77777777" w:rsidR="00D87408" w:rsidRPr="003F40E4" w:rsidRDefault="00D87408"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p w14:paraId="534536E1" w14:textId="77777777" w:rsidR="00D87408" w:rsidRDefault="00D8740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275DE" id="Rectangle 2" o:spid="_x0000_s1026" style="position:absolute;left:0;text-align:left;margin-left:359.05pt;margin-top:-56.35pt;width:131.25pt;height:67.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" o:allowincell="f" stroked="f" strokeweight="0">
              <v:textbox inset="0,0,0,0">
                <w:txbxContent>
                  <w:p w14:paraId="59B0AC99" w14:textId="77777777" w:rsidR="00D87408" w:rsidRPr="008E7D66" w:rsidRDefault="00D87408" w:rsidP="008C05FD">
                    <w:pPr>
                      <w:spacing w:before="120"/>
                      <w:rPr>
                        <w:sz w:val="19"/>
                        <w:szCs w:val="19"/>
                      </w:rPr>
                    </w:pPr>
                    <w:r w:rsidRPr="008E7D66">
                      <w:rPr>
                        <w:sz w:val="19"/>
                        <w:szCs w:val="19"/>
                      </w:rPr>
                      <w:t>Fls.: ____________________</w:t>
                    </w:r>
                  </w:p>
                  <w:p w14:paraId="69DA5973" w14:textId="3C16FFDC" w:rsidR="00D87408" w:rsidRPr="008E7D66" w:rsidRDefault="00D87408" w:rsidP="008C05F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59560.000088/2020-19</w:t>
                    </w:r>
                  </w:p>
                  <w:p w14:paraId="78A671E2" w14:textId="77777777" w:rsidR="00D87408" w:rsidRPr="003F40E4" w:rsidRDefault="00D87408"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p w14:paraId="534536E1" w14:textId="77777777" w:rsidR="00D87408" w:rsidRDefault="00D87408"/>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36449E1"/>
    <w:multiLevelType w:val="hybridMultilevel"/>
    <w:tmpl w:val="5E22AF60"/>
    <w:name w:val="WW8Num42"/>
    <w:lvl w:ilvl="0" w:tplc="82C8CA20">
      <w:start w:val="1"/>
      <w:numFmt w:val="bullet"/>
      <w:lvlText w:val=""/>
      <w:lvlJc w:val="left"/>
      <w:pPr>
        <w:ind w:left="1060" w:hanging="360"/>
      </w:pPr>
      <w:rPr>
        <w:rFonts w:ascii="Symbol" w:hAnsi="Symbol" w:hint="default"/>
      </w:rPr>
    </w:lvl>
    <w:lvl w:ilvl="1" w:tplc="E8906C2A" w:tentative="1">
      <w:start w:val="1"/>
      <w:numFmt w:val="bullet"/>
      <w:lvlText w:val="o"/>
      <w:lvlJc w:val="left"/>
      <w:pPr>
        <w:ind w:left="1780" w:hanging="360"/>
      </w:pPr>
      <w:rPr>
        <w:rFonts w:ascii="Courier New" w:hAnsi="Courier New" w:cs="Courier New" w:hint="default"/>
      </w:rPr>
    </w:lvl>
    <w:lvl w:ilvl="2" w:tplc="1CE854BC" w:tentative="1">
      <w:start w:val="1"/>
      <w:numFmt w:val="bullet"/>
      <w:lvlText w:val=""/>
      <w:lvlJc w:val="left"/>
      <w:pPr>
        <w:ind w:left="2500" w:hanging="360"/>
      </w:pPr>
      <w:rPr>
        <w:rFonts w:ascii="Wingdings" w:hAnsi="Wingdings" w:hint="default"/>
      </w:rPr>
    </w:lvl>
    <w:lvl w:ilvl="3" w:tplc="3E6C0C22" w:tentative="1">
      <w:start w:val="1"/>
      <w:numFmt w:val="bullet"/>
      <w:lvlText w:val=""/>
      <w:lvlJc w:val="left"/>
      <w:pPr>
        <w:ind w:left="3220" w:hanging="360"/>
      </w:pPr>
      <w:rPr>
        <w:rFonts w:ascii="Symbol" w:hAnsi="Symbol" w:hint="default"/>
      </w:rPr>
    </w:lvl>
    <w:lvl w:ilvl="4" w:tplc="C436DC3E" w:tentative="1">
      <w:start w:val="1"/>
      <w:numFmt w:val="bullet"/>
      <w:lvlText w:val="o"/>
      <w:lvlJc w:val="left"/>
      <w:pPr>
        <w:ind w:left="3940" w:hanging="360"/>
      </w:pPr>
      <w:rPr>
        <w:rFonts w:ascii="Courier New" w:hAnsi="Courier New" w:cs="Courier New" w:hint="default"/>
      </w:rPr>
    </w:lvl>
    <w:lvl w:ilvl="5" w:tplc="B7060704" w:tentative="1">
      <w:start w:val="1"/>
      <w:numFmt w:val="bullet"/>
      <w:lvlText w:val=""/>
      <w:lvlJc w:val="left"/>
      <w:pPr>
        <w:ind w:left="4660" w:hanging="360"/>
      </w:pPr>
      <w:rPr>
        <w:rFonts w:ascii="Wingdings" w:hAnsi="Wingdings" w:hint="default"/>
      </w:rPr>
    </w:lvl>
    <w:lvl w:ilvl="6" w:tplc="699AD5CA" w:tentative="1">
      <w:start w:val="1"/>
      <w:numFmt w:val="bullet"/>
      <w:lvlText w:val=""/>
      <w:lvlJc w:val="left"/>
      <w:pPr>
        <w:ind w:left="5380" w:hanging="360"/>
      </w:pPr>
      <w:rPr>
        <w:rFonts w:ascii="Symbol" w:hAnsi="Symbol" w:hint="default"/>
      </w:rPr>
    </w:lvl>
    <w:lvl w:ilvl="7" w:tplc="2244E584" w:tentative="1">
      <w:start w:val="1"/>
      <w:numFmt w:val="bullet"/>
      <w:lvlText w:val="o"/>
      <w:lvlJc w:val="left"/>
      <w:pPr>
        <w:ind w:left="6100" w:hanging="360"/>
      </w:pPr>
      <w:rPr>
        <w:rFonts w:ascii="Courier New" w:hAnsi="Courier New" w:cs="Courier New" w:hint="default"/>
      </w:rPr>
    </w:lvl>
    <w:lvl w:ilvl="8" w:tplc="BADAE798" w:tentative="1">
      <w:start w:val="1"/>
      <w:numFmt w:val="bullet"/>
      <w:lvlText w:val=""/>
      <w:lvlJc w:val="left"/>
      <w:pPr>
        <w:ind w:left="6820" w:hanging="360"/>
      </w:pPr>
      <w:rPr>
        <w:rFonts w:ascii="Wingdings" w:hAnsi="Wingdings" w:hint="default"/>
      </w:rPr>
    </w:lvl>
  </w:abstractNum>
  <w:abstractNum w:abstractNumId="5"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936B07"/>
    <w:multiLevelType w:val="hybridMultilevel"/>
    <w:tmpl w:val="69987EC8"/>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9" w15:restartNumberingAfterBreak="0">
    <w:nsid w:val="0ABE5275"/>
    <w:multiLevelType w:val="hybridMultilevel"/>
    <w:tmpl w:val="E4703E8E"/>
    <w:lvl w:ilvl="0" w:tplc="4B6E19AA">
      <w:start w:val="1"/>
      <w:numFmt w:val="lowerLetter"/>
      <w:lvlText w:val="%1)"/>
      <w:lvlJc w:val="left"/>
      <w:pPr>
        <w:ind w:left="704" w:hanging="4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379"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E458F6"/>
    <w:multiLevelType w:val="hybridMultilevel"/>
    <w:tmpl w:val="744867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F0957E9"/>
    <w:multiLevelType w:val="multilevel"/>
    <w:tmpl w:val="A368573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212D64F5"/>
    <w:multiLevelType w:val="hybridMultilevel"/>
    <w:tmpl w:val="173260E8"/>
    <w:lvl w:ilvl="0" w:tplc="E08AC2D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4" w15:restartNumberingAfterBreak="0">
    <w:nsid w:val="21C06E64"/>
    <w:multiLevelType w:val="hybridMultilevel"/>
    <w:tmpl w:val="3BC454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21A69D5"/>
    <w:multiLevelType w:val="multilevel"/>
    <w:tmpl w:val="57ACD478"/>
    <w:lvl w:ilvl="0">
      <w:start w:val="1"/>
      <w:numFmt w:val="decimal"/>
      <w:pStyle w:val="Ttulo1"/>
      <w:lvlText w:val="%1."/>
      <w:lvlJc w:val="left"/>
      <w:pPr>
        <w:ind w:left="3763" w:hanging="360"/>
      </w:pPr>
      <w:rPr>
        <w:rFonts w:hint="default"/>
      </w:rPr>
    </w:lvl>
    <w:lvl w:ilvl="1">
      <w:start w:val="1"/>
      <w:numFmt w:val="decimal"/>
      <w:pStyle w:val="Ttulo2"/>
      <w:lvlText w:val="%1.%2."/>
      <w:lvlJc w:val="left"/>
      <w:pPr>
        <w:ind w:left="1000" w:hanging="432"/>
      </w:pPr>
      <w:rPr>
        <w:rFonts w:hint="default"/>
        <w:b w:val="0"/>
        <w:i w:val="0"/>
        <w:color w:val="auto"/>
        <w:sz w:val="20"/>
        <w:szCs w:val="20"/>
      </w:rPr>
    </w:lvl>
    <w:lvl w:ilvl="2">
      <w:start w:val="1"/>
      <w:numFmt w:val="decimal"/>
      <w:pStyle w:val="Ttulo3"/>
      <w:lvlText w:val="%1.%2.%3."/>
      <w:lvlJc w:val="left"/>
      <w:pPr>
        <w:ind w:left="2212" w:hanging="504"/>
      </w:pPr>
      <w:rPr>
        <w:rFonts w:hint="default"/>
        <w:color w:val="auto"/>
      </w:rPr>
    </w:lvl>
    <w:lvl w:ilvl="3">
      <w:start w:val="1"/>
      <w:numFmt w:val="decimal"/>
      <w:pStyle w:val="Ttulo4"/>
      <w:lvlText w:val="%1.%2.%3.%4."/>
      <w:lvlJc w:val="left"/>
      <w:pPr>
        <w:ind w:left="2716" w:hanging="648"/>
      </w:pPr>
      <w:rPr>
        <w:rFonts w:hint="default"/>
      </w:rPr>
    </w:lvl>
    <w:lvl w:ilvl="4">
      <w:start w:val="1"/>
      <w:numFmt w:val="decimal"/>
      <w:lvlText w:val="%1.%2.%3.%4.%5."/>
      <w:lvlJc w:val="left"/>
      <w:pPr>
        <w:ind w:left="3220" w:hanging="792"/>
      </w:pPr>
      <w:rPr>
        <w:rFonts w:hint="default"/>
      </w:rPr>
    </w:lvl>
    <w:lvl w:ilvl="5">
      <w:start w:val="1"/>
      <w:numFmt w:val="decimal"/>
      <w:lvlText w:val="%1.%2.%3.%4.%5.%6."/>
      <w:lvlJc w:val="left"/>
      <w:pPr>
        <w:ind w:left="3724" w:hanging="936"/>
      </w:pPr>
      <w:rPr>
        <w:rFonts w:hint="default"/>
      </w:rPr>
    </w:lvl>
    <w:lvl w:ilvl="6">
      <w:start w:val="1"/>
      <w:numFmt w:val="decimal"/>
      <w:lvlText w:val="%1.%2.%3.%4.%5.%6.%7."/>
      <w:lvlJc w:val="left"/>
      <w:pPr>
        <w:ind w:left="4228" w:hanging="1080"/>
      </w:pPr>
      <w:rPr>
        <w:rFonts w:hint="default"/>
      </w:rPr>
    </w:lvl>
    <w:lvl w:ilvl="7">
      <w:start w:val="1"/>
      <w:numFmt w:val="decimal"/>
      <w:lvlText w:val="%1.%2.%3.%4.%5.%6.%7.%8."/>
      <w:lvlJc w:val="left"/>
      <w:pPr>
        <w:ind w:left="4732" w:hanging="1224"/>
      </w:pPr>
      <w:rPr>
        <w:rFonts w:hint="default"/>
      </w:rPr>
    </w:lvl>
    <w:lvl w:ilvl="8">
      <w:start w:val="1"/>
      <w:numFmt w:val="decimal"/>
      <w:lvlText w:val="%1.%2.%3.%4.%5.%6.%7.%8.%9."/>
      <w:lvlJc w:val="left"/>
      <w:pPr>
        <w:ind w:left="5308" w:hanging="1440"/>
      </w:pPr>
      <w:rPr>
        <w:rFonts w:hint="default"/>
      </w:rPr>
    </w:lvl>
  </w:abstractNum>
  <w:abstractNum w:abstractNumId="16" w15:restartNumberingAfterBreak="0">
    <w:nsid w:val="22B11095"/>
    <w:multiLevelType w:val="multilevel"/>
    <w:tmpl w:val="B39C1AD8"/>
    <w:lvl w:ilvl="0">
      <w:start w:val="17"/>
      <w:numFmt w:val="decimal"/>
      <w:lvlText w:val="%1"/>
      <w:lvlJc w:val="left"/>
      <w:pPr>
        <w:ind w:left="375" w:hanging="375"/>
      </w:pPr>
      <w:rPr>
        <w:rFonts w:hint="default"/>
      </w:rPr>
    </w:lvl>
    <w:lvl w:ilvl="1">
      <w:start w:val="1"/>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7" w15:restartNumberingAfterBreak="0">
    <w:nsid w:val="2E5657DF"/>
    <w:multiLevelType w:val="hybridMultilevel"/>
    <w:tmpl w:val="B470BD0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15:restartNumberingAfterBreak="0">
    <w:nsid w:val="3ED70AF3"/>
    <w:multiLevelType w:val="hybridMultilevel"/>
    <w:tmpl w:val="A782D328"/>
    <w:lvl w:ilvl="0" w:tplc="1FC63D4A">
      <w:start w:val="1"/>
      <w:numFmt w:val="lowerLetter"/>
      <w:lvlText w:val="%1)"/>
      <w:lvlJc w:val="left"/>
      <w:pPr>
        <w:tabs>
          <w:tab w:val="num" w:pos="2138"/>
        </w:tabs>
        <w:ind w:left="2138" w:hanging="360"/>
      </w:pPr>
      <w:rPr>
        <w:rFonts w:hint="default"/>
        <w:b/>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41034D28"/>
    <w:multiLevelType w:val="multilevel"/>
    <w:tmpl w:val="C326114E"/>
    <w:lvl w:ilvl="0">
      <w:start w:val="5"/>
      <w:numFmt w:val="decimal"/>
      <w:lvlText w:val="%1"/>
      <w:lvlJc w:val="left"/>
      <w:pPr>
        <w:ind w:left="600" w:hanging="600"/>
      </w:pPr>
      <w:rPr>
        <w:rFonts w:hint="default"/>
      </w:rPr>
    </w:lvl>
    <w:lvl w:ilvl="1">
      <w:start w:val="29"/>
      <w:numFmt w:val="decimal"/>
      <w:lvlText w:val="%1.%2"/>
      <w:lvlJc w:val="left"/>
      <w:pPr>
        <w:ind w:left="750" w:hanging="60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20" w15:restartNumberingAfterBreak="0">
    <w:nsid w:val="41191BAD"/>
    <w:multiLevelType w:val="hybridMultilevel"/>
    <w:tmpl w:val="DCD698DE"/>
    <w:lvl w:ilvl="0" w:tplc="9CC22A6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15:restartNumberingAfterBreak="0">
    <w:nsid w:val="44326595"/>
    <w:multiLevelType w:val="multilevel"/>
    <w:tmpl w:val="B83EA7C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8855C82"/>
    <w:multiLevelType w:val="hybridMultilevel"/>
    <w:tmpl w:val="56D2125C"/>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24" w15:restartNumberingAfterBreak="0">
    <w:nsid w:val="4A1F481F"/>
    <w:multiLevelType w:val="multilevel"/>
    <w:tmpl w:val="9BC07E9E"/>
    <w:lvl w:ilvl="0">
      <w:start w:val="1"/>
      <w:numFmt w:val="decimal"/>
      <w:lvlText w:val="%1."/>
      <w:lvlJc w:val="left"/>
      <w:pPr>
        <w:ind w:left="720" w:hanging="360"/>
      </w:pPr>
      <w:rPr>
        <w:rFonts w:hint="default"/>
        <w:b/>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25" w15:restartNumberingAfterBreak="0">
    <w:nsid w:val="4B610B22"/>
    <w:multiLevelType w:val="hybridMultilevel"/>
    <w:tmpl w:val="8D78991C"/>
    <w:lvl w:ilvl="0" w:tplc="0416000F">
      <w:start w:val="1"/>
      <w:numFmt w:val="upperRoman"/>
      <w:lvlText w:val="(%1)"/>
      <w:lvlJc w:val="left"/>
      <w:pPr>
        <w:tabs>
          <w:tab w:val="num" w:pos="1004"/>
        </w:tabs>
        <w:ind w:left="1004" w:hanging="720"/>
      </w:pPr>
      <w:rPr>
        <w:rFonts w:hint="default"/>
      </w:rPr>
    </w:lvl>
    <w:lvl w:ilvl="1" w:tplc="04160019" w:tentative="1">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26" w15:restartNumberingAfterBreak="0">
    <w:nsid w:val="4B8C1145"/>
    <w:multiLevelType w:val="multilevel"/>
    <w:tmpl w:val="C55044AE"/>
    <w:lvl w:ilvl="0">
      <w:start w:val="14"/>
      <w:numFmt w:val="decimal"/>
      <w:lvlText w:val="%1"/>
      <w:lvlJc w:val="left"/>
      <w:pPr>
        <w:ind w:left="375" w:hanging="375"/>
      </w:pPr>
      <w:rPr>
        <w:rFonts w:hint="default"/>
        <w:b/>
      </w:rPr>
    </w:lvl>
    <w:lvl w:ilvl="1">
      <w:start w:val="5"/>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CBB64C1"/>
    <w:multiLevelType w:val="multilevel"/>
    <w:tmpl w:val="3AF886F6"/>
    <w:lvl w:ilvl="0">
      <w:start w:val="16"/>
      <w:numFmt w:val="decimal"/>
      <w:lvlText w:val="%1"/>
      <w:lvlJc w:val="left"/>
      <w:pPr>
        <w:ind w:left="600" w:hanging="600"/>
      </w:pPr>
      <w:rPr>
        <w:rFonts w:hint="default"/>
      </w:rPr>
    </w:lvl>
    <w:lvl w:ilvl="1">
      <w:start w:val="30"/>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C4454A"/>
    <w:multiLevelType w:val="multilevel"/>
    <w:tmpl w:val="62885154"/>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0" w15:restartNumberingAfterBreak="0">
    <w:nsid w:val="4FBE7942"/>
    <w:multiLevelType w:val="multilevel"/>
    <w:tmpl w:val="5DF873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2D451EF"/>
    <w:multiLevelType w:val="multilevel"/>
    <w:tmpl w:val="0EFE776A"/>
    <w:lvl w:ilvl="0">
      <w:start w:val="12"/>
      <w:numFmt w:val="decimal"/>
      <w:lvlText w:val="%1."/>
      <w:lvlJc w:val="left"/>
      <w:pPr>
        <w:ind w:left="720" w:hanging="360"/>
      </w:pPr>
      <w:rPr>
        <w:rFonts w:hint="default"/>
      </w:rPr>
    </w:lvl>
    <w:lvl w:ilvl="1">
      <w:start w:val="3"/>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9816EE0"/>
    <w:multiLevelType w:val="multilevel"/>
    <w:tmpl w:val="A572A01A"/>
    <w:lvl w:ilvl="0">
      <w:start w:val="5"/>
      <w:numFmt w:val="decimal"/>
      <w:lvlText w:val="%1"/>
      <w:lvlJc w:val="left"/>
      <w:pPr>
        <w:ind w:left="420" w:hanging="420"/>
      </w:pPr>
      <w:rPr>
        <w:rFonts w:hint="default"/>
      </w:rPr>
    </w:lvl>
    <w:lvl w:ilvl="1">
      <w:start w:val="29"/>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B86660E"/>
    <w:multiLevelType w:val="hybridMultilevel"/>
    <w:tmpl w:val="A782D328"/>
    <w:lvl w:ilvl="0" w:tplc="1FC63D4A">
      <w:start w:val="1"/>
      <w:numFmt w:val="lowerLetter"/>
      <w:lvlText w:val="%1)"/>
      <w:lvlJc w:val="left"/>
      <w:pPr>
        <w:tabs>
          <w:tab w:val="num" w:pos="2138"/>
        </w:tabs>
        <w:ind w:left="2138" w:hanging="360"/>
      </w:pPr>
      <w:rPr>
        <w:rFonts w:hint="default"/>
        <w:b/>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5" w15:restartNumberingAfterBreak="0">
    <w:nsid w:val="614F5578"/>
    <w:multiLevelType w:val="hybridMultilevel"/>
    <w:tmpl w:val="554E0A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7"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9AB708C"/>
    <w:multiLevelType w:val="hybridMultilevel"/>
    <w:tmpl w:val="8898BF60"/>
    <w:lvl w:ilvl="0" w:tplc="E33AA7F2">
      <w:start w:val="1"/>
      <w:numFmt w:val="decimal"/>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A6412A4"/>
    <w:multiLevelType w:val="hybridMultilevel"/>
    <w:tmpl w:val="D1FA1C74"/>
    <w:lvl w:ilvl="0" w:tplc="10C0F8E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DB97E88"/>
    <w:multiLevelType w:val="singleLevel"/>
    <w:tmpl w:val="92705066"/>
    <w:lvl w:ilvl="0">
      <w:start w:val="1"/>
      <w:numFmt w:val="lowerLetter"/>
      <w:lvlText w:val="%1."/>
      <w:lvlJc w:val="left"/>
      <w:pPr>
        <w:tabs>
          <w:tab w:val="num" w:pos="1069"/>
        </w:tabs>
        <w:ind w:left="1069" w:hanging="360"/>
      </w:pPr>
      <w:rPr>
        <w:rFonts w:hint="default"/>
      </w:rPr>
    </w:lvl>
  </w:abstractNum>
  <w:num w:numId="1">
    <w:abstractNumId w:val="15"/>
  </w:num>
  <w:num w:numId="2">
    <w:abstractNumId w:val="39"/>
  </w:num>
  <w:num w:numId="3">
    <w:abstractNumId w:val="7"/>
  </w:num>
  <w:num w:numId="4">
    <w:abstractNumId w:val="38"/>
  </w:num>
  <w:num w:numId="5">
    <w:abstractNumId w:val="27"/>
  </w:num>
  <w:num w:numId="6">
    <w:abstractNumId w:val="33"/>
  </w:num>
  <w:num w:numId="7">
    <w:abstractNumId w:val="6"/>
  </w:num>
  <w:num w:numId="8">
    <w:abstractNumId w:val="5"/>
  </w:num>
  <w:num w:numId="9">
    <w:abstractNumId w:val="37"/>
  </w:num>
  <w:num w:numId="10">
    <w:abstractNumId w:val="41"/>
  </w:num>
  <w:num w:numId="11">
    <w:abstractNumId w:val="2"/>
  </w:num>
  <w:num w:numId="12">
    <w:abstractNumId w:val="13"/>
  </w:num>
  <w:num w:numId="13">
    <w:abstractNumId w:val="35"/>
  </w:num>
  <w:num w:numId="14">
    <w:abstractNumId w:val="36"/>
  </w:num>
  <w:num w:numId="15">
    <w:abstractNumId w:val="23"/>
  </w:num>
  <w:num w:numId="16">
    <w:abstractNumId w:val="4"/>
  </w:num>
  <w:num w:numId="17">
    <w:abstractNumId w:val="20"/>
  </w:num>
  <w:num w:numId="18">
    <w:abstractNumId w:val="32"/>
  </w:num>
  <w:num w:numId="19">
    <w:abstractNumId w:val="19"/>
  </w:num>
  <w:num w:numId="20">
    <w:abstractNumId w:val="25"/>
  </w:num>
  <w:num w:numId="21">
    <w:abstractNumId w:val="9"/>
  </w:num>
  <w:num w:numId="22">
    <w:abstractNumId w:val="26"/>
  </w:num>
  <w:num w:numId="23">
    <w:abstractNumId w:val="18"/>
  </w:num>
  <w:num w:numId="24">
    <w:abstractNumId w:val="29"/>
  </w:num>
  <w:num w:numId="25">
    <w:abstractNumId w:val="14"/>
  </w:num>
  <w:num w:numId="26">
    <w:abstractNumId w:val="34"/>
  </w:num>
  <w:num w:numId="27">
    <w:abstractNumId w:val="10"/>
  </w:num>
  <w:num w:numId="28">
    <w:abstractNumId w:val="31"/>
  </w:num>
  <w:num w:numId="29">
    <w:abstractNumId w:val="15"/>
    <w:lvlOverride w:ilvl="0">
      <w:startOverride w:val="6"/>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8"/>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8"/>
  </w:num>
  <w:num w:numId="35">
    <w:abstractNumId w:val="16"/>
  </w:num>
  <w:num w:numId="36">
    <w:abstractNumId w:val="15"/>
  </w:num>
  <w:num w:numId="37">
    <w:abstractNumId w:val="15"/>
  </w:num>
  <w:num w:numId="38">
    <w:abstractNumId w:val="15"/>
    <w:lvlOverride w:ilvl="0">
      <w:startOverride w:val="17"/>
    </w:lvlOverride>
    <w:lvlOverride w:ilvl="1">
      <w:startOverride w:val="3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15"/>
  </w:num>
  <w:num w:numId="41">
    <w:abstractNumId w:val="24"/>
  </w:num>
  <w:num w:numId="42">
    <w:abstractNumId w:val="15"/>
  </w:num>
  <w:num w:numId="43">
    <w:abstractNumId w:val="11"/>
  </w:num>
  <w:num w:numId="44">
    <w:abstractNumId w:val="40"/>
  </w:num>
  <w:num w:numId="45">
    <w:abstractNumId w:val="15"/>
  </w:num>
  <w:num w:numId="46">
    <w:abstractNumId w:val="17"/>
  </w:num>
  <w:num w:numId="47">
    <w:abstractNumId w:val="42"/>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00E"/>
    <w:rsid w:val="00002535"/>
    <w:rsid w:val="00002759"/>
    <w:rsid w:val="00003D1F"/>
    <w:rsid w:val="0000460C"/>
    <w:rsid w:val="000059AB"/>
    <w:rsid w:val="00007FB3"/>
    <w:rsid w:val="000105CA"/>
    <w:rsid w:val="0001193D"/>
    <w:rsid w:val="00014E2D"/>
    <w:rsid w:val="000157B9"/>
    <w:rsid w:val="000159E4"/>
    <w:rsid w:val="00015C34"/>
    <w:rsid w:val="00015C98"/>
    <w:rsid w:val="000171B4"/>
    <w:rsid w:val="00020834"/>
    <w:rsid w:val="00022E0A"/>
    <w:rsid w:val="000248AE"/>
    <w:rsid w:val="00026649"/>
    <w:rsid w:val="000278C7"/>
    <w:rsid w:val="0002790E"/>
    <w:rsid w:val="00027E78"/>
    <w:rsid w:val="000303AE"/>
    <w:rsid w:val="0003097F"/>
    <w:rsid w:val="00030DA7"/>
    <w:rsid w:val="000311C6"/>
    <w:rsid w:val="00031564"/>
    <w:rsid w:val="00031B76"/>
    <w:rsid w:val="0003204E"/>
    <w:rsid w:val="000325D7"/>
    <w:rsid w:val="00034F97"/>
    <w:rsid w:val="00036CB7"/>
    <w:rsid w:val="00036D6E"/>
    <w:rsid w:val="00036FF5"/>
    <w:rsid w:val="000403CA"/>
    <w:rsid w:val="0004370F"/>
    <w:rsid w:val="000438AC"/>
    <w:rsid w:val="00043913"/>
    <w:rsid w:val="00043D7D"/>
    <w:rsid w:val="00043E93"/>
    <w:rsid w:val="0004420E"/>
    <w:rsid w:val="00044664"/>
    <w:rsid w:val="000455CC"/>
    <w:rsid w:val="00051578"/>
    <w:rsid w:val="00053321"/>
    <w:rsid w:val="000538B8"/>
    <w:rsid w:val="000558DA"/>
    <w:rsid w:val="0005640B"/>
    <w:rsid w:val="000568E6"/>
    <w:rsid w:val="00057DB0"/>
    <w:rsid w:val="00061C00"/>
    <w:rsid w:val="00061FAB"/>
    <w:rsid w:val="00064A7F"/>
    <w:rsid w:val="00065BB9"/>
    <w:rsid w:val="00066B99"/>
    <w:rsid w:val="00066CCD"/>
    <w:rsid w:val="00070409"/>
    <w:rsid w:val="00071CB1"/>
    <w:rsid w:val="0007282F"/>
    <w:rsid w:val="00072AAD"/>
    <w:rsid w:val="0007508C"/>
    <w:rsid w:val="00080949"/>
    <w:rsid w:val="00081121"/>
    <w:rsid w:val="00081604"/>
    <w:rsid w:val="0008226D"/>
    <w:rsid w:val="000823E6"/>
    <w:rsid w:val="00082A34"/>
    <w:rsid w:val="00082B11"/>
    <w:rsid w:val="00082E03"/>
    <w:rsid w:val="00084037"/>
    <w:rsid w:val="000845A2"/>
    <w:rsid w:val="0008610B"/>
    <w:rsid w:val="00086B20"/>
    <w:rsid w:val="000879D6"/>
    <w:rsid w:val="000923BD"/>
    <w:rsid w:val="000928FC"/>
    <w:rsid w:val="0009537C"/>
    <w:rsid w:val="00095CFA"/>
    <w:rsid w:val="000974A0"/>
    <w:rsid w:val="000A022D"/>
    <w:rsid w:val="000A0D86"/>
    <w:rsid w:val="000A56A6"/>
    <w:rsid w:val="000A5EC7"/>
    <w:rsid w:val="000A633A"/>
    <w:rsid w:val="000A762D"/>
    <w:rsid w:val="000A7723"/>
    <w:rsid w:val="000A7EAD"/>
    <w:rsid w:val="000A7ED5"/>
    <w:rsid w:val="000B0409"/>
    <w:rsid w:val="000B0E94"/>
    <w:rsid w:val="000B10FD"/>
    <w:rsid w:val="000B197C"/>
    <w:rsid w:val="000B2609"/>
    <w:rsid w:val="000B3316"/>
    <w:rsid w:val="000B3483"/>
    <w:rsid w:val="000B37D4"/>
    <w:rsid w:val="000B4947"/>
    <w:rsid w:val="000B762E"/>
    <w:rsid w:val="000B7E2B"/>
    <w:rsid w:val="000C2A68"/>
    <w:rsid w:val="000C31D6"/>
    <w:rsid w:val="000C406A"/>
    <w:rsid w:val="000C46D0"/>
    <w:rsid w:val="000C646F"/>
    <w:rsid w:val="000C7125"/>
    <w:rsid w:val="000C7EB1"/>
    <w:rsid w:val="000D222D"/>
    <w:rsid w:val="000D33C9"/>
    <w:rsid w:val="000D3EA6"/>
    <w:rsid w:val="000D4E10"/>
    <w:rsid w:val="000D7C24"/>
    <w:rsid w:val="000D7D46"/>
    <w:rsid w:val="000D7FA9"/>
    <w:rsid w:val="000E1AF6"/>
    <w:rsid w:val="000E21F3"/>
    <w:rsid w:val="000E2866"/>
    <w:rsid w:val="000E3025"/>
    <w:rsid w:val="000E619A"/>
    <w:rsid w:val="000E64DA"/>
    <w:rsid w:val="000E68BD"/>
    <w:rsid w:val="000E7EC9"/>
    <w:rsid w:val="000F0705"/>
    <w:rsid w:val="000F2ED3"/>
    <w:rsid w:val="000F656C"/>
    <w:rsid w:val="000F6595"/>
    <w:rsid w:val="000F70AC"/>
    <w:rsid w:val="000F712F"/>
    <w:rsid w:val="00100F62"/>
    <w:rsid w:val="00102789"/>
    <w:rsid w:val="001031CE"/>
    <w:rsid w:val="00104997"/>
    <w:rsid w:val="00104DBE"/>
    <w:rsid w:val="001057AE"/>
    <w:rsid w:val="00105CD9"/>
    <w:rsid w:val="001060D1"/>
    <w:rsid w:val="00106D29"/>
    <w:rsid w:val="0010799A"/>
    <w:rsid w:val="00110448"/>
    <w:rsid w:val="00110F48"/>
    <w:rsid w:val="001110CE"/>
    <w:rsid w:val="00111B75"/>
    <w:rsid w:val="001125CA"/>
    <w:rsid w:val="001138A3"/>
    <w:rsid w:val="00114124"/>
    <w:rsid w:val="00114D2C"/>
    <w:rsid w:val="00116DEC"/>
    <w:rsid w:val="001171A2"/>
    <w:rsid w:val="00121DF1"/>
    <w:rsid w:val="00122B9C"/>
    <w:rsid w:val="00122CAF"/>
    <w:rsid w:val="00122D90"/>
    <w:rsid w:val="00122D9D"/>
    <w:rsid w:val="00123C9F"/>
    <w:rsid w:val="0012486A"/>
    <w:rsid w:val="0012544E"/>
    <w:rsid w:val="0012563E"/>
    <w:rsid w:val="001315E6"/>
    <w:rsid w:val="00131CB3"/>
    <w:rsid w:val="001336EF"/>
    <w:rsid w:val="00135CD7"/>
    <w:rsid w:val="00141897"/>
    <w:rsid w:val="0014222D"/>
    <w:rsid w:val="0014395C"/>
    <w:rsid w:val="00144B66"/>
    <w:rsid w:val="00147A79"/>
    <w:rsid w:val="0015014A"/>
    <w:rsid w:val="001518BE"/>
    <w:rsid w:val="00151EA9"/>
    <w:rsid w:val="001523C2"/>
    <w:rsid w:val="00152DB1"/>
    <w:rsid w:val="00153AA4"/>
    <w:rsid w:val="00154706"/>
    <w:rsid w:val="001556DF"/>
    <w:rsid w:val="00156826"/>
    <w:rsid w:val="00156C85"/>
    <w:rsid w:val="00157183"/>
    <w:rsid w:val="00157C37"/>
    <w:rsid w:val="0016094F"/>
    <w:rsid w:val="00161E06"/>
    <w:rsid w:val="00162830"/>
    <w:rsid w:val="001634F9"/>
    <w:rsid w:val="001672E3"/>
    <w:rsid w:val="00170F2A"/>
    <w:rsid w:val="00171293"/>
    <w:rsid w:val="001734BF"/>
    <w:rsid w:val="00173987"/>
    <w:rsid w:val="001745DC"/>
    <w:rsid w:val="001752BE"/>
    <w:rsid w:val="00175575"/>
    <w:rsid w:val="00176757"/>
    <w:rsid w:val="001806E3"/>
    <w:rsid w:val="0018231E"/>
    <w:rsid w:val="00182CCE"/>
    <w:rsid w:val="00183A86"/>
    <w:rsid w:val="00184943"/>
    <w:rsid w:val="00185FCF"/>
    <w:rsid w:val="001876E6"/>
    <w:rsid w:val="001879F6"/>
    <w:rsid w:val="00187BC8"/>
    <w:rsid w:val="001902D0"/>
    <w:rsid w:val="00190F84"/>
    <w:rsid w:val="00192608"/>
    <w:rsid w:val="00193167"/>
    <w:rsid w:val="00197044"/>
    <w:rsid w:val="0019779B"/>
    <w:rsid w:val="001A0788"/>
    <w:rsid w:val="001A090E"/>
    <w:rsid w:val="001A16CE"/>
    <w:rsid w:val="001A2136"/>
    <w:rsid w:val="001A301B"/>
    <w:rsid w:val="001A3F38"/>
    <w:rsid w:val="001A5EF3"/>
    <w:rsid w:val="001A6EE5"/>
    <w:rsid w:val="001B03C4"/>
    <w:rsid w:val="001B17A7"/>
    <w:rsid w:val="001B19A2"/>
    <w:rsid w:val="001B2CD1"/>
    <w:rsid w:val="001B30C0"/>
    <w:rsid w:val="001B4D95"/>
    <w:rsid w:val="001B4DE7"/>
    <w:rsid w:val="001C0273"/>
    <w:rsid w:val="001C2393"/>
    <w:rsid w:val="001C2E3A"/>
    <w:rsid w:val="001C2F84"/>
    <w:rsid w:val="001C4659"/>
    <w:rsid w:val="001C4864"/>
    <w:rsid w:val="001C4A56"/>
    <w:rsid w:val="001C5A6D"/>
    <w:rsid w:val="001C6A0A"/>
    <w:rsid w:val="001C7263"/>
    <w:rsid w:val="001C75D1"/>
    <w:rsid w:val="001D1153"/>
    <w:rsid w:val="001D1507"/>
    <w:rsid w:val="001D214E"/>
    <w:rsid w:val="001D2DF8"/>
    <w:rsid w:val="001D31AC"/>
    <w:rsid w:val="001D3599"/>
    <w:rsid w:val="001D38FF"/>
    <w:rsid w:val="001D3E4E"/>
    <w:rsid w:val="001D44C8"/>
    <w:rsid w:val="001D4906"/>
    <w:rsid w:val="001D4FF2"/>
    <w:rsid w:val="001D5D16"/>
    <w:rsid w:val="001E06BF"/>
    <w:rsid w:val="001E1402"/>
    <w:rsid w:val="001E17CA"/>
    <w:rsid w:val="001E1BE5"/>
    <w:rsid w:val="001E1F11"/>
    <w:rsid w:val="001E2AC1"/>
    <w:rsid w:val="001E3217"/>
    <w:rsid w:val="001F0D51"/>
    <w:rsid w:val="001F2743"/>
    <w:rsid w:val="001F478E"/>
    <w:rsid w:val="00200994"/>
    <w:rsid w:val="00200C7F"/>
    <w:rsid w:val="0020101F"/>
    <w:rsid w:val="002015D7"/>
    <w:rsid w:val="002060FF"/>
    <w:rsid w:val="0020668D"/>
    <w:rsid w:val="00207673"/>
    <w:rsid w:val="00207929"/>
    <w:rsid w:val="00207B8E"/>
    <w:rsid w:val="002103F3"/>
    <w:rsid w:val="00210A4B"/>
    <w:rsid w:val="002110E3"/>
    <w:rsid w:val="00211D5B"/>
    <w:rsid w:val="002129CE"/>
    <w:rsid w:val="0021384D"/>
    <w:rsid w:val="0021452A"/>
    <w:rsid w:val="0021489B"/>
    <w:rsid w:val="00216035"/>
    <w:rsid w:val="0021758F"/>
    <w:rsid w:val="0021763D"/>
    <w:rsid w:val="00217999"/>
    <w:rsid w:val="00220436"/>
    <w:rsid w:val="002205EC"/>
    <w:rsid w:val="00220A14"/>
    <w:rsid w:val="00220C30"/>
    <w:rsid w:val="002245D9"/>
    <w:rsid w:val="00225A72"/>
    <w:rsid w:val="00226D89"/>
    <w:rsid w:val="00227F33"/>
    <w:rsid w:val="00232A50"/>
    <w:rsid w:val="002347CE"/>
    <w:rsid w:val="00234DD1"/>
    <w:rsid w:val="00235B06"/>
    <w:rsid w:val="00236126"/>
    <w:rsid w:val="0023710C"/>
    <w:rsid w:val="00242AD7"/>
    <w:rsid w:val="002439FB"/>
    <w:rsid w:val="00243A76"/>
    <w:rsid w:val="00243DB8"/>
    <w:rsid w:val="00244417"/>
    <w:rsid w:val="00244E81"/>
    <w:rsid w:val="00244F5D"/>
    <w:rsid w:val="002459E5"/>
    <w:rsid w:val="002537C8"/>
    <w:rsid w:val="00253AF5"/>
    <w:rsid w:val="00253F12"/>
    <w:rsid w:val="00254242"/>
    <w:rsid w:val="00255FBD"/>
    <w:rsid w:val="0026026A"/>
    <w:rsid w:val="00262ABB"/>
    <w:rsid w:val="00263411"/>
    <w:rsid w:val="0026379F"/>
    <w:rsid w:val="00263E34"/>
    <w:rsid w:val="00264C91"/>
    <w:rsid w:val="00265316"/>
    <w:rsid w:val="002667C8"/>
    <w:rsid w:val="00270D96"/>
    <w:rsid w:val="00271ABD"/>
    <w:rsid w:val="00271C58"/>
    <w:rsid w:val="00272171"/>
    <w:rsid w:val="00272392"/>
    <w:rsid w:val="00272680"/>
    <w:rsid w:val="00272D4C"/>
    <w:rsid w:val="002733F4"/>
    <w:rsid w:val="00274B90"/>
    <w:rsid w:val="00275407"/>
    <w:rsid w:val="00277EC9"/>
    <w:rsid w:val="00285D35"/>
    <w:rsid w:val="002860FD"/>
    <w:rsid w:val="002873D3"/>
    <w:rsid w:val="002873F4"/>
    <w:rsid w:val="00291EA5"/>
    <w:rsid w:val="00291F30"/>
    <w:rsid w:val="0029223A"/>
    <w:rsid w:val="00293015"/>
    <w:rsid w:val="00293F58"/>
    <w:rsid w:val="00294F14"/>
    <w:rsid w:val="00295A64"/>
    <w:rsid w:val="002968B5"/>
    <w:rsid w:val="002A048B"/>
    <w:rsid w:val="002A0B6D"/>
    <w:rsid w:val="002A2784"/>
    <w:rsid w:val="002A31BD"/>
    <w:rsid w:val="002A61FD"/>
    <w:rsid w:val="002A73D5"/>
    <w:rsid w:val="002B1159"/>
    <w:rsid w:val="002B4CB8"/>
    <w:rsid w:val="002B5331"/>
    <w:rsid w:val="002B7D1F"/>
    <w:rsid w:val="002C3058"/>
    <w:rsid w:val="002C39F4"/>
    <w:rsid w:val="002C4BE5"/>
    <w:rsid w:val="002C4EEE"/>
    <w:rsid w:val="002C69D7"/>
    <w:rsid w:val="002C6F82"/>
    <w:rsid w:val="002D070E"/>
    <w:rsid w:val="002D0844"/>
    <w:rsid w:val="002D2589"/>
    <w:rsid w:val="002D5A3B"/>
    <w:rsid w:val="002D706C"/>
    <w:rsid w:val="002D7EA9"/>
    <w:rsid w:val="002E0B41"/>
    <w:rsid w:val="002E5710"/>
    <w:rsid w:val="002E6449"/>
    <w:rsid w:val="002E721C"/>
    <w:rsid w:val="002F2633"/>
    <w:rsid w:val="002F28A5"/>
    <w:rsid w:val="002F4BEB"/>
    <w:rsid w:val="002F4D98"/>
    <w:rsid w:val="002F709B"/>
    <w:rsid w:val="003010B3"/>
    <w:rsid w:val="00302AE5"/>
    <w:rsid w:val="0030573D"/>
    <w:rsid w:val="00306D4F"/>
    <w:rsid w:val="00306D5D"/>
    <w:rsid w:val="003121D7"/>
    <w:rsid w:val="00312EA1"/>
    <w:rsid w:val="00314BC8"/>
    <w:rsid w:val="00315D4A"/>
    <w:rsid w:val="00315D55"/>
    <w:rsid w:val="00315DD8"/>
    <w:rsid w:val="00316B2A"/>
    <w:rsid w:val="00317935"/>
    <w:rsid w:val="0032131E"/>
    <w:rsid w:val="00321D42"/>
    <w:rsid w:val="00322880"/>
    <w:rsid w:val="00323491"/>
    <w:rsid w:val="00326594"/>
    <w:rsid w:val="0032796C"/>
    <w:rsid w:val="00330066"/>
    <w:rsid w:val="00331696"/>
    <w:rsid w:val="00331D3D"/>
    <w:rsid w:val="003323E4"/>
    <w:rsid w:val="00333942"/>
    <w:rsid w:val="003348FB"/>
    <w:rsid w:val="003365DB"/>
    <w:rsid w:val="00336C71"/>
    <w:rsid w:val="00336C8A"/>
    <w:rsid w:val="00337A36"/>
    <w:rsid w:val="00337B38"/>
    <w:rsid w:val="00337E20"/>
    <w:rsid w:val="003445A9"/>
    <w:rsid w:val="003503D6"/>
    <w:rsid w:val="00350472"/>
    <w:rsid w:val="0035072D"/>
    <w:rsid w:val="00350DE4"/>
    <w:rsid w:val="003518D5"/>
    <w:rsid w:val="00352831"/>
    <w:rsid w:val="003530E1"/>
    <w:rsid w:val="0035333E"/>
    <w:rsid w:val="00354255"/>
    <w:rsid w:val="003549E3"/>
    <w:rsid w:val="00355853"/>
    <w:rsid w:val="003561AC"/>
    <w:rsid w:val="0035634B"/>
    <w:rsid w:val="00357E46"/>
    <w:rsid w:val="00360050"/>
    <w:rsid w:val="003602FA"/>
    <w:rsid w:val="003641EB"/>
    <w:rsid w:val="00364C8E"/>
    <w:rsid w:val="0036510C"/>
    <w:rsid w:val="003652E6"/>
    <w:rsid w:val="003659BE"/>
    <w:rsid w:val="00370E52"/>
    <w:rsid w:val="0037144E"/>
    <w:rsid w:val="00373846"/>
    <w:rsid w:val="00373E4E"/>
    <w:rsid w:val="00375E2B"/>
    <w:rsid w:val="003760B9"/>
    <w:rsid w:val="00376873"/>
    <w:rsid w:val="00377901"/>
    <w:rsid w:val="00380022"/>
    <w:rsid w:val="0038016E"/>
    <w:rsid w:val="00383FB7"/>
    <w:rsid w:val="00385CF0"/>
    <w:rsid w:val="003864AB"/>
    <w:rsid w:val="003864D6"/>
    <w:rsid w:val="003868F7"/>
    <w:rsid w:val="0038705A"/>
    <w:rsid w:val="00387DCB"/>
    <w:rsid w:val="00387DDE"/>
    <w:rsid w:val="00390B40"/>
    <w:rsid w:val="00391880"/>
    <w:rsid w:val="00391C91"/>
    <w:rsid w:val="00391E4F"/>
    <w:rsid w:val="00392235"/>
    <w:rsid w:val="00394AD7"/>
    <w:rsid w:val="00395657"/>
    <w:rsid w:val="003959ED"/>
    <w:rsid w:val="003A0108"/>
    <w:rsid w:val="003A07E9"/>
    <w:rsid w:val="003A2C21"/>
    <w:rsid w:val="003A2D9B"/>
    <w:rsid w:val="003A329D"/>
    <w:rsid w:val="003A60F5"/>
    <w:rsid w:val="003A7CFB"/>
    <w:rsid w:val="003B1F8D"/>
    <w:rsid w:val="003B23A4"/>
    <w:rsid w:val="003B2BC4"/>
    <w:rsid w:val="003B35F2"/>
    <w:rsid w:val="003B4D8A"/>
    <w:rsid w:val="003B5B25"/>
    <w:rsid w:val="003B6C0F"/>
    <w:rsid w:val="003B718A"/>
    <w:rsid w:val="003B781B"/>
    <w:rsid w:val="003C0C3A"/>
    <w:rsid w:val="003C191F"/>
    <w:rsid w:val="003C1BA9"/>
    <w:rsid w:val="003C23E0"/>
    <w:rsid w:val="003C2ED5"/>
    <w:rsid w:val="003C52B0"/>
    <w:rsid w:val="003C5DDF"/>
    <w:rsid w:val="003C7B4C"/>
    <w:rsid w:val="003C7BB6"/>
    <w:rsid w:val="003C7C15"/>
    <w:rsid w:val="003D0A4B"/>
    <w:rsid w:val="003D2DF0"/>
    <w:rsid w:val="003D5526"/>
    <w:rsid w:val="003D640B"/>
    <w:rsid w:val="003E0803"/>
    <w:rsid w:val="003E0AD3"/>
    <w:rsid w:val="003E1567"/>
    <w:rsid w:val="003E1D5E"/>
    <w:rsid w:val="003E36E6"/>
    <w:rsid w:val="003E65CD"/>
    <w:rsid w:val="003E758A"/>
    <w:rsid w:val="003F03F2"/>
    <w:rsid w:val="003F1663"/>
    <w:rsid w:val="003F294F"/>
    <w:rsid w:val="003F2ACF"/>
    <w:rsid w:val="003F51CF"/>
    <w:rsid w:val="003F7034"/>
    <w:rsid w:val="004006C5"/>
    <w:rsid w:val="00400B78"/>
    <w:rsid w:val="00400EDB"/>
    <w:rsid w:val="00403AE8"/>
    <w:rsid w:val="00403B9B"/>
    <w:rsid w:val="00404236"/>
    <w:rsid w:val="00405329"/>
    <w:rsid w:val="0040590C"/>
    <w:rsid w:val="00405952"/>
    <w:rsid w:val="00407003"/>
    <w:rsid w:val="00407342"/>
    <w:rsid w:val="0040735B"/>
    <w:rsid w:val="00410D0E"/>
    <w:rsid w:val="004114F7"/>
    <w:rsid w:val="00413B6D"/>
    <w:rsid w:val="00414396"/>
    <w:rsid w:val="00414833"/>
    <w:rsid w:val="004148C4"/>
    <w:rsid w:val="004178EF"/>
    <w:rsid w:val="004202BB"/>
    <w:rsid w:val="00424BD2"/>
    <w:rsid w:val="00424D67"/>
    <w:rsid w:val="00426B61"/>
    <w:rsid w:val="00433C9B"/>
    <w:rsid w:val="00434DE2"/>
    <w:rsid w:val="00436D0C"/>
    <w:rsid w:val="004374D7"/>
    <w:rsid w:val="00443A09"/>
    <w:rsid w:val="0044591B"/>
    <w:rsid w:val="004469E0"/>
    <w:rsid w:val="00447BE0"/>
    <w:rsid w:val="004509AE"/>
    <w:rsid w:val="004511E1"/>
    <w:rsid w:val="00453EA7"/>
    <w:rsid w:val="00455616"/>
    <w:rsid w:val="00455EF0"/>
    <w:rsid w:val="00457AC1"/>
    <w:rsid w:val="00460F02"/>
    <w:rsid w:val="00461772"/>
    <w:rsid w:val="00461EB5"/>
    <w:rsid w:val="00462500"/>
    <w:rsid w:val="004629AB"/>
    <w:rsid w:val="004631ED"/>
    <w:rsid w:val="004638C4"/>
    <w:rsid w:val="00464FCE"/>
    <w:rsid w:val="00464FDE"/>
    <w:rsid w:val="00464FF1"/>
    <w:rsid w:val="004704DA"/>
    <w:rsid w:val="00471919"/>
    <w:rsid w:val="0047236C"/>
    <w:rsid w:val="0047455F"/>
    <w:rsid w:val="004758DE"/>
    <w:rsid w:val="00475A79"/>
    <w:rsid w:val="00475C90"/>
    <w:rsid w:val="00475DB3"/>
    <w:rsid w:val="00475FC1"/>
    <w:rsid w:val="004770BD"/>
    <w:rsid w:val="00480C5F"/>
    <w:rsid w:val="00482E4E"/>
    <w:rsid w:val="004838DE"/>
    <w:rsid w:val="00483B4A"/>
    <w:rsid w:val="00485079"/>
    <w:rsid w:val="00486A70"/>
    <w:rsid w:val="00487341"/>
    <w:rsid w:val="00487B5E"/>
    <w:rsid w:val="00491E9F"/>
    <w:rsid w:val="00496F71"/>
    <w:rsid w:val="00497531"/>
    <w:rsid w:val="00497B16"/>
    <w:rsid w:val="004A023E"/>
    <w:rsid w:val="004A23B7"/>
    <w:rsid w:val="004A40C7"/>
    <w:rsid w:val="004A570C"/>
    <w:rsid w:val="004A5D02"/>
    <w:rsid w:val="004A5EC9"/>
    <w:rsid w:val="004A73BD"/>
    <w:rsid w:val="004A7D56"/>
    <w:rsid w:val="004B120C"/>
    <w:rsid w:val="004B321C"/>
    <w:rsid w:val="004B7037"/>
    <w:rsid w:val="004B7C9F"/>
    <w:rsid w:val="004C3C83"/>
    <w:rsid w:val="004C4373"/>
    <w:rsid w:val="004C4440"/>
    <w:rsid w:val="004C4831"/>
    <w:rsid w:val="004C77F9"/>
    <w:rsid w:val="004D03B3"/>
    <w:rsid w:val="004D0521"/>
    <w:rsid w:val="004D11E2"/>
    <w:rsid w:val="004D16A0"/>
    <w:rsid w:val="004D3D12"/>
    <w:rsid w:val="004D51BC"/>
    <w:rsid w:val="004D539E"/>
    <w:rsid w:val="004E0507"/>
    <w:rsid w:val="004E14EC"/>
    <w:rsid w:val="004E2774"/>
    <w:rsid w:val="004E334D"/>
    <w:rsid w:val="004E4466"/>
    <w:rsid w:val="004E526D"/>
    <w:rsid w:val="004E58B9"/>
    <w:rsid w:val="004E5B79"/>
    <w:rsid w:val="004E6E8B"/>
    <w:rsid w:val="004F1124"/>
    <w:rsid w:val="004F163A"/>
    <w:rsid w:val="004F219F"/>
    <w:rsid w:val="004F353A"/>
    <w:rsid w:val="004F4661"/>
    <w:rsid w:val="004F742A"/>
    <w:rsid w:val="00500F48"/>
    <w:rsid w:val="0050178F"/>
    <w:rsid w:val="00502BA9"/>
    <w:rsid w:val="00502C63"/>
    <w:rsid w:val="005037EE"/>
    <w:rsid w:val="00503D70"/>
    <w:rsid w:val="0050424C"/>
    <w:rsid w:val="00504373"/>
    <w:rsid w:val="00504CCF"/>
    <w:rsid w:val="005051C0"/>
    <w:rsid w:val="005070F1"/>
    <w:rsid w:val="005073FF"/>
    <w:rsid w:val="0051041A"/>
    <w:rsid w:val="005131F4"/>
    <w:rsid w:val="005153C6"/>
    <w:rsid w:val="00517D2C"/>
    <w:rsid w:val="00517D4D"/>
    <w:rsid w:val="005203D6"/>
    <w:rsid w:val="005206E4"/>
    <w:rsid w:val="00520828"/>
    <w:rsid w:val="005229CD"/>
    <w:rsid w:val="0052338B"/>
    <w:rsid w:val="00523B70"/>
    <w:rsid w:val="005245A9"/>
    <w:rsid w:val="0052527C"/>
    <w:rsid w:val="0052597D"/>
    <w:rsid w:val="00527A08"/>
    <w:rsid w:val="00531109"/>
    <w:rsid w:val="00532799"/>
    <w:rsid w:val="00533FC0"/>
    <w:rsid w:val="00534579"/>
    <w:rsid w:val="00534B2D"/>
    <w:rsid w:val="00534EBC"/>
    <w:rsid w:val="005356A2"/>
    <w:rsid w:val="00535EDA"/>
    <w:rsid w:val="00536B2C"/>
    <w:rsid w:val="00540426"/>
    <w:rsid w:val="00540474"/>
    <w:rsid w:val="00540D64"/>
    <w:rsid w:val="00541C96"/>
    <w:rsid w:val="00541F0C"/>
    <w:rsid w:val="00542A30"/>
    <w:rsid w:val="0054419B"/>
    <w:rsid w:val="00544344"/>
    <w:rsid w:val="0054596D"/>
    <w:rsid w:val="005469A3"/>
    <w:rsid w:val="00551A0F"/>
    <w:rsid w:val="005537CF"/>
    <w:rsid w:val="00554FBF"/>
    <w:rsid w:val="00555213"/>
    <w:rsid w:val="00557C61"/>
    <w:rsid w:val="00560852"/>
    <w:rsid w:val="00562AE3"/>
    <w:rsid w:val="00564A80"/>
    <w:rsid w:val="0056517F"/>
    <w:rsid w:val="00565FB2"/>
    <w:rsid w:val="005705FB"/>
    <w:rsid w:val="00571649"/>
    <w:rsid w:val="00572A64"/>
    <w:rsid w:val="00572BFB"/>
    <w:rsid w:val="00572F2C"/>
    <w:rsid w:val="00573AB0"/>
    <w:rsid w:val="00574244"/>
    <w:rsid w:val="00574C3D"/>
    <w:rsid w:val="00575A2D"/>
    <w:rsid w:val="00575FFB"/>
    <w:rsid w:val="00576EBC"/>
    <w:rsid w:val="00577C2E"/>
    <w:rsid w:val="00582090"/>
    <w:rsid w:val="0058320E"/>
    <w:rsid w:val="005841F1"/>
    <w:rsid w:val="00584A78"/>
    <w:rsid w:val="00585731"/>
    <w:rsid w:val="005876E9"/>
    <w:rsid w:val="00587D10"/>
    <w:rsid w:val="00590B44"/>
    <w:rsid w:val="0059102C"/>
    <w:rsid w:val="005915BE"/>
    <w:rsid w:val="00594418"/>
    <w:rsid w:val="00596531"/>
    <w:rsid w:val="005A1179"/>
    <w:rsid w:val="005A1C0F"/>
    <w:rsid w:val="005A30C5"/>
    <w:rsid w:val="005A32CF"/>
    <w:rsid w:val="005A4CA8"/>
    <w:rsid w:val="005A4E53"/>
    <w:rsid w:val="005A6AC2"/>
    <w:rsid w:val="005A6D65"/>
    <w:rsid w:val="005A6E64"/>
    <w:rsid w:val="005B087E"/>
    <w:rsid w:val="005B1333"/>
    <w:rsid w:val="005B173E"/>
    <w:rsid w:val="005B1EE6"/>
    <w:rsid w:val="005B2ACD"/>
    <w:rsid w:val="005B2B2E"/>
    <w:rsid w:val="005B4FC2"/>
    <w:rsid w:val="005B54DA"/>
    <w:rsid w:val="005B5672"/>
    <w:rsid w:val="005B571D"/>
    <w:rsid w:val="005B6FE1"/>
    <w:rsid w:val="005B79E5"/>
    <w:rsid w:val="005C10C4"/>
    <w:rsid w:val="005C4A03"/>
    <w:rsid w:val="005C6560"/>
    <w:rsid w:val="005C7E16"/>
    <w:rsid w:val="005D0327"/>
    <w:rsid w:val="005D6CBA"/>
    <w:rsid w:val="005E14F3"/>
    <w:rsid w:val="005E462B"/>
    <w:rsid w:val="005E55C8"/>
    <w:rsid w:val="005E61F6"/>
    <w:rsid w:val="005E632E"/>
    <w:rsid w:val="005E63E8"/>
    <w:rsid w:val="005E704B"/>
    <w:rsid w:val="005F018D"/>
    <w:rsid w:val="005F01A0"/>
    <w:rsid w:val="005F07D2"/>
    <w:rsid w:val="005F1166"/>
    <w:rsid w:val="005F2089"/>
    <w:rsid w:val="005F24A7"/>
    <w:rsid w:val="005F36B0"/>
    <w:rsid w:val="005F3996"/>
    <w:rsid w:val="005F5F9B"/>
    <w:rsid w:val="006002C0"/>
    <w:rsid w:val="0060156A"/>
    <w:rsid w:val="0060179D"/>
    <w:rsid w:val="00602D64"/>
    <w:rsid w:val="00604797"/>
    <w:rsid w:val="00607E01"/>
    <w:rsid w:val="006102EF"/>
    <w:rsid w:val="006114B9"/>
    <w:rsid w:val="00611D5E"/>
    <w:rsid w:val="00612BE6"/>
    <w:rsid w:val="00614A18"/>
    <w:rsid w:val="006155D6"/>
    <w:rsid w:val="006164C0"/>
    <w:rsid w:val="006164C4"/>
    <w:rsid w:val="0061723F"/>
    <w:rsid w:val="006176FB"/>
    <w:rsid w:val="00620FCA"/>
    <w:rsid w:val="0062205B"/>
    <w:rsid w:val="00622D94"/>
    <w:rsid w:val="00623317"/>
    <w:rsid w:val="00623F66"/>
    <w:rsid w:val="006249DC"/>
    <w:rsid w:val="00624CFB"/>
    <w:rsid w:val="0062695E"/>
    <w:rsid w:val="00627271"/>
    <w:rsid w:val="006309E7"/>
    <w:rsid w:val="00630CBF"/>
    <w:rsid w:val="006322CF"/>
    <w:rsid w:val="006336CC"/>
    <w:rsid w:val="0063377F"/>
    <w:rsid w:val="0063570C"/>
    <w:rsid w:val="006362A9"/>
    <w:rsid w:val="006365D4"/>
    <w:rsid w:val="0063708D"/>
    <w:rsid w:val="00637296"/>
    <w:rsid w:val="00637590"/>
    <w:rsid w:val="00637AB9"/>
    <w:rsid w:val="00640F7D"/>
    <w:rsid w:val="00642FA2"/>
    <w:rsid w:val="00643EE4"/>
    <w:rsid w:val="00644528"/>
    <w:rsid w:val="006449BA"/>
    <w:rsid w:val="00644B84"/>
    <w:rsid w:val="00645B69"/>
    <w:rsid w:val="006465DD"/>
    <w:rsid w:val="00646C5C"/>
    <w:rsid w:val="00646E06"/>
    <w:rsid w:val="006475FB"/>
    <w:rsid w:val="00647B95"/>
    <w:rsid w:val="006521DD"/>
    <w:rsid w:val="006523AC"/>
    <w:rsid w:val="00652BA1"/>
    <w:rsid w:val="00653C8B"/>
    <w:rsid w:val="0065505F"/>
    <w:rsid w:val="00656E79"/>
    <w:rsid w:val="00656EE9"/>
    <w:rsid w:val="0066082A"/>
    <w:rsid w:val="00661053"/>
    <w:rsid w:val="00661620"/>
    <w:rsid w:val="006625B7"/>
    <w:rsid w:val="00662D79"/>
    <w:rsid w:val="006641CF"/>
    <w:rsid w:val="00664473"/>
    <w:rsid w:val="006658B0"/>
    <w:rsid w:val="00670319"/>
    <w:rsid w:val="00670582"/>
    <w:rsid w:val="0067112A"/>
    <w:rsid w:val="00673BC3"/>
    <w:rsid w:val="00673FA4"/>
    <w:rsid w:val="00677166"/>
    <w:rsid w:val="00681CAA"/>
    <w:rsid w:val="00681CBD"/>
    <w:rsid w:val="00681DF6"/>
    <w:rsid w:val="00682EB0"/>
    <w:rsid w:val="00683676"/>
    <w:rsid w:val="00683F56"/>
    <w:rsid w:val="006852FC"/>
    <w:rsid w:val="00685A8F"/>
    <w:rsid w:val="00686A12"/>
    <w:rsid w:val="00686A8C"/>
    <w:rsid w:val="00687E70"/>
    <w:rsid w:val="00691168"/>
    <w:rsid w:val="006924B5"/>
    <w:rsid w:val="00692A96"/>
    <w:rsid w:val="006930C6"/>
    <w:rsid w:val="0069438D"/>
    <w:rsid w:val="00695075"/>
    <w:rsid w:val="00695B64"/>
    <w:rsid w:val="006A14B9"/>
    <w:rsid w:val="006A29D9"/>
    <w:rsid w:val="006A6B1E"/>
    <w:rsid w:val="006B0224"/>
    <w:rsid w:val="006B1ECD"/>
    <w:rsid w:val="006B26E7"/>
    <w:rsid w:val="006B36F5"/>
    <w:rsid w:val="006B3E84"/>
    <w:rsid w:val="006B562B"/>
    <w:rsid w:val="006B65B2"/>
    <w:rsid w:val="006C010E"/>
    <w:rsid w:val="006C207F"/>
    <w:rsid w:val="006C2CD3"/>
    <w:rsid w:val="006C3549"/>
    <w:rsid w:val="006C6272"/>
    <w:rsid w:val="006C64BF"/>
    <w:rsid w:val="006D29A8"/>
    <w:rsid w:val="006D2AF7"/>
    <w:rsid w:val="006D3314"/>
    <w:rsid w:val="006D3681"/>
    <w:rsid w:val="006D649B"/>
    <w:rsid w:val="006D65B3"/>
    <w:rsid w:val="006E1563"/>
    <w:rsid w:val="006E253F"/>
    <w:rsid w:val="006E28FA"/>
    <w:rsid w:val="006E3277"/>
    <w:rsid w:val="006E63E3"/>
    <w:rsid w:val="006F0AF7"/>
    <w:rsid w:val="006F19D6"/>
    <w:rsid w:val="006F3715"/>
    <w:rsid w:val="006F3BCF"/>
    <w:rsid w:val="006F4478"/>
    <w:rsid w:val="006F5404"/>
    <w:rsid w:val="006F6DCE"/>
    <w:rsid w:val="006F700B"/>
    <w:rsid w:val="006F7713"/>
    <w:rsid w:val="00700B3A"/>
    <w:rsid w:val="00700E35"/>
    <w:rsid w:val="007021F2"/>
    <w:rsid w:val="00702E6E"/>
    <w:rsid w:val="00704471"/>
    <w:rsid w:val="00704985"/>
    <w:rsid w:val="00705A70"/>
    <w:rsid w:val="00710D5C"/>
    <w:rsid w:val="007131F2"/>
    <w:rsid w:val="007135D3"/>
    <w:rsid w:val="0071402A"/>
    <w:rsid w:val="007162CA"/>
    <w:rsid w:val="00717CAC"/>
    <w:rsid w:val="00720AA8"/>
    <w:rsid w:val="00721C6A"/>
    <w:rsid w:val="007229F2"/>
    <w:rsid w:val="00722AF1"/>
    <w:rsid w:val="00724032"/>
    <w:rsid w:val="00724895"/>
    <w:rsid w:val="00724AF4"/>
    <w:rsid w:val="00724CB0"/>
    <w:rsid w:val="00725EBF"/>
    <w:rsid w:val="007279FF"/>
    <w:rsid w:val="00727A77"/>
    <w:rsid w:val="0073016F"/>
    <w:rsid w:val="007323A5"/>
    <w:rsid w:val="0073551A"/>
    <w:rsid w:val="007370D9"/>
    <w:rsid w:val="007372E3"/>
    <w:rsid w:val="00744002"/>
    <w:rsid w:val="007441C4"/>
    <w:rsid w:val="00744802"/>
    <w:rsid w:val="00744D7D"/>
    <w:rsid w:val="007451DE"/>
    <w:rsid w:val="007473EE"/>
    <w:rsid w:val="00747708"/>
    <w:rsid w:val="00747C19"/>
    <w:rsid w:val="00753DD1"/>
    <w:rsid w:val="00755F47"/>
    <w:rsid w:val="00756561"/>
    <w:rsid w:val="00756C69"/>
    <w:rsid w:val="00757816"/>
    <w:rsid w:val="00757CAF"/>
    <w:rsid w:val="0076040A"/>
    <w:rsid w:val="00760848"/>
    <w:rsid w:val="007618C4"/>
    <w:rsid w:val="007626BE"/>
    <w:rsid w:val="00762D44"/>
    <w:rsid w:val="00763815"/>
    <w:rsid w:val="00764746"/>
    <w:rsid w:val="007655A4"/>
    <w:rsid w:val="00771AAC"/>
    <w:rsid w:val="00773508"/>
    <w:rsid w:val="00774C85"/>
    <w:rsid w:val="00780029"/>
    <w:rsid w:val="00780AA6"/>
    <w:rsid w:val="00780B12"/>
    <w:rsid w:val="00781160"/>
    <w:rsid w:val="00781D20"/>
    <w:rsid w:val="007820AA"/>
    <w:rsid w:val="00782FF7"/>
    <w:rsid w:val="00783CA3"/>
    <w:rsid w:val="007846C6"/>
    <w:rsid w:val="007850F5"/>
    <w:rsid w:val="00785581"/>
    <w:rsid w:val="00785D1B"/>
    <w:rsid w:val="00786DAF"/>
    <w:rsid w:val="007874E4"/>
    <w:rsid w:val="007876AB"/>
    <w:rsid w:val="00790E56"/>
    <w:rsid w:val="00793407"/>
    <w:rsid w:val="0079364D"/>
    <w:rsid w:val="00794273"/>
    <w:rsid w:val="007949BD"/>
    <w:rsid w:val="00794BD2"/>
    <w:rsid w:val="00794C3F"/>
    <w:rsid w:val="00795DCB"/>
    <w:rsid w:val="0079674C"/>
    <w:rsid w:val="00797B58"/>
    <w:rsid w:val="007A0002"/>
    <w:rsid w:val="007A0D19"/>
    <w:rsid w:val="007A17D5"/>
    <w:rsid w:val="007A18DB"/>
    <w:rsid w:val="007A23B6"/>
    <w:rsid w:val="007A2452"/>
    <w:rsid w:val="007A50C5"/>
    <w:rsid w:val="007A51E6"/>
    <w:rsid w:val="007A5877"/>
    <w:rsid w:val="007A5D38"/>
    <w:rsid w:val="007A6306"/>
    <w:rsid w:val="007B066F"/>
    <w:rsid w:val="007B117B"/>
    <w:rsid w:val="007B1841"/>
    <w:rsid w:val="007B2018"/>
    <w:rsid w:val="007B23E3"/>
    <w:rsid w:val="007B3E5B"/>
    <w:rsid w:val="007B4419"/>
    <w:rsid w:val="007B4450"/>
    <w:rsid w:val="007B4FE0"/>
    <w:rsid w:val="007B5C66"/>
    <w:rsid w:val="007B680F"/>
    <w:rsid w:val="007B6E9D"/>
    <w:rsid w:val="007B7021"/>
    <w:rsid w:val="007B787C"/>
    <w:rsid w:val="007C0A96"/>
    <w:rsid w:val="007C2244"/>
    <w:rsid w:val="007C31B1"/>
    <w:rsid w:val="007C3850"/>
    <w:rsid w:val="007C4581"/>
    <w:rsid w:val="007C5987"/>
    <w:rsid w:val="007C5C5A"/>
    <w:rsid w:val="007C5E2A"/>
    <w:rsid w:val="007C5F48"/>
    <w:rsid w:val="007C6906"/>
    <w:rsid w:val="007D1D99"/>
    <w:rsid w:val="007D1F8C"/>
    <w:rsid w:val="007D408E"/>
    <w:rsid w:val="007D4917"/>
    <w:rsid w:val="007D5D6F"/>
    <w:rsid w:val="007D64AC"/>
    <w:rsid w:val="007D6E12"/>
    <w:rsid w:val="007E1CEF"/>
    <w:rsid w:val="007E512C"/>
    <w:rsid w:val="007E6DAD"/>
    <w:rsid w:val="007E77CB"/>
    <w:rsid w:val="007F1A4D"/>
    <w:rsid w:val="007F1C51"/>
    <w:rsid w:val="007F1FF6"/>
    <w:rsid w:val="007F3C80"/>
    <w:rsid w:val="007F4382"/>
    <w:rsid w:val="007F5644"/>
    <w:rsid w:val="007F6B2C"/>
    <w:rsid w:val="007F6CE7"/>
    <w:rsid w:val="00800582"/>
    <w:rsid w:val="008024C5"/>
    <w:rsid w:val="00802773"/>
    <w:rsid w:val="0080352E"/>
    <w:rsid w:val="00803B88"/>
    <w:rsid w:val="00804B88"/>
    <w:rsid w:val="008053A5"/>
    <w:rsid w:val="00805738"/>
    <w:rsid w:val="0081095F"/>
    <w:rsid w:val="00811389"/>
    <w:rsid w:val="00811956"/>
    <w:rsid w:val="00811E3A"/>
    <w:rsid w:val="00812D23"/>
    <w:rsid w:val="00813223"/>
    <w:rsid w:val="008154A9"/>
    <w:rsid w:val="00817069"/>
    <w:rsid w:val="00817703"/>
    <w:rsid w:val="00820977"/>
    <w:rsid w:val="00820CF0"/>
    <w:rsid w:val="008221E6"/>
    <w:rsid w:val="00822FC4"/>
    <w:rsid w:val="00823138"/>
    <w:rsid w:val="00823B50"/>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4D40"/>
    <w:rsid w:val="00845E98"/>
    <w:rsid w:val="00846079"/>
    <w:rsid w:val="00846D5D"/>
    <w:rsid w:val="00847066"/>
    <w:rsid w:val="00847538"/>
    <w:rsid w:val="00847F13"/>
    <w:rsid w:val="008524BF"/>
    <w:rsid w:val="00853928"/>
    <w:rsid w:val="0085597C"/>
    <w:rsid w:val="0085709A"/>
    <w:rsid w:val="00857411"/>
    <w:rsid w:val="00857BAD"/>
    <w:rsid w:val="0086036E"/>
    <w:rsid w:val="008629C1"/>
    <w:rsid w:val="00862E24"/>
    <w:rsid w:val="0086313B"/>
    <w:rsid w:val="00863A6A"/>
    <w:rsid w:val="00863BCD"/>
    <w:rsid w:val="0087129B"/>
    <w:rsid w:val="00872D5E"/>
    <w:rsid w:val="00873403"/>
    <w:rsid w:val="0087597C"/>
    <w:rsid w:val="00875BB5"/>
    <w:rsid w:val="00877703"/>
    <w:rsid w:val="0088120A"/>
    <w:rsid w:val="00883498"/>
    <w:rsid w:val="00883864"/>
    <w:rsid w:val="008838F3"/>
    <w:rsid w:val="00884C98"/>
    <w:rsid w:val="00885742"/>
    <w:rsid w:val="00890D92"/>
    <w:rsid w:val="00891D24"/>
    <w:rsid w:val="00896EFE"/>
    <w:rsid w:val="0089708A"/>
    <w:rsid w:val="008A0315"/>
    <w:rsid w:val="008A27BD"/>
    <w:rsid w:val="008A2F1A"/>
    <w:rsid w:val="008A437F"/>
    <w:rsid w:val="008B1A0D"/>
    <w:rsid w:val="008B1CE2"/>
    <w:rsid w:val="008B3A4E"/>
    <w:rsid w:val="008B419F"/>
    <w:rsid w:val="008B46FE"/>
    <w:rsid w:val="008B535D"/>
    <w:rsid w:val="008B5721"/>
    <w:rsid w:val="008B5F11"/>
    <w:rsid w:val="008B687C"/>
    <w:rsid w:val="008B6F14"/>
    <w:rsid w:val="008C043A"/>
    <w:rsid w:val="008C05FD"/>
    <w:rsid w:val="008C07AD"/>
    <w:rsid w:val="008C1248"/>
    <w:rsid w:val="008C1B44"/>
    <w:rsid w:val="008C4069"/>
    <w:rsid w:val="008C40E4"/>
    <w:rsid w:val="008C490F"/>
    <w:rsid w:val="008C4C62"/>
    <w:rsid w:val="008D0916"/>
    <w:rsid w:val="008D18B3"/>
    <w:rsid w:val="008D2A25"/>
    <w:rsid w:val="008D4020"/>
    <w:rsid w:val="008D4D43"/>
    <w:rsid w:val="008D4EE9"/>
    <w:rsid w:val="008D642D"/>
    <w:rsid w:val="008D6D4B"/>
    <w:rsid w:val="008D6F71"/>
    <w:rsid w:val="008D7DEB"/>
    <w:rsid w:val="008E04CF"/>
    <w:rsid w:val="008E1667"/>
    <w:rsid w:val="008E405A"/>
    <w:rsid w:val="008E563C"/>
    <w:rsid w:val="008E695B"/>
    <w:rsid w:val="008E6DFE"/>
    <w:rsid w:val="008E74E9"/>
    <w:rsid w:val="008F0255"/>
    <w:rsid w:val="008F0387"/>
    <w:rsid w:val="008F1245"/>
    <w:rsid w:val="008F2427"/>
    <w:rsid w:val="008F2E6B"/>
    <w:rsid w:val="008F327D"/>
    <w:rsid w:val="008F3B18"/>
    <w:rsid w:val="008F4D05"/>
    <w:rsid w:val="008F7208"/>
    <w:rsid w:val="00902031"/>
    <w:rsid w:val="0090331B"/>
    <w:rsid w:val="0090481F"/>
    <w:rsid w:val="0090677E"/>
    <w:rsid w:val="00911ED9"/>
    <w:rsid w:val="009122D9"/>
    <w:rsid w:val="00914044"/>
    <w:rsid w:val="00915E75"/>
    <w:rsid w:val="009168B5"/>
    <w:rsid w:val="009172B3"/>
    <w:rsid w:val="00917896"/>
    <w:rsid w:val="009179A8"/>
    <w:rsid w:val="00920E94"/>
    <w:rsid w:val="00922BD5"/>
    <w:rsid w:val="00922F0E"/>
    <w:rsid w:val="00924295"/>
    <w:rsid w:val="00927680"/>
    <w:rsid w:val="00927B06"/>
    <w:rsid w:val="00927EB0"/>
    <w:rsid w:val="00933552"/>
    <w:rsid w:val="00933A1B"/>
    <w:rsid w:val="00935043"/>
    <w:rsid w:val="00935A40"/>
    <w:rsid w:val="00935C0C"/>
    <w:rsid w:val="009364B8"/>
    <w:rsid w:val="009367D3"/>
    <w:rsid w:val="009418B0"/>
    <w:rsid w:val="00941A6F"/>
    <w:rsid w:val="00942140"/>
    <w:rsid w:val="00942867"/>
    <w:rsid w:val="00945F55"/>
    <w:rsid w:val="00947292"/>
    <w:rsid w:val="00950505"/>
    <w:rsid w:val="00952F51"/>
    <w:rsid w:val="00954C74"/>
    <w:rsid w:val="00955244"/>
    <w:rsid w:val="009574FB"/>
    <w:rsid w:val="00960D7B"/>
    <w:rsid w:val="00962825"/>
    <w:rsid w:val="009636E9"/>
    <w:rsid w:val="00964F94"/>
    <w:rsid w:val="009666FD"/>
    <w:rsid w:val="00967218"/>
    <w:rsid w:val="00967982"/>
    <w:rsid w:val="00970D02"/>
    <w:rsid w:val="009716D7"/>
    <w:rsid w:val="00972F14"/>
    <w:rsid w:val="009744F3"/>
    <w:rsid w:val="00975D0F"/>
    <w:rsid w:val="00975D50"/>
    <w:rsid w:val="0097614A"/>
    <w:rsid w:val="00976A52"/>
    <w:rsid w:val="0098025A"/>
    <w:rsid w:val="00984B64"/>
    <w:rsid w:val="0098597C"/>
    <w:rsid w:val="009866C0"/>
    <w:rsid w:val="00986929"/>
    <w:rsid w:val="00987BAD"/>
    <w:rsid w:val="00992EC1"/>
    <w:rsid w:val="009930FA"/>
    <w:rsid w:val="00996548"/>
    <w:rsid w:val="00997C6D"/>
    <w:rsid w:val="00997E13"/>
    <w:rsid w:val="009A0306"/>
    <w:rsid w:val="009A0763"/>
    <w:rsid w:val="009A15E5"/>
    <w:rsid w:val="009A19BE"/>
    <w:rsid w:val="009A1B25"/>
    <w:rsid w:val="009A1EFC"/>
    <w:rsid w:val="009A29BD"/>
    <w:rsid w:val="009A349F"/>
    <w:rsid w:val="009A365A"/>
    <w:rsid w:val="009A3EF0"/>
    <w:rsid w:val="009A56FC"/>
    <w:rsid w:val="009A61FA"/>
    <w:rsid w:val="009B057A"/>
    <w:rsid w:val="009B0E50"/>
    <w:rsid w:val="009B1209"/>
    <w:rsid w:val="009B196B"/>
    <w:rsid w:val="009B37F9"/>
    <w:rsid w:val="009B522D"/>
    <w:rsid w:val="009B5C63"/>
    <w:rsid w:val="009B7413"/>
    <w:rsid w:val="009B77D8"/>
    <w:rsid w:val="009B7BB5"/>
    <w:rsid w:val="009C094C"/>
    <w:rsid w:val="009C0EFB"/>
    <w:rsid w:val="009C1484"/>
    <w:rsid w:val="009C15E8"/>
    <w:rsid w:val="009C186D"/>
    <w:rsid w:val="009C291E"/>
    <w:rsid w:val="009C2B28"/>
    <w:rsid w:val="009C386B"/>
    <w:rsid w:val="009C39AC"/>
    <w:rsid w:val="009C3B53"/>
    <w:rsid w:val="009C4C05"/>
    <w:rsid w:val="009C7260"/>
    <w:rsid w:val="009D06C8"/>
    <w:rsid w:val="009D2DCC"/>
    <w:rsid w:val="009D45E3"/>
    <w:rsid w:val="009D47C3"/>
    <w:rsid w:val="009D4DC3"/>
    <w:rsid w:val="009D539B"/>
    <w:rsid w:val="009D5E8C"/>
    <w:rsid w:val="009D7000"/>
    <w:rsid w:val="009E00DE"/>
    <w:rsid w:val="009E034F"/>
    <w:rsid w:val="009E192A"/>
    <w:rsid w:val="009E2336"/>
    <w:rsid w:val="009E24E0"/>
    <w:rsid w:val="009E3233"/>
    <w:rsid w:val="009E4CA4"/>
    <w:rsid w:val="009E756D"/>
    <w:rsid w:val="009E7D6D"/>
    <w:rsid w:val="009E7E38"/>
    <w:rsid w:val="009F1DC5"/>
    <w:rsid w:val="009F259F"/>
    <w:rsid w:val="009F3C06"/>
    <w:rsid w:val="009F3C59"/>
    <w:rsid w:val="009F56E6"/>
    <w:rsid w:val="009F71EE"/>
    <w:rsid w:val="00A0036B"/>
    <w:rsid w:val="00A0059B"/>
    <w:rsid w:val="00A0124F"/>
    <w:rsid w:val="00A029A6"/>
    <w:rsid w:val="00A04A37"/>
    <w:rsid w:val="00A056BC"/>
    <w:rsid w:val="00A07369"/>
    <w:rsid w:val="00A07DC4"/>
    <w:rsid w:val="00A10C3A"/>
    <w:rsid w:val="00A115C3"/>
    <w:rsid w:val="00A1339C"/>
    <w:rsid w:val="00A13B1D"/>
    <w:rsid w:val="00A13FC0"/>
    <w:rsid w:val="00A14010"/>
    <w:rsid w:val="00A1539D"/>
    <w:rsid w:val="00A2032C"/>
    <w:rsid w:val="00A248B6"/>
    <w:rsid w:val="00A25AF9"/>
    <w:rsid w:val="00A305C9"/>
    <w:rsid w:val="00A3230E"/>
    <w:rsid w:val="00A34AF6"/>
    <w:rsid w:val="00A34DD7"/>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4796"/>
    <w:rsid w:val="00A5600F"/>
    <w:rsid w:val="00A56796"/>
    <w:rsid w:val="00A56D6E"/>
    <w:rsid w:val="00A56E8D"/>
    <w:rsid w:val="00A61E80"/>
    <w:rsid w:val="00A6273D"/>
    <w:rsid w:val="00A64DD5"/>
    <w:rsid w:val="00A6649F"/>
    <w:rsid w:val="00A6787C"/>
    <w:rsid w:val="00A70508"/>
    <w:rsid w:val="00A70D39"/>
    <w:rsid w:val="00A72EA2"/>
    <w:rsid w:val="00A758BD"/>
    <w:rsid w:val="00A75951"/>
    <w:rsid w:val="00A80874"/>
    <w:rsid w:val="00A80955"/>
    <w:rsid w:val="00A81A58"/>
    <w:rsid w:val="00A81AC1"/>
    <w:rsid w:val="00A81D3F"/>
    <w:rsid w:val="00A84AC7"/>
    <w:rsid w:val="00A84DCE"/>
    <w:rsid w:val="00A86407"/>
    <w:rsid w:val="00A87ABC"/>
    <w:rsid w:val="00A87C70"/>
    <w:rsid w:val="00A90310"/>
    <w:rsid w:val="00A919DC"/>
    <w:rsid w:val="00A91A1D"/>
    <w:rsid w:val="00A91ED1"/>
    <w:rsid w:val="00A929AA"/>
    <w:rsid w:val="00A94488"/>
    <w:rsid w:val="00A94646"/>
    <w:rsid w:val="00A94CBE"/>
    <w:rsid w:val="00A95554"/>
    <w:rsid w:val="00A95A72"/>
    <w:rsid w:val="00A96C78"/>
    <w:rsid w:val="00A96CC9"/>
    <w:rsid w:val="00AA176C"/>
    <w:rsid w:val="00AA1837"/>
    <w:rsid w:val="00AA2BE4"/>
    <w:rsid w:val="00AA565E"/>
    <w:rsid w:val="00AA5963"/>
    <w:rsid w:val="00AA5A1D"/>
    <w:rsid w:val="00AA64C6"/>
    <w:rsid w:val="00AA6ABC"/>
    <w:rsid w:val="00AB10F0"/>
    <w:rsid w:val="00AB21D2"/>
    <w:rsid w:val="00AB23A6"/>
    <w:rsid w:val="00AB5846"/>
    <w:rsid w:val="00AB5BD9"/>
    <w:rsid w:val="00AB6F9E"/>
    <w:rsid w:val="00AC09AE"/>
    <w:rsid w:val="00AC0B76"/>
    <w:rsid w:val="00AC514B"/>
    <w:rsid w:val="00AC5546"/>
    <w:rsid w:val="00AC56CF"/>
    <w:rsid w:val="00AD10F8"/>
    <w:rsid w:val="00AD41B2"/>
    <w:rsid w:val="00AD5940"/>
    <w:rsid w:val="00AE0834"/>
    <w:rsid w:val="00AE0DB0"/>
    <w:rsid w:val="00AE2351"/>
    <w:rsid w:val="00AE24B0"/>
    <w:rsid w:val="00AE5F87"/>
    <w:rsid w:val="00AF0BAF"/>
    <w:rsid w:val="00AF3C60"/>
    <w:rsid w:val="00AF4FC4"/>
    <w:rsid w:val="00AF69F7"/>
    <w:rsid w:val="00B00680"/>
    <w:rsid w:val="00B01712"/>
    <w:rsid w:val="00B01895"/>
    <w:rsid w:val="00B03487"/>
    <w:rsid w:val="00B046B2"/>
    <w:rsid w:val="00B0523E"/>
    <w:rsid w:val="00B05880"/>
    <w:rsid w:val="00B05AE2"/>
    <w:rsid w:val="00B0600A"/>
    <w:rsid w:val="00B0634A"/>
    <w:rsid w:val="00B0685A"/>
    <w:rsid w:val="00B07267"/>
    <w:rsid w:val="00B10D25"/>
    <w:rsid w:val="00B11313"/>
    <w:rsid w:val="00B11BE1"/>
    <w:rsid w:val="00B1396A"/>
    <w:rsid w:val="00B179CF"/>
    <w:rsid w:val="00B20247"/>
    <w:rsid w:val="00B21DF3"/>
    <w:rsid w:val="00B21E36"/>
    <w:rsid w:val="00B226EF"/>
    <w:rsid w:val="00B23348"/>
    <w:rsid w:val="00B236F1"/>
    <w:rsid w:val="00B2447F"/>
    <w:rsid w:val="00B271E0"/>
    <w:rsid w:val="00B27428"/>
    <w:rsid w:val="00B32DF8"/>
    <w:rsid w:val="00B34162"/>
    <w:rsid w:val="00B3666A"/>
    <w:rsid w:val="00B3682B"/>
    <w:rsid w:val="00B3683C"/>
    <w:rsid w:val="00B42371"/>
    <w:rsid w:val="00B44151"/>
    <w:rsid w:val="00B4498C"/>
    <w:rsid w:val="00B44ACE"/>
    <w:rsid w:val="00B45200"/>
    <w:rsid w:val="00B4666E"/>
    <w:rsid w:val="00B469A1"/>
    <w:rsid w:val="00B47E42"/>
    <w:rsid w:val="00B52F3C"/>
    <w:rsid w:val="00B533DE"/>
    <w:rsid w:val="00B53DAC"/>
    <w:rsid w:val="00B54537"/>
    <w:rsid w:val="00B55997"/>
    <w:rsid w:val="00B57011"/>
    <w:rsid w:val="00B570BF"/>
    <w:rsid w:val="00B5799C"/>
    <w:rsid w:val="00B60F4C"/>
    <w:rsid w:val="00B6131A"/>
    <w:rsid w:val="00B6137B"/>
    <w:rsid w:val="00B61650"/>
    <w:rsid w:val="00B623DD"/>
    <w:rsid w:val="00B62CE6"/>
    <w:rsid w:val="00B63035"/>
    <w:rsid w:val="00B64645"/>
    <w:rsid w:val="00B65DCC"/>
    <w:rsid w:val="00B662A5"/>
    <w:rsid w:val="00B66322"/>
    <w:rsid w:val="00B66FC1"/>
    <w:rsid w:val="00B70E42"/>
    <w:rsid w:val="00B7159B"/>
    <w:rsid w:val="00B71A5D"/>
    <w:rsid w:val="00B71F1A"/>
    <w:rsid w:val="00B7238B"/>
    <w:rsid w:val="00B73712"/>
    <w:rsid w:val="00B737B5"/>
    <w:rsid w:val="00B76555"/>
    <w:rsid w:val="00B7760C"/>
    <w:rsid w:val="00B7799F"/>
    <w:rsid w:val="00B82447"/>
    <w:rsid w:val="00B829E1"/>
    <w:rsid w:val="00B8377E"/>
    <w:rsid w:val="00B843CF"/>
    <w:rsid w:val="00B84C6D"/>
    <w:rsid w:val="00B84D2B"/>
    <w:rsid w:val="00B85192"/>
    <w:rsid w:val="00B86166"/>
    <w:rsid w:val="00B9064B"/>
    <w:rsid w:val="00B919FE"/>
    <w:rsid w:val="00B92CB0"/>
    <w:rsid w:val="00B93A1A"/>
    <w:rsid w:val="00B9402B"/>
    <w:rsid w:val="00B9799F"/>
    <w:rsid w:val="00B97C98"/>
    <w:rsid w:val="00BA0194"/>
    <w:rsid w:val="00BA0D49"/>
    <w:rsid w:val="00BA169C"/>
    <w:rsid w:val="00BA221D"/>
    <w:rsid w:val="00BA35B8"/>
    <w:rsid w:val="00BA3F9E"/>
    <w:rsid w:val="00BA57AE"/>
    <w:rsid w:val="00BA5FCF"/>
    <w:rsid w:val="00BA63D6"/>
    <w:rsid w:val="00BA7BBB"/>
    <w:rsid w:val="00BB001A"/>
    <w:rsid w:val="00BB0B1F"/>
    <w:rsid w:val="00BB1554"/>
    <w:rsid w:val="00BB21FF"/>
    <w:rsid w:val="00BB27D3"/>
    <w:rsid w:val="00BB2FFA"/>
    <w:rsid w:val="00BB3A9D"/>
    <w:rsid w:val="00BB3B9B"/>
    <w:rsid w:val="00BB3E17"/>
    <w:rsid w:val="00BB3EAA"/>
    <w:rsid w:val="00BB4369"/>
    <w:rsid w:val="00BB4831"/>
    <w:rsid w:val="00BB51AA"/>
    <w:rsid w:val="00BB554C"/>
    <w:rsid w:val="00BB657A"/>
    <w:rsid w:val="00BB7365"/>
    <w:rsid w:val="00BC08FC"/>
    <w:rsid w:val="00BC0B18"/>
    <w:rsid w:val="00BC1B4C"/>
    <w:rsid w:val="00BC1C14"/>
    <w:rsid w:val="00BC1D8F"/>
    <w:rsid w:val="00BC6551"/>
    <w:rsid w:val="00BC6EC6"/>
    <w:rsid w:val="00BC7113"/>
    <w:rsid w:val="00BD08D3"/>
    <w:rsid w:val="00BD1E20"/>
    <w:rsid w:val="00BD2928"/>
    <w:rsid w:val="00BD411A"/>
    <w:rsid w:val="00BD657C"/>
    <w:rsid w:val="00BD72B0"/>
    <w:rsid w:val="00BD79BA"/>
    <w:rsid w:val="00BE1AC2"/>
    <w:rsid w:val="00BE1B49"/>
    <w:rsid w:val="00BE3CB4"/>
    <w:rsid w:val="00BE41C0"/>
    <w:rsid w:val="00BE4960"/>
    <w:rsid w:val="00BF050A"/>
    <w:rsid w:val="00BF430C"/>
    <w:rsid w:val="00BF4A32"/>
    <w:rsid w:val="00BF56DA"/>
    <w:rsid w:val="00BF619A"/>
    <w:rsid w:val="00BF68DB"/>
    <w:rsid w:val="00BF6E24"/>
    <w:rsid w:val="00BF7945"/>
    <w:rsid w:val="00C039FA"/>
    <w:rsid w:val="00C0563D"/>
    <w:rsid w:val="00C06973"/>
    <w:rsid w:val="00C06E81"/>
    <w:rsid w:val="00C10688"/>
    <w:rsid w:val="00C119E3"/>
    <w:rsid w:val="00C125E8"/>
    <w:rsid w:val="00C16D5F"/>
    <w:rsid w:val="00C20AB1"/>
    <w:rsid w:val="00C20F91"/>
    <w:rsid w:val="00C23415"/>
    <w:rsid w:val="00C270E9"/>
    <w:rsid w:val="00C30926"/>
    <w:rsid w:val="00C31BA4"/>
    <w:rsid w:val="00C3268C"/>
    <w:rsid w:val="00C32982"/>
    <w:rsid w:val="00C33A36"/>
    <w:rsid w:val="00C33EAE"/>
    <w:rsid w:val="00C34142"/>
    <w:rsid w:val="00C36B77"/>
    <w:rsid w:val="00C3701C"/>
    <w:rsid w:val="00C3775E"/>
    <w:rsid w:val="00C41110"/>
    <w:rsid w:val="00C41D9A"/>
    <w:rsid w:val="00C441BA"/>
    <w:rsid w:val="00C46684"/>
    <w:rsid w:val="00C46B09"/>
    <w:rsid w:val="00C5160E"/>
    <w:rsid w:val="00C525F4"/>
    <w:rsid w:val="00C5263D"/>
    <w:rsid w:val="00C530E4"/>
    <w:rsid w:val="00C54358"/>
    <w:rsid w:val="00C55DB6"/>
    <w:rsid w:val="00C65E00"/>
    <w:rsid w:val="00C66069"/>
    <w:rsid w:val="00C67C84"/>
    <w:rsid w:val="00C70705"/>
    <w:rsid w:val="00C7094E"/>
    <w:rsid w:val="00C7103A"/>
    <w:rsid w:val="00C72EC6"/>
    <w:rsid w:val="00C74146"/>
    <w:rsid w:val="00C7740B"/>
    <w:rsid w:val="00C9087C"/>
    <w:rsid w:val="00C91548"/>
    <w:rsid w:val="00C915A6"/>
    <w:rsid w:val="00C9266C"/>
    <w:rsid w:val="00C938D2"/>
    <w:rsid w:val="00C946CA"/>
    <w:rsid w:val="00C94702"/>
    <w:rsid w:val="00C94C2D"/>
    <w:rsid w:val="00C94F77"/>
    <w:rsid w:val="00C95F27"/>
    <w:rsid w:val="00C96561"/>
    <w:rsid w:val="00C9678A"/>
    <w:rsid w:val="00CA06D0"/>
    <w:rsid w:val="00CA0B23"/>
    <w:rsid w:val="00CA0BFC"/>
    <w:rsid w:val="00CA15F2"/>
    <w:rsid w:val="00CA1C8F"/>
    <w:rsid w:val="00CA31C6"/>
    <w:rsid w:val="00CA4352"/>
    <w:rsid w:val="00CA491C"/>
    <w:rsid w:val="00CA5715"/>
    <w:rsid w:val="00CA58D4"/>
    <w:rsid w:val="00CB05FB"/>
    <w:rsid w:val="00CB174A"/>
    <w:rsid w:val="00CC0A03"/>
    <w:rsid w:val="00CC0C8C"/>
    <w:rsid w:val="00CC0DF3"/>
    <w:rsid w:val="00CC2376"/>
    <w:rsid w:val="00CC7BCA"/>
    <w:rsid w:val="00CD0B35"/>
    <w:rsid w:val="00CD5E2C"/>
    <w:rsid w:val="00CD690A"/>
    <w:rsid w:val="00CD70EA"/>
    <w:rsid w:val="00CE1C30"/>
    <w:rsid w:val="00CE29C4"/>
    <w:rsid w:val="00CE3DAC"/>
    <w:rsid w:val="00CE43AF"/>
    <w:rsid w:val="00CE53ED"/>
    <w:rsid w:val="00CE63F2"/>
    <w:rsid w:val="00CF1BD8"/>
    <w:rsid w:val="00CF41F1"/>
    <w:rsid w:val="00CF469E"/>
    <w:rsid w:val="00CF494D"/>
    <w:rsid w:val="00CF6A9A"/>
    <w:rsid w:val="00CF7623"/>
    <w:rsid w:val="00CF7C29"/>
    <w:rsid w:val="00D02374"/>
    <w:rsid w:val="00D0325A"/>
    <w:rsid w:val="00D036B8"/>
    <w:rsid w:val="00D03B2E"/>
    <w:rsid w:val="00D04717"/>
    <w:rsid w:val="00D06C57"/>
    <w:rsid w:val="00D07853"/>
    <w:rsid w:val="00D10D01"/>
    <w:rsid w:val="00D13689"/>
    <w:rsid w:val="00D1373D"/>
    <w:rsid w:val="00D1469D"/>
    <w:rsid w:val="00D15141"/>
    <w:rsid w:val="00D16D7A"/>
    <w:rsid w:val="00D17636"/>
    <w:rsid w:val="00D17F5E"/>
    <w:rsid w:val="00D206CA"/>
    <w:rsid w:val="00D21567"/>
    <w:rsid w:val="00D22D5A"/>
    <w:rsid w:val="00D23DDA"/>
    <w:rsid w:val="00D2603F"/>
    <w:rsid w:val="00D262D6"/>
    <w:rsid w:val="00D26E94"/>
    <w:rsid w:val="00D2721B"/>
    <w:rsid w:val="00D276A4"/>
    <w:rsid w:val="00D32288"/>
    <w:rsid w:val="00D3305C"/>
    <w:rsid w:val="00D3352D"/>
    <w:rsid w:val="00D3496D"/>
    <w:rsid w:val="00D34C29"/>
    <w:rsid w:val="00D40D24"/>
    <w:rsid w:val="00D417DD"/>
    <w:rsid w:val="00D41CBA"/>
    <w:rsid w:val="00D42567"/>
    <w:rsid w:val="00D430BC"/>
    <w:rsid w:val="00D4502A"/>
    <w:rsid w:val="00D452CC"/>
    <w:rsid w:val="00D46848"/>
    <w:rsid w:val="00D469F7"/>
    <w:rsid w:val="00D46EEB"/>
    <w:rsid w:val="00D4702D"/>
    <w:rsid w:val="00D5017D"/>
    <w:rsid w:val="00D512D9"/>
    <w:rsid w:val="00D52EFE"/>
    <w:rsid w:val="00D56241"/>
    <w:rsid w:val="00D57824"/>
    <w:rsid w:val="00D63483"/>
    <w:rsid w:val="00D63712"/>
    <w:rsid w:val="00D64401"/>
    <w:rsid w:val="00D64955"/>
    <w:rsid w:val="00D64C6F"/>
    <w:rsid w:val="00D66529"/>
    <w:rsid w:val="00D67757"/>
    <w:rsid w:val="00D67B4B"/>
    <w:rsid w:val="00D71021"/>
    <w:rsid w:val="00D71885"/>
    <w:rsid w:val="00D72384"/>
    <w:rsid w:val="00D7459C"/>
    <w:rsid w:val="00D747FE"/>
    <w:rsid w:val="00D77425"/>
    <w:rsid w:val="00D77589"/>
    <w:rsid w:val="00D77B0F"/>
    <w:rsid w:val="00D82D63"/>
    <w:rsid w:val="00D83044"/>
    <w:rsid w:val="00D84243"/>
    <w:rsid w:val="00D87408"/>
    <w:rsid w:val="00D90285"/>
    <w:rsid w:val="00D92DAC"/>
    <w:rsid w:val="00D9318E"/>
    <w:rsid w:val="00D93739"/>
    <w:rsid w:val="00D94A95"/>
    <w:rsid w:val="00D94B4C"/>
    <w:rsid w:val="00D95149"/>
    <w:rsid w:val="00D97FBF"/>
    <w:rsid w:val="00DA0512"/>
    <w:rsid w:val="00DA0BCD"/>
    <w:rsid w:val="00DA1887"/>
    <w:rsid w:val="00DA2E73"/>
    <w:rsid w:val="00DA6209"/>
    <w:rsid w:val="00DA6B69"/>
    <w:rsid w:val="00DA7858"/>
    <w:rsid w:val="00DB26D9"/>
    <w:rsid w:val="00DB28D1"/>
    <w:rsid w:val="00DB34F6"/>
    <w:rsid w:val="00DB3C01"/>
    <w:rsid w:val="00DB6E34"/>
    <w:rsid w:val="00DB715C"/>
    <w:rsid w:val="00DC05AC"/>
    <w:rsid w:val="00DC3050"/>
    <w:rsid w:val="00DC3A4B"/>
    <w:rsid w:val="00DC4567"/>
    <w:rsid w:val="00DC4A75"/>
    <w:rsid w:val="00DC5659"/>
    <w:rsid w:val="00DD000B"/>
    <w:rsid w:val="00DD18D6"/>
    <w:rsid w:val="00DD1E5E"/>
    <w:rsid w:val="00DD2119"/>
    <w:rsid w:val="00DD23BA"/>
    <w:rsid w:val="00DD45D1"/>
    <w:rsid w:val="00DD4CBC"/>
    <w:rsid w:val="00DD5253"/>
    <w:rsid w:val="00DD6595"/>
    <w:rsid w:val="00DD6921"/>
    <w:rsid w:val="00DD7B81"/>
    <w:rsid w:val="00DE1F7B"/>
    <w:rsid w:val="00DE2028"/>
    <w:rsid w:val="00DE279E"/>
    <w:rsid w:val="00DE4C83"/>
    <w:rsid w:val="00DE554D"/>
    <w:rsid w:val="00DE795C"/>
    <w:rsid w:val="00DF070A"/>
    <w:rsid w:val="00DF0EBC"/>
    <w:rsid w:val="00DF12A4"/>
    <w:rsid w:val="00DF2380"/>
    <w:rsid w:val="00DF29E5"/>
    <w:rsid w:val="00DF2B62"/>
    <w:rsid w:val="00DF37E9"/>
    <w:rsid w:val="00DF4537"/>
    <w:rsid w:val="00DF4925"/>
    <w:rsid w:val="00DF4DAC"/>
    <w:rsid w:val="00DF692B"/>
    <w:rsid w:val="00DF7DC0"/>
    <w:rsid w:val="00E00C54"/>
    <w:rsid w:val="00E031BE"/>
    <w:rsid w:val="00E03A44"/>
    <w:rsid w:val="00E056C3"/>
    <w:rsid w:val="00E05807"/>
    <w:rsid w:val="00E06B1D"/>
    <w:rsid w:val="00E07961"/>
    <w:rsid w:val="00E07975"/>
    <w:rsid w:val="00E11999"/>
    <w:rsid w:val="00E123D4"/>
    <w:rsid w:val="00E1334E"/>
    <w:rsid w:val="00E13CBE"/>
    <w:rsid w:val="00E13D19"/>
    <w:rsid w:val="00E14FDB"/>
    <w:rsid w:val="00E16873"/>
    <w:rsid w:val="00E17021"/>
    <w:rsid w:val="00E17167"/>
    <w:rsid w:val="00E17A73"/>
    <w:rsid w:val="00E2154D"/>
    <w:rsid w:val="00E21866"/>
    <w:rsid w:val="00E2197D"/>
    <w:rsid w:val="00E21B47"/>
    <w:rsid w:val="00E222C2"/>
    <w:rsid w:val="00E22B0F"/>
    <w:rsid w:val="00E23CB2"/>
    <w:rsid w:val="00E23D12"/>
    <w:rsid w:val="00E243F5"/>
    <w:rsid w:val="00E26007"/>
    <w:rsid w:val="00E265DA"/>
    <w:rsid w:val="00E26F67"/>
    <w:rsid w:val="00E278FD"/>
    <w:rsid w:val="00E27AD8"/>
    <w:rsid w:val="00E30C60"/>
    <w:rsid w:val="00E3149F"/>
    <w:rsid w:val="00E3171D"/>
    <w:rsid w:val="00E32D5F"/>
    <w:rsid w:val="00E344FC"/>
    <w:rsid w:val="00E3534A"/>
    <w:rsid w:val="00E35646"/>
    <w:rsid w:val="00E371B0"/>
    <w:rsid w:val="00E40188"/>
    <w:rsid w:val="00E40EE2"/>
    <w:rsid w:val="00E43BE7"/>
    <w:rsid w:val="00E44B7E"/>
    <w:rsid w:val="00E45A9A"/>
    <w:rsid w:val="00E45DF7"/>
    <w:rsid w:val="00E46A53"/>
    <w:rsid w:val="00E5014C"/>
    <w:rsid w:val="00E51D5E"/>
    <w:rsid w:val="00E520FD"/>
    <w:rsid w:val="00E52508"/>
    <w:rsid w:val="00E535E5"/>
    <w:rsid w:val="00E54773"/>
    <w:rsid w:val="00E5560C"/>
    <w:rsid w:val="00E56011"/>
    <w:rsid w:val="00E57B69"/>
    <w:rsid w:val="00E60540"/>
    <w:rsid w:val="00E608C3"/>
    <w:rsid w:val="00E61D47"/>
    <w:rsid w:val="00E65952"/>
    <w:rsid w:val="00E663E1"/>
    <w:rsid w:val="00E6655E"/>
    <w:rsid w:val="00E7175F"/>
    <w:rsid w:val="00E72C9D"/>
    <w:rsid w:val="00E73046"/>
    <w:rsid w:val="00E7364B"/>
    <w:rsid w:val="00E758D0"/>
    <w:rsid w:val="00E75B18"/>
    <w:rsid w:val="00E768CD"/>
    <w:rsid w:val="00E77471"/>
    <w:rsid w:val="00E80318"/>
    <w:rsid w:val="00E81829"/>
    <w:rsid w:val="00E81FD7"/>
    <w:rsid w:val="00E82068"/>
    <w:rsid w:val="00E830C7"/>
    <w:rsid w:val="00E8327E"/>
    <w:rsid w:val="00E84FA6"/>
    <w:rsid w:val="00E85475"/>
    <w:rsid w:val="00E85871"/>
    <w:rsid w:val="00E86D58"/>
    <w:rsid w:val="00E9110B"/>
    <w:rsid w:val="00E95A06"/>
    <w:rsid w:val="00E962CB"/>
    <w:rsid w:val="00E969A8"/>
    <w:rsid w:val="00EA0287"/>
    <w:rsid w:val="00EA2DAE"/>
    <w:rsid w:val="00EA4264"/>
    <w:rsid w:val="00EA4C97"/>
    <w:rsid w:val="00EA59FE"/>
    <w:rsid w:val="00EA636D"/>
    <w:rsid w:val="00EA6CF2"/>
    <w:rsid w:val="00EB1A34"/>
    <w:rsid w:val="00EB1D0C"/>
    <w:rsid w:val="00EB2247"/>
    <w:rsid w:val="00EB3286"/>
    <w:rsid w:val="00EB34F1"/>
    <w:rsid w:val="00EB44EA"/>
    <w:rsid w:val="00EB47AC"/>
    <w:rsid w:val="00EB495C"/>
    <w:rsid w:val="00EB52A9"/>
    <w:rsid w:val="00EB6BEF"/>
    <w:rsid w:val="00EC0E26"/>
    <w:rsid w:val="00EC162F"/>
    <w:rsid w:val="00EC1E89"/>
    <w:rsid w:val="00EC4C6E"/>
    <w:rsid w:val="00EC4FE6"/>
    <w:rsid w:val="00EC6BAF"/>
    <w:rsid w:val="00EC742C"/>
    <w:rsid w:val="00EC7453"/>
    <w:rsid w:val="00EC782F"/>
    <w:rsid w:val="00ED0E41"/>
    <w:rsid w:val="00ED1416"/>
    <w:rsid w:val="00ED1604"/>
    <w:rsid w:val="00ED2EB3"/>
    <w:rsid w:val="00ED305F"/>
    <w:rsid w:val="00ED4524"/>
    <w:rsid w:val="00ED4B34"/>
    <w:rsid w:val="00ED4D4E"/>
    <w:rsid w:val="00EE1B25"/>
    <w:rsid w:val="00EE20CD"/>
    <w:rsid w:val="00EE2AB8"/>
    <w:rsid w:val="00EE2EA0"/>
    <w:rsid w:val="00EE3070"/>
    <w:rsid w:val="00EE4318"/>
    <w:rsid w:val="00EE665F"/>
    <w:rsid w:val="00EE6B70"/>
    <w:rsid w:val="00EF00F7"/>
    <w:rsid w:val="00EF0384"/>
    <w:rsid w:val="00EF27FC"/>
    <w:rsid w:val="00EF335B"/>
    <w:rsid w:val="00EF4C0D"/>
    <w:rsid w:val="00EF4FC5"/>
    <w:rsid w:val="00EF555C"/>
    <w:rsid w:val="00EF5853"/>
    <w:rsid w:val="00EF64F9"/>
    <w:rsid w:val="00EF6A4A"/>
    <w:rsid w:val="00EF7275"/>
    <w:rsid w:val="00F0183E"/>
    <w:rsid w:val="00F03901"/>
    <w:rsid w:val="00F03C0E"/>
    <w:rsid w:val="00F03CEC"/>
    <w:rsid w:val="00F06221"/>
    <w:rsid w:val="00F06CB5"/>
    <w:rsid w:val="00F06FDA"/>
    <w:rsid w:val="00F10716"/>
    <w:rsid w:val="00F10C46"/>
    <w:rsid w:val="00F11598"/>
    <w:rsid w:val="00F14110"/>
    <w:rsid w:val="00F147F0"/>
    <w:rsid w:val="00F20230"/>
    <w:rsid w:val="00F20E7F"/>
    <w:rsid w:val="00F21CFE"/>
    <w:rsid w:val="00F22214"/>
    <w:rsid w:val="00F225A9"/>
    <w:rsid w:val="00F24CC4"/>
    <w:rsid w:val="00F276BF"/>
    <w:rsid w:val="00F31D86"/>
    <w:rsid w:val="00F34AE8"/>
    <w:rsid w:val="00F36C10"/>
    <w:rsid w:val="00F378B6"/>
    <w:rsid w:val="00F4019D"/>
    <w:rsid w:val="00F4203E"/>
    <w:rsid w:val="00F42690"/>
    <w:rsid w:val="00F42A50"/>
    <w:rsid w:val="00F462A7"/>
    <w:rsid w:val="00F46345"/>
    <w:rsid w:val="00F467CD"/>
    <w:rsid w:val="00F50D71"/>
    <w:rsid w:val="00F52517"/>
    <w:rsid w:val="00F541A9"/>
    <w:rsid w:val="00F563CF"/>
    <w:rsid w:val="00F56D9E"/>
    <w:rsid w:val="00F57211"/>
    <w:rsid w:val="00F57437"/>
    <w:rsid w:val="00F61C7C"/>
    <w:rsid w:val="00F61EE6"/>
    <w:rsid w:val="00F61F95"/>
    <w:rsid w:val="00F63123"/>
    <w:rsid w:val="00F631D1"/>
    <w:rsid w:val="00F65581"/>
    <w:rsid w:val="00F67C56"/>
    <w:rsid w:val="00F70ED8"/>
    <w:rsid w:val="00F71240"/>
    <w:rsid w:val="00F71602"/>
    <w:rsid w:val="00F75A7F"/>
    <w:rsid w:val="00F75BF9"/>
    <w:rsid w:val="00F75E6A"/>
    <w:rsid w:val="00F769C7"/>
    <w:rsid w:val="00F771BE"/>
    <w:rsid w:val="00F77AE5"/>
    <w:rsid w:val="00F822BA"/>
    <w:rsid w:val="00F825E6"/>
    <w:rsid w:val="00F85A4D"/>
    <w:rsid w:val="00F87035"/>
    <w:rsid w:val="00F905B0"/>
    <w:rsid w:val="00F91D49"/>
    <w:rsid w:val="00F91DC3"/>
    <w:rsid w:val="00F922D6"/>
    <w:rsid w:val="00F92A3D"/>
    <w:rsid w:val="00F9313B"/>
    <w:rsid w:val="00F94F28"/>
    <w:rsid w:val="00F952B4"/>
    <w:rsid w:val="00F9557E"/>
    <w:rsid w:val="00F96870"/>
    <w:rsid w:val="00F96D16"/>
    <w:rsid w:val="00FA2456"/>
    <w:rsid w:val="00FA3E06"/>
    <w:rsid w:val="00FA5902"/>
    <w:rsid w:val="00FA6915"/>
    <w:rsid w:val="00FA7F8A"/>
    <w:rsid w:val="00FB0BCF"/>
    <w:rsid w:val="00FB25BC"/>
    <w:rsid w:val="00FB300F"/>
    <w:rsid w:val="00FB3140"/>
    <w:rsid w:val="00FB5ED7"/>
    <w:rsid w:val="00FB6903"/>
    <w:rsid w:val="00FC3AFF"/>
    <w:rsid w:val="00FC3D77"/>
    <w:rsid w:val="00FC51AC"/>
    <w:rsid w:val="00FC5B24"/>
    <w:rsid w:val="00FC60C6"/>
    <w:rsid w:val="00FC71CD"/>
    <w:rsid w:val="00FD01C9"/>
    <w:rsid w:val="00FD02FE"/>
    <w:rsid w:val="00FD08C3"/>
    <w:rsid w:val="00FD3B51"/>
    <w:rsid w:val="00FD49DF"/>
    <w:rsid w:val="00FD52E4"/>
    <w:rsid w:val="00FD69A9"/>
    <w:rsid w:val="00FD7DA8"/>
    <w:rsid w:val="00FE2AD6"/>
    <w:rsid w:val="00FE3787"/>
    <w:rsid w:val="00FE57BE"/>
    <w:rsid w:val="00FE63AF"/>
    <w:rsid w:val="00FE6403"/>
    <w:rsid w:val="00FE79DE"/>
    <w:rsid w:val="00FE7A0B"/>
    <w:rsid w:val="00FF104F"/>
    <w:rsid w:val="00FF20A7"/>
    <w:rsid w:val="00FF39D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790EF05F"/>
  <w15:docId w15:val="{11D0AAD3-0DD9-4EF3-A533-C5E36E3FA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7A18DB"/>
    <w:pPr>
      <w:numPr>
        <w:numId w:val="1"/>
      </w:numPr>
      <w:outlineLvl w:val="0"/>
    </w:pPr>
    <w:rPr>
      <w:b/>
      <w:szCs w:val="20"/>
    </w:rPr>
  </w:style>
  <w:style w:type="paragraph" w:styleId="Ttulo2">
    <w:name w:val="heading 2"/>
    <w:aliases w:val="Heading 21,sub item2 niveis tetra,2 headline,h,CAPA Título 2,Título 2 Char Char"/>
    <w:basedOn w:val="Ttulo1"/>
    <w:next w:val="Normal"/>
    <w:link w:val="Ttulo2Char"/>
    <w:unhideWhenUsed/>
    <w:qFormat/>
    <w:rsid w:val="003F1663"/>
    <w:pPr>
      <w:numPr>
        <w:ilvl w:val="1"/>
      </w:numPr>
      <w:ind w:left="1420"/>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A507E3"/>
    <w:pPr>
      <w:ind w:left="720"/>
      <w:contextualSpacing/>
    </w:pPr>
  </w:style>
  <w:style w:type="character" w:customStyle="1" w:styleId="Ttulo1Char">
    <w:name w:val="Título 1 Char"/>
    <w:aliases w:val="1 ghost Char,g Char,Heading 11 Char,título 1 Char"/>
    <w:basedOn w:val="Fontepargpadro"/>
    <w:link w:val="Ttulo1"/>
    <w:rsid w:val="007A18DB"/>
    <w:rPr>
      <w:rFonts w:ascii="Arial" w:hAnsi="Arial" w:cs="Arial"/>
      <w:b/>
      <w:sz w:val="20"/>
      <w:szCs w:val="20"/>
    </w:rPr>
  </w:style>
  <w:style w:type="character" w:customStyle="1" w:styleId="Ttulo2Char">
    <w:name w:val="Título 2 Char"/>
    <w:aliases w:val="Heading 21 Char,sub item2 niveis tetra Char,2 headline Char,h Char,CAPA Título 2 Char,Título 2 Char Char Char"/>
    <w:basedOn w:val="Fontepargpadro"/>
    <w:link w:val="Ttulo2"/>
    <w:rsid w:val="003F1663"/>
    <w:rPr>
      <w:rFonts w:ascii="Arial" w:hAnsi="Arial" w:cs="Arial"/>
      <w:sz w:val="20"/>
      <w:szCs w:val="20"/>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unhideWhenUsed/>
    <w:rsid w:val="00E520FD"/>
    <w:pPr>
      <w:spacing w:after="120" w:line="480" w:lineRule="auto"/>
    </w:pPr>
  </w:style>
  <w:style w:type="character" w:customStyle="1" w:styleId="Corpodetexto2Char">
    <w:name w:val="Corpo de texto 2 Char"/>
    <w:basedOn w:val="Fontepargpadro"/>
    <w:link w:val="Corpodetexto2"/>
    <w:uiPriority w:val="99"/>
    <w:rsid w:val="00E520FD"/>
    <w:rPr>
      <w:rFonts w:ascii="Arial" w:hAnsi="Arial" w:cs="Arial"/>
      <w:sz w:val="20"/>
      <w:szCs w:val="24"/>
    </w:rPr>
  </w:style>
  <w:style w:type="paragraph" w:styleId="Recuodecorpodetexto3">
    <w:name w:val="Body Text Indent 3"/>
    <w:basedOn w:val="Normal"/>
    <w:link w:val="Recuodecorpodetexto3Char"/>
    <w:uiPriority w:val="99"/>
    <w:semiHidden/>
    <w:unhideWhenUsed/>
    <w:rsid w:val="00D46E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46EEB"/>
    <w:rPr>
      <w:rFonts w:ascii="Arial" w:hAnsi="Arial" w:cs="Arial"/>
      <w:sz w:val="16"/>
      <w:szCs w:val="16"/>
    </w:rPr>
  </w:style>
  <w:style w:type="character" w:styleId="MenoPendente">
    <w:name w:val="Unresolved Mention"/>
    <w:basedOn w:val="Fontepargpadro"/>
    <w:uiPriority w:val="99"/>
    <w:semiHidden/>
    <w:unhideWhenUsed/>
    <w:rsid w:val="001E1BE5"/>
    <w:rPr>
      <w:color w:val="605E5C"/>
      <w:shd w:val="clear" w:color="auto" w:fill="E1DFDD"/>
    </w:rPr>
  </w:style>
  <w:style w:type="paragraph" w:customStyle="1" w:styleId="Corpodetexto34">
    <w:name w:val="Corpo de texto 34"/>
    <w:basedOn w:val="Normal"/>
    <w:rsid w:val="000E21F3"/>
    <w:pPr>
      <w:spacing w:line="270" w:lineRule="exact"/>
    </w:pPr>
    <w:rPr>
      <w:rFonts w:ascii="Times New Roman" w:eastAsia="Times New Roman" w:hAnsi="Times New Roman" w:cs="Times New Roman"/>
      <w:sz w:val="24"/>
      <w:szCs w:val="20"/>
      <w:lang w:eastAsia="pt-BR"/>
    </w:rPr>
  </w:style>
  <w:style w:type="paragraph" w:customStyle="1" w:styleId="qowt-stl-pargrafodalista">
    <w:name w:val="qowt-stl-pargrafodalista"/>
    <w:basedOn w:val="Normal"/>
    <w:rsid w:val="000E21F3"/>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ivel1">
    <w:name w:val="Nivel1"/>
    <w:basedOn w:val="Ttulo1"/>
    <w:link w:val="Nivel1Char"/>
    <w:qFormat/>
    <w:rsid w:val="003B718A"/>
    <w:pPr>
      <w:keepNext/>
      <w:keepLines/>
      <w:numPr>
        <w:numId w:val="27"/>
      </w:numPr>
      <w:spacing w:before="480" w:line="276" w:lineRule="auto"/>
      <w:contextualSpacing w:val="0"/>
    </w:pPr>
    <w:rPr>
      <w:rFonts w:eastAsiaTheme="majorEastAsia" w:cs="Times New Roman"/>
      <w:color w:val="000000"/>
      <w:lang w:eastAsia="pt-BR"/>
    </w:rPr>
  </w:style>
  <w:style w:type="character" w:customStyle="1" w:styleId="Nivel1Char">
    <w:name w:val="Nivel1 Char"/>
    <w:basedOn w:val="Fontepargpadro"/>
    <w:link w:val="Nivel1"/>
    <w:rsid w:val="003B718A"/>
    <w:rPr>
      <w:rFonts w:ascii="Arial" w:eastAsiaTheme="majorEastAsia" w:hAnsi="Arial" w:cs="Times New Roman"/>
      <w:b/>
      <w:color w:val="000000"/>
      <w:sz w:val="20"/>
      <w:szCs w:val="20"/>
      <w:lang w:eastAsia="pt-BR"/>
    </w:rPr>
  </w:style>
  <w:style w:type="paragraph" w:customStyle="1" w:styleId="Estilo1">
    <w:name w:val="Estilo1"/>
    <w:basedOn w:val="Normal"/>
    <w:rsid w:val="00534579"/>
    <w:pPr>
      <w:numPr>
        <w:numId w:val="33"/>
      </w:numPr>
      <w:tabs>
        <w:tab w:val="left" w:pos="851"/>
      </w:tabs>
      <w:suppressAutoHyphens/>
    </w:pPr>
    <w:rPr>
      <w:rFonts w:eastAsia="Times New Roman"/>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B017E-6875-4E0F-8304-83FADBA8F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43</Pages>
  <Words>16606</Words>
  <Characters>89678</Characters>
  <Application>Microsoft Office Word</Application>
  <DocSecurity>0</DocSecurity>
  <Lines>747</Lines>
  <Paragraphs>212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Thiago Nascimento</cp:lastModifiedBy>
  <cp:revision>3</cp:revision>
  <cp:lastPrinted>2020-03-12T19:11:00Z</cp:lastPrinted>
  <dcterms:created xsi:type="dcterms:W3CDTF">2020-03-10T16:17:00Z</dcterms:created>
  <dcterms:modified xsi:type="dcterms:W3CDTF">2020-03-12T20:43:00Z</dcterms:modified>
</cp:coreProperties>
</file>