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4C3FC0" w14:textId="42199E9C" w:rsidR="006A5BF4" w:rsidRDefault="006A5BF4" w:rsidP="0025493E">
      <w:pPr>
        <w:jc w:val="center"/>
        <w:rPr>
          <w:b/>
          <w:sz w:val="52"/>
          <w:szCs w:val="52"/>
        </w:rPr>
      </w:pPr>
      <w:bookmarkStart w:id="0" w:name="_GoBack"/>
      <w:bookmarkEnd w:id="0"/>
    </w:p>
    <w:p w14:paraId="6BE68D1A" w14:textId="06C014C3" w:rsidR="005D6869" w:rsidRDefault="005D6869" w:rsidP="0025493E">
      <w:pPr>
        <w:jc w:val="center"/>
        <w:rPr>
          <w:b/>
          <w:sz w:val="52"/>
          <w:szCs w:val="52"/>
        </w:rPr>
      </w:pPr>
    </w:p>
    <w:p w14:paraId="11E92920" w14:textId="77777777" w:rsidR="005D6869" w:rsidRDefault="005D6869" w:rsidP="0025493E">
      <w:pPr>
        <w:jc w:val="center"/>
        <w:rPr>
          <w:b/>
          <w:sz w:val="52"/>
          <w:szCs w:val="52"/>
        </w:rPr>
      </w:pPr>
    </w:p>
    <w:p w14:paraId="37757BE7" w14:textId="311F1753" w:rsidR="006A5BF4" w:rsidRDefault="006A5BF4" w:rsidP="0025493E">
      <w:pPr>
        <w:jc w:val="center"/>
        <w:rPr>
          <w:b/>
          <w:sz w:val="52"/>
          <w:szCs w:val="52"/>
        </w:rPr>
      </w:pPr>
    </w:p>
    <w:p w14:paraId="10CE8CCB" w14:textId="5EFBFFB7" w:rsidR="006A5BF4" w:rsidRDefault="006A5BF4" w:rsidP="0025493E">
      <w:pPr>
        <w:jc w:val="center"/>
        <w:rPr>
          <w:b/>
          <w:sz w:val="52"/>
          <w:szCs w:val="52"/>
        </w:rPr>
      </w:pPr>
    </w:p>
    <w:p w14:paraId="048E03A0" w14:textId="77777777" w:rsidR="006A5BF4" w:rsidRDefault="006A5BF4" w:rsidP="0025493E">
      <w:pPr>
        <w:jc w:val="center"/>
        <w:rPr>
          <w:b/>
          <w:sz w:val="52"/>
          <w:szCs w:val="52"/>
        </w:rPr>
      </w:pPr>
    </w:p>
    <w:p w14:paraId="5C92FFCA" w14:textId="77777777" w:rsidR="00732EA8" w:rsidRDefault="00732EA8" w:rsidP="0025493E">
      <w:pPr>
        <w:jc w:val="center"/>
        <w:rPr>
          <w:b/>
          <w:sz w:val="52"/>
          <w:szCs w:val="52"/>
        </w:rPr>
      </w:pPr>
    </w:p>
    <w:p w14:paraId="5748F367" w14:textId="77777777" w:rsidR="00732EA8" w:rsidRDefault="00732EA8" w:rsidP="0025493E">
      <w:pPr>
        <w:jc w:val="center"/>
        <w:rPr>
          <w:b/>
          <w:sz w:val="52"/>
          <w:szCs w:val="52"/>
        </w:rPr>
      </w:pPr>
    </w:p>
    <w:p w14:paraId="11AFBFF8" w14:textId="0E6BC3F3" w:rsidR="0025493E" w:rsidRDefault="0025493E" w:rsidP="00732EA8">
      <w:pPr>
        <w:jc w:val="center"/>
        <w:rPr>
          <w:b/>
          <w:sz w:val="52"/>
          <w:szCs w:val="52"/>
        </w:rPr>
      </w:pPr>
      <w:r>
        <w:rPr>
          <w:b/>
          <w:sz w:val="52"/>
          <w:szCs w:val="52"/>
        </w:rPr>
        <w:t>ANEXOS</w:t>
      </w:r>
    </w:p>
    <w:p w14:paraId="1E644092" w14:textId="77777777" w:rsidR="0025493E" w:rsidRDefault="0025493E" w:rsidP="0025493E">
      <w:pPr>
        <w:jc w:val="center"/>
        <w:rPr>
          <w:b/>
          <w:sz w:val="44"/>
          <w:szCs w:val="44"/>
        </w:rPr>
      </w:pPr>
    </w:p>
    <w:p w14:paraId="070DF2B7" w14:textId="77777777" w:rsidR="0025493E" w:rsidRDefault="0025493E" w:rsidP="0025493E">
      <w:pPr>
        <w:rPr>
          <w:sz w:val="24"/>
        </w:rPr>
      </w:pPr>
    </w:p>
    <w:p w14:paraId="3D250982" w14:textId="77777777" w:rsidR="0025493E" w:rsidRDefault="0025493E" w:rsidP="0025493E">
      <w:pPr>
        <w:rPr>
          <w:sz w:val="24"/>
        </w:rPr>
      </w:pPr>
    </w:p>
    <w:p w14:paraId="50EA8E73" w14:textId="77777777" w:rsidR="0025493E" w:rsidRDefault="0025493E" w:rsidP="0025493E">
      <w:pPr>
        <w:rPr>
          <w:sz w:val="24"/>
        </w:rPr>
      </w:pPr>
    </w:p>
    <w:p w14:paraId="5167C3E4" w14:textId="77777777" w:rsidR="0025493E" w:rsidRDefault="0025493E" w:rsidP="0025493E">
      <w:pPr>
        <w:rPr>
          <w:sz w:val="24"/>
        </w:rPr>
      </w:pPr>
    </w:p>
    <w:p w14:paraId="14D2F42C" w14:textId="77777777" w:rsidR="0025493E" w:rsidRDefault="0025493E" w:rsidP="0025493E">
      <w:pPr>
        <w:rPr>
          <w:sz w:val="24"/>
        </w:rPr>
      </w:pPr>
    </w:p>
    <w:p w14:paraId="7BEDF680" w14:textId="77777777" w:rsidR="0025493E" w:rsidRDefault="0025493E" w:rsidP="0025493E">
      <w:pPr>
        <w:rPr>
          <w:sz w:val="24"/>
        </w:rPr>
      </w:pPr>
    </w:p>
    <w:p w14:paraId="73168761" w14:textId="77777777" w:rsidR="0025493E" w:rsidRDefault="0025493E" w:rsidP="0025493E">
      <w:pPr>
        <w:rPr>
          <w:sz w:val="24"/>
        </w:rPr>
      </w:pPr>
    </w:p>
    <w:p w14:paraId="4254903F" w14:textId="77777777" w:rsidR="0025493E" w:rsidRDefault="0025493E" w:rsidP="0025493E">
      <w:pPr>
        <w:rPr>
          <w:sz w:val="24"/>
        </w:rPr>
      </w:pPr>
    </w:p>
    <w:p w14:paraId="412E8C0A" w14:textId="77777777" w:rsidR="0025493E" w:rsidRDefault="0025493E" w:rsidP="0025493E">
      <w:pPr>
        <w:rPr>
          <w:sz w:val="24"/>
        </w:rPr>
      </w:pPr>
    </w:p>
    <w:p w14:paraId="31BF3C97" w14:textId="77777777" w:rsidR="0025493E" w:rsidRDefault="0025493E" w:rsidP="0025493E">
      <w:pPr>
        <w:rPr>
          <w:sz w:val="24"/>
        </w:rPr>
      </w:pPr>
    </w:p>
    <w:p w14:paraId="10844859" w14:textId="77777777" w:rsidR="0025493E" w:rsidRDefault="0025493E" w:rsidP="0025493E">
      <w:pPr>
        <w:rPr>
          <w:sz w:val="24"/>
        </w:rPr>
      </w:pPr>
    </w:p>
    <w:p w14:paraId="3DD8297E" w14:textId="77777777" w:rsidR="0025493E" w:rsidRDefault="0025493E" w:rsidP="0025493E">
      <w:pPr>
        <w:rPr>
          <w:sz w:val="24"/>
        </w:rPr>
      </w:pPr>
    </w:p>
    <w:p w14:paraId="28BC923A" w14:textId="77777777" w:rsidR="0025493E" w:rsidRDefault="0025493E" w:rsidP="0025493E">
      <w:pPr>
        <w:rPr>
          <w:sz w:val="24"/>
        </w:rPr>
      </w:pPr>
    </w:p>
    <w:p w14:paraId="65429189" w14:textId="77777777" w:rsidR="0025493E" w:rsidRDefault="0025493E" w:rsidP="0025493E">
      <w:pPr>
        <w:rPr>
          <w:sz w:val="24"/>
        </w:rPr>
      </w:pPr>
    </w:p>
    <w:p w14:paraId="45D62623" w14:textId="77777777" w:rsidR="0025493E" w:rsidRDefault="0025493E" w:rsidP="0025493E">
      <w:pPr>
        <w:rPr>
          <w:sz w:val="24"/>
        </w:rPr>
      </w:pPr>
    </w:p>
    <w:p w14:paraId="5367F38D" w14:textId="4BA43B5B" w:rsidR="0025493E" w:rsidRDefault="0025493E" w:rsidP="0025493E">
      <w:pPr>
        <w:spacing w:before="120" w:after="120"/>
        <w:rPr>
          <w:sz w:val="22"/>
          <w:szCs w:val="22"/>
        </w:rPr>
      </w:pPr>
      <w:r>
        <w:rPr>
          <w:szCs w:val="20"/>
        </w:rPr>
        <w:br w:type="page"/>
      </w:r>
      <w:r>
        <w:rPr>
          <w:sz w:val="22"/>
          <w:szCs w:val="22"/>
        </w:rPr>
        <w:lastRenderedPageBreak/>
        <w:t xml:space="preserve"> </w:t>
      </w:r>
    </w:p>
    <w:p w14:paraId="55F748A8" w14:textId="6F66796C" w:rsidR="0025493E" w:rsidRDefault="0025493E" w:rsidP="00784F2E">
      <w:pPr>
        <w:pStyle w:val="Ttulo1"/>
        <w:jc w:val="center"/>
        <w:rPr>
          <w:sz w:val="32"/>
          <w:szCs w:val="32"/>
        </w:rPr>
      </w:pPr>
      <w:bookmarkStart w:id="1" w:name="_Toc49756935"/>
      <w:bookmarkStart w:id="2" w:name="_Hlk43107581"/>
      <w:r>
        <w:t>ANEXO I</w:t>
      </w:r>
      <w:r w:rsidR="00A95379">
        <w:t>II</w:t>
      </w:r>
      <w:r>
        <w:t xml:space="preserve"> – DADOS GERAIS DO P</w:t>
      </w:r>
      <w:r w:rsidR="0015297A">
        <w:t>ROJETO</w:t>
      </w:r>
      <w:r>
        <w:t xml:space="preserve"> PÚBLICO DE IRRIGAÇÃO JACARÉ-</w:t>
      </w:r>
      <w:r w:rsidRPr="00784F2E">
        <w:t>CURITUBA</w:t>
      </w:r>
      <w:bookmarkEnd w:id="1"/>
    </w:p>
    <w:bookmarkEnd w:id="2"/>
    <w:p w14:paraId="0AAB261B" w14:textId="77777777" w:rsidR="0025493E" w:rsidRDefault="0025493E" w:rsidP="00871E85">
      <w:pPr>
        <w:numPr>
          <w:ilvl w:val="0"/>
          <w:numId w:val="35"/>
        </w:numPr>
        <w:spacing w:before="240"/>
        <w:ind w:left="397" w:hanging="397"/>
        <w:rPr>
          <w:b/>
          <w:sz w:val="24"/>
        </w:rPr>
      </w:pPr>
      <w:r>
        <w:rPr>
          <w:b/>
          <w:sz w:val="24"/>
        </w:rPr>
        <w:t>INTRODUÇÃO</w:t>
      </w:r>
    </w:p>
    <w:p w14:paraId="62E1A1D0" w14:textId="41B008B8" w:rsidR="0025493E" w:rsidRDefault="0025493E" w:rsidP="0025493E">
      <w:pPr>
        <w:pStyle w:val="western"/>
        <w:spacing w:before="120" w:beforeAutospacing="0" w:after="0" w:afterAutospacing="0"/>
        <w:jc w:val="both"/>
        <w:rPr>
          <w:rFonts w:ascii="Arial" w:hAnsi="Arial" w:cs="Arial"/>
          <w:b w:val="0"/>
          <w:bCs w:val="0"/>
          <w:i w:val="0"/>
          <w:iCs w:val="0"/>
          <w:sz w:val="22"/>
          <w:szCs w:val="22"/>
        </w:rPr>
      </w:pPr>
      <w:r>
        <w:rPr>
          <w:rFonts w:ascii="Arial" w:hAnsi="Arial" w:cs="Arial"/>
          <w:b w:val="0"/>
          <w:bCs w:val="0"/>
          <w:i w:val="0"/>
          <w:iCs w:val="0"/>
          <w:sz w:val="22"/>
          <w:szCs w:val="22"/>
        </w:rPr>
        <w:t xml:space="preserve">O </w:t>
      </w:r>
      <w:r w:rsidR="00A93DEA">
        <w:rPr>
          <w:rFonts w:ascii="Arial" w:hAnsi="Arial" w:cs="Arial"/>
          <w:b w:val="0"/>
          <w:bCs w:val="0"/>
          <w:i w:val="0"/>
          <w:iCs w:val="0"/>
          <w:sz w:val="22"/>
          <w:szCs w:val="22"/>
        </w:rPr>
        <w:t>P</w:t>
      </w:r>
      <w:r>
        <w:rPr>
          <w:rFonts w:ascii="Arial" w:hAnsi="Arial" w:cs="Arial"/>
          <w:b w:val="0"/>
          <w:bCs w:val="0"/>
          <w:i w:val="0"/>
          <w:iCs w:val="0"/>
          <w:sz w:val="22"/>
          <w:szCs w:val="22"/>
        </w:rPr>
        <w:t>rojeto</w:t>
      </w:r>
      <w:r w:rsidR="00A93DEA">
        <w:rPr>
          <w:rFonts w:ascii="Arial" w:hAnsi="Arial" w:cs="Arial"/>
          <w:b w:val="0"/>
          <w:bCs w:val="0"/>
          <w:i w:val="0"/>
          <w:iCs w:val="0"/>
          <w:sz w:val="22"/>
          <w:szCs w:val="22"/>
        </w:rPr>
        <w:t xml:space="preserve"> Público de Irrigação</w:t>
      </w:r>
      <w:r>
        <w:rPr>
          <w:rFonts w:ascii="Arial" w:hAnsi="Arial" w:cs="Arial"/>
          <w:b w:val="0"/>
          <w:bCs w:val="0"/>
          <w:i w:val="0"/>
          <w:iCs w:val="0"/>
          <w:sz w:val="22"/>
          <w:szCs w:val="22"/>
        </w:rPr>
        <w:t xml:space="preserve"> Jacaré-</w:t>
      </w:r>
      <w:proofErr w:type="spellStart"/>
      <w:r>
        <w:rPr>
          <w:rFonts w:ascii="Arial" w:hAnsi="Arial" w:cs="Arial"/>
          <w:b w:val="0"/>
          <w:bCs w:val="0"/>
          <w:i w:val="0"/>
          <w:iCs w:val="0"/>
          <w:sz w:val="22"/>
          <w:szCs w:val="22"/>
        </w:rPr>
        <w:t>Curituba</w:t>
      </w:r>
      <w:proofErr w:type="spellEnd"/>
      <w:r>
        <w:rPr>
          <w:rFonts w:ascii="Arial" w:hAnsi="Arial" w:cs="Arial"/>
          <w:b w:val="0"/>
          <w:bCs w:val="0"/>
          <w:i w:val="0"/>
          <w:iCs w:val="0"/>
          <w:sz w:val="22"/>
          <w:szCs w:val="22"/>
        </w:rPr>
        <w:t xml:space="preserve"> fica localizado na confluência dos municípios Canindé de São Francisco e Poço Redondo, no estado de Sergipe, a 220 km da cidade de Aracaju/SE, com acesso através da BR-235, SE-175 e SE-230. </w:t>
      </w:r>
    </w:p>
    <w:p w14:paraId="050997C3" w14:textId="77777777" w:rsidR="0025493E" w:rsidRDefault="0025493E" w:rsidP="0025493E">
      <w:pPr>
        <w:pStyle w:val="western"/>
        <w:spacing w:before="120" w:beforeAutospacing="0" w:after="0" w:afterAutospacing="0"/>
        <w:jc w:val="both"/>
        <w:rPr>
          <w:rFonts w:ascii="Arial" w:hAnsi="Arial" w:cs="Arial"/>
          <w:b w:val="0"/>
          <w:bCs w:val="0"/>
          <w:i w:val="0"/>
          <w:iCs w:val="0"/>
          <w:sz w:val="22"/>
          <w:szCs w:val="22"/>
        </w:rPr>
      </w:pPr>
      <w:r>
        <w:rPr>
          <w:rFonts w:ascii="Arial" w:hAnsi="Arial" w:cs="Arial"/>
          <w:b w:val="0"/>
          <w:bCs w:val="0"/>
          <w:i w:val="0"/>
          <w:iCs w:val="0"/>
          <w:sz w:val="22"/>
          <w:szCs w:val="22"/>
        </w:rPr>
        <w:t xml:space="preserve">Possui uma área total de 4.953,9 ha, dos quais 1.980,3 foram destinados para exploração de agricultura irrigada e 1.718,7 para exploração de pecuária de pequeno e grande porte. O restante está destinado para reserva legal e preservação permanente, conforme a legislação, e outras ocupações, tais como: estradas de serviços, agrovilas, rede de energia elétrica, adutoras tubulares enterradas, canais de adução e reservatório de compensação. </w:t>
      </w:r>
    </w:p>
    <w:p w14:paraId="5C0FB63B" w14:textId="77777777" w:rsidR="0025493E" w:rsidRPr="00EF3226" w:rsidRDefault="0025493E" w:rsidP="00871E85">
      <w:pPr>
        <w:numPr>
          <w:ilvl w:val="0"/>
          <w:numId w:val="35"/>
        </w:numPr>
        <w:spacing w:before="240"/>
        <w:ind w:left="397" w:hanging="397"/>
        <w:rPr>
          <w:b/>
          <w:sz w:val="24"/>
        </w:rPr>
      </w:pPr>
      <w:bookmarkStart w:id="3" w:name="_Toc194458508"/>
      <w:bookmarkStart w:id="4" w:name="_Toc194400568"/>
      <w:bookmarkStart w:id="5" w:name="_Toc194399980"/>
      <w:r w:rsidRPr="00EF3226">
        <w:rPr>
          <w:b/>
          <w:sz w:val="24"/>
        </w:rPr>
        <w:t>DISTRIBUIÇÃO DA ÁREA IRRIGÁVEL ENTRE OS SETORES DO LOTEAMENTO:</w:t>
      </w:r>
      <w:bookmarkEnd w:id="3"/>
      <w:bookmarkEnd w:id="4"/>
      <w:bookmarkEnd w:id="5"/>
    </w:p>
    <w:p w14:paraId="61CEDD95" w14:textId="194B4F4A" w:rsidR="0025493E" w:rsidRDefault="0025493E" w:rsidP="0025493E">
      <w:pPr>
        <w:pStyle w:val="western"/>
        <w:spacing w:before="120" w:beforeAutospacing="0" w:after="0" w:afterAutospacing="0"/>
        <w:jc w:val="both"/>
        <w:rPr>
          <w:rFonts w:ascii="Arial" w:hAnsi="Arial" w:cs="Arial"/>
          <w:b w:val="0"/>
          <w:bCs w:val="0"/>
          <w:i w:val="0"/>
          <w:iCs w:val="0"/>
          <w:sz w:val="22"/>
          <w:szCs w:val="22"/>
        </w:rPr>
      </w:pPr>
      <w:r>
        <w:rPr>
          <w:rFonts w:ascii="Arial" w:hAnsi="Arial" w:cs="Arial"/>
          <w:b w:val="0"/>
          <w:bCs w:val="0"/>
          <w:i w:val="0"/>
          <w:iCs w:val="0"/>
          <w:sz w:val="22"/>
          <w:szCs w:val="22"/>
        </w:rPr>
        <w:t xml:space="preserve">O conhecimento das características dos 05 (cinco|) setores do loteamento da área do </w:t>
      </w:r>
      <w:r w:rsidR="00C05425">
        <w:rPr>
          <w:rFonts w:ascii="Arial" w:hAnsi="Arial" w:cs="Arial"/>
          <w:b w:val="0"/>
          <w:bCs w:val="0"/>
          <w:i w:val="0"/>
          <w:iCs w:val="0"/>
          <w:sz w:val="22"/>
          <w:szCs w:val="22"/>
        </w:rPr>
        <w:t>Projeto Público</w:t>
      </w:r>
      <w:r>
        <w:rPr>
          <w:rFonts w:ascii="Arial" w:hAnsi="Arial" w:cs="Arial"/>
          <w:b w:val="0"/>
          <w:bCs w:val="0"/>
          <w:i w:val="0"/>
          <w:iCs w:val="0"/>
          <w:sz w:val="22"/>
          <w:szCs w:val="22"/>
        </w:rPr>
        <w:t xml:space="preserve"> de Irrigação Jacaré-</w:t>
      </w:r>
      <w:proofErr w:type="spellStart"/>
      <w:r>
        <w:rPr>
          <w:rFonts w:ascii="Arial" w:hAnsi="Arial" w:cs="Arial"/>
          <w:b w:val="0"/>
          <w:bCs w:val="0"/>
          <w:i w:val="0"/>
          <w:iCs w:val="0"/>
          <w:sz w:val="22"/>
          <w:szCs w:val="22"/>
        </w:rPr>
        <w:t>Curituba</w:t>
      </w:r>
      <w:proofErr w:type="spellEnd"/>
      <w:r>
        <w:rPr>
          <w:rFonts w:ascii="Arial" w:hAnsi="Arial" w:cs="Arial"/>
          <w:b w:val="0"/>
          <w:bCs w:val="0"/>
          <w:i w:val="0"/>
          <w:iCs w:val="0"/>
          <w:sz w:val="22"/>
          <w:szCs w:val="22"/>
        </w:rPr>
        <w:t xml:space="preserve"> é importante para os serviços de ATER porque a localização das áreas irrigáveis em relação aos equipamentos da infraestrutura de irrigação de uso comum resulta na diferenciação de suas condições de irrigação, com implicações nos custos operacionais e na segurança da disponibilidade de água. É dos principais pontos de conflito entre os usuários de água e, portanto, deve ser do conhecimento de quem se propõe trabalhar na área. </w:t>
      </w:r>
    </w:p>
    <w:p w14:paraId="58178966" w14:textId="7923FCC7" w:rsidR="0025493E" w:rsidRDefault="0025493E" w:rsidP="0025493E">
      <w:pPr>
        <w:pStyle w:val="western"/>
        <w:spacing w:before="120" w:beforeAutospacing="0" w:after="0" w:afterAutospacing="0"/>
        <w:jc w:val="both"/>
        <w:rPr>
          <w:rFonts w:ascii="Arial" w:hAnsi="Arial" w:cs="Arial"/>
          <w:b w:val="0"/>
          <w:bCs w:val="0"/>
          <w:i w:val="0"/>
          <w:iCs w:val="0"/>
          <w:sz w:val="22"/>
          <w:szCs w:val="22"/>
        </w:rPr>
      </w:pPr>
      <w:r>
        <w:rPr>
          <w:rFonts w:ascii="Arial" w:hAnsi="Arial" w:cs="Arial"/>
          <w:b w:val="0"/>
          <w:bCs w:val="0"/>
          <w:i w:val="0"/>
          <w:iCs w:val="0"/>
          <w:sz w:val="22"/>
          <w:szCs w:val="22"/>
        </w:rPr>
        <w:t xml:space="preserve">O </w:t>
      </w:r>
      <w:r w:rsidR="00C05425">
        <w:rPr>
          <w:rFonts w:ascii="Arial" w:hAnsi="Arial" w:cs="Arial"/>
          <w:b w:val="0"/>
          <w:bCs w:val="0"/>
          <w:i w:val="0"/>
          <w:iCs w:val="0"/>
          <w:sz w:val="22"/>
          <w:szCs w:val="22"/>
        </w:rPr>
        <w:t>Projeto Público</w:t>
      </w:r>
      <w:r>
        <w:rPr>
          <w:rFonts w:ascii="Arial" w:hAnsi="Arial" w:cs="Arial"/>
          <w:b w:val="0"/>
          <w:bCs w:val="0"/>
          <w:i w:val="0"/>
          <w:iCs w:val="0"/>
          <w:sz w:val="22"/>
          <w:szCs w:val="22"/>
        </w:rPr>
        <w:t xml:space="preserve"> de Irrigação Jacaré-</w:t>
      </w:r>
      <w:proofErr w:type="spellStart"/>
      <w:r>
        <w:rPr>
          <w:rFonts w:ascii="Arial" w:hAnsi="Arial" w:cs="Arial"/>
          <w:b w:val="0"/>
          <w:bCs w:val="0"/>
          <w:i w:val="0"/>
          <w:iCs w:val="0"/>
          <w:sz w:val="22"/>
          <w:szCs w:val="22"/>
        </w:rPr>
        <w:t>Curituba</w:t>
      </w:r>
      <w:proofErr w:type="spellEnd"/>
      <w:r>
        <w:rPr>
          <w:rFonts w:ascii="Arial" w:hAnsi="Arial" w:cs="Arial"/>
          <w:b w:val="0"/>
          <w:bCs w:val="0"/>
          <w:i w:val="0"/>
          <w:iCs w:val="0"/>
          <w:sz w:val="22"/>
          <w:szCs w:val="22"/>
        </w:rPr>
        <w:t xml:space="preserve"> está repartido em 05 (cinco) setores de loteamento, cujas áreas irrigáveis, o número de lotes e a quantidade de famílias assentadas são diferentes, conforme se pode verificar a seguir: </w:t>
      </w:r>
    </w:p>
    <w:p w14:paraId="19FEF9F4" w14:textId="22C711D5" w:rsidR="0025493E" w:rsidRDefault="0025493E" w:rsidP="0025493E">
      <w:pPr>
        <w:pStyle w:val="CODEVASF-Lista"/>
        <w:tabs>
          <w:tab w:val="left" w:pos="708"/>
        </w:tabs>
        <w:spacing w:before="60" w:after="0"/>
        <w:ind w:left="568" w:right="-2" w:hanging="284"/>
        <w:rPr>
          <w:rFonts w:cs="Arial"/>
          <w:sz w:val="22"/>
          <w:szCs w:val="22"/>
        </w:rPr>
      </w:pPr>
      <w:r>
        <w:rPr>
          <w:rFonts w:cs="Arial"/>
          <w:sz w:val="22"/>
          <w:szCs w:val="22"/>
        </w:rPr>
        <w:t xml:space="preserve">O Setor “0” ocupa as áreas situadas no centro do </w:t>
      </w:r>
      <w:r w:rsidR="00A93DEA">
        <w:rPr>
          <w:rFonts w:cs="Arial"/>
          <w:sz w:val="22"/>
          <w:szCs w:val="22"/>
        </w:rPr>
        <w:t>p</w:t>
      </w:r>
      <w:r w:rsidR="00C05425">
        <w:rPr>
          <w:rFonts w:cs="Arial"/>
          <w:sz w:val="22"/>
          <w:szCs w:val="22"/>
        </w:rPr>
        <w:t xml:space="preserve">rojeto </w:t>
      </w:r>
      <w:r w:rsidR="00A93DEA">
        <w:rPr>
          <w:rFonts w:cs="Arial"/>
          <w:sz w:val="22"/>
          <w:szCs w:val="22"/>
        </w:rPr>
        <w:t>p</w:t>
      </w:r>
      <w:r w:rsidR="00C05425">
        <w:rPr>
          <w:rFonts w:cs="Arial"/>
          <w:sz w:val="22"/>
          <w:szCs w:val="22"/>
        </w:rPr>
        <w:t>úblico</w:t>
      </w:r>
      <w:r>
        <w:rPr>
          <w:rFonts w:cs="Arial"/>
          <w:sz w:val="22"/>
          <w:szCs w:val="22"/>
        </w:rPr>
        <w:t xml:space="preserve"> </w:t>
      </w:r>
      <w:r w:rsidR="00A93DEA">
        <w:rPr>
          <w:rFonts w:cs="Arial"/>
          <w:sz w:val="22"/>
          <w:szCs w:val="22"/>
        </w:rPr>
        <w:t>de irrigação</w:t>
      </w:r>
      <w:r>
        <w:rPr>
          <w:rFonts w:cs="Arial"/>
          <w:sz w:val="22"/>
          <w:szCs w:val="22"/>
        </w:rPr>
        <w:t>, o que facilita a utilização de componentes importantes da infraestrutura de irrigação de uso comum, incluindo canais de adução, reservatório de compensação e estradas. Para suprir seus os 58 lotes, com uma área útil irrigável de 660,10 ha, onde estão assentadas 290 famílias, foi construída a adutora LP-0 com a tomada d’água diretamente do reservatório R-1, sendo que, por conveniência, alguns lotes do projeto captam água diretamente do canal secundário CS-106.</w:t>
      </w:r>
    </w:p>
    <w:p w14:paraId="65C7CEB2" w14:textId="77777777" w:rsidR="0025493E" w:rsidRDefault="0025493E" w:rsidP="0025493E">
      <w:pPr>
        <w:pStyle w:val="CODEVASF-Lista"/>
        <w:tabs>
          <w:tab w:val="left" w:pos="708"/>
        </w:tabs>
        <w:spacing w:before="60" w:after="0"/>
        <w:ind w:left="568" w:right="-2" w:hanging="284"/>
        <w:rPr>
          <w:rFonts w:cs="Arial"/>
          <w:sz w:val="22"/>
          <w:szCs w:val="22"/>
        </w:rPr>
      </w:pPr>
      <w:r>
        <w:rPr>
          <w:rFonts w:cs="Arial"/>
          <w:sz w:val="22"/>
          <w:szCs w:val="22"/>
        </w:rPr>
        <w:t>O Setor 01 ocupa uma faixa de terra situada entre o Setor “0” e a rodovia SE-230 e para o seu suprimento de água para irrigação, foi implantada a adutora LP-1, cuja tomada d’água é feita no final do canal secundário CS-106, para suprir a demanda hídrica de 16 lotes, com uma área útil irrigável de 376,86 ha, onde estão assentadas 112 famílias.</w:t>
      </w:r>
    </w:p>
    <w:p w14:paraId="3D516053" w14:textId="77777777" w:rsidR="0025493E" w:rsidRDefault="0025493E" w:rsidP="0025493E">
      <w:pPr>
        <w:pStyle w:val="CODEVASF-Lista"/>
        <w:tabs>
          <w:tab w:val="left" w:pos="708"/>
        </w:tabs>
        <w:spacing w:before="60" w:after="0"/>
        <w:ind w:left="568" w:right="-2" w:hanging="284"/>
        <w:rPr>
          <w:rFonts w:cs="Arial"/>
          <w:sz w:val="22"/>
          <w:szCs w:val="22"/>
        </w:rPr>
      </w:pPr>
      <w:r>
        <w:rPr>
          <w:rFonts w:cs="Arial"/>
          <w:sz w:val="22"/>
          <w:szCs w:val="22"/>
        </w:rPr>
        <w:t>O Setor 02 ocupa as terras situadas a Oeste da rodovia SE-230 e o fornecimento de água é feito através de uma derivação da adutora LP-1, que abastece o Setor 01. Para garantir o suprimento da demanda hídrica do Setor 02, foi implantada uma estação elevatória (EE-1) com a finalidade de prover a elevação da água até as estações de pressurização, uma vez que a cota piezométrica não era suficiente para a operação do sistema de bombeamento. Com esta elevatória, foi viabilizado o suprimento d’água para 21 lotes, com uma área irrigável total de 213,39 ha, onde estão assentadas 97 famílias.</w:t>
      </w:r>
    </w:p>
    <w:p w14:paraId="75E92BF0" w14:textId="77777777" w:rsidR="0025493E" w:rsidRDefault="0025493E" w:rsidP="0025493E">
      <w:pPr>
        <w:pStyle w:val="CODEVASF-Lista"/>
        <w:tabs>
          <w:tab w:val="left" w:pos="708"/>
        </w:tabs>
        <w:spacing w:before="60" w:after="0"/>
        <w:ind w:left="568" w:right="-2" w:hanging="284"/>
        <w:rPr>
          <w:rFonts w:cs="Arial"/>
          <w:sz w:val="22"/>
          <w:szCs w:val="22"/>
        </w:rPr>
      </w:pPr>
      <w:r>
        <w:rPr>
          <w:rFonts w:cs="Arial"/>
          <w:sz w:val="22"/>
          <w:szCs w:val="22"/>
        </w:rPr>
        <w:t>O Setor 03 é formado por uma larga faixa de terras situadas à Leste do Setor “</w:t>
      </w:r>
      <w:smartTag w:uri="urn:schemas-microsoft-com:office:smarttags" w:element="metricconverter">
        <w:smartTagPr>
          <w:attr w:name="ProductID" w:val="0”"/>
        </w:smartTagPr>
        <w:r>
          <w:rPr>
            <w:rFonts w:cs="Arial"/>
            <w:sz w:val="22"/>
            <w:szCs w:val="22"/>
          </w:rPr>
          <w:t>0”</w:t>
        </w:r>
      </w:smartTag>
      <w:r>
        <w:rPr>
          <w:rFonts w:cs="Arial"/>
          <w:sz w:val="22"/>
          <w:szCs w:val="22"/>
        </w:rPr>
        <w:t xml:space="preserve"> e se estende do limite Norte até o limite sul do projeto. Este setor é atendido pela adutora LP-3, com tomada d’água diretamente do reservatório R-1, responsável pelo suprimento da demanda hídrica de 25 lotes coletivos, com uma área útil irrigável de 423,80 ha, onde estão assentadas 153 famílias. Neste setor foi implantado uma estação elevatória (EE-2) com a tomada d’água na primeira derivação da LP-3 (LS-3.1), para viabilizar a captação d’água </w:t>
      </w:r>
      <w:r>
        <w:rPr>
          <w:rFonts w:cs="Arial"/>
          <w:sz w:val="22"/>
          <w:szCs w:val="22"/>
        </w:rPr>
        <w:lastRenderedPageBreak/>
        <w:t>nas estações de pressurização de 04 lotes (01, 02, 03 e 04). Este setor possui uma área irrigável de 123,67ha, onde estão assentadas 49 famílias.</w:t>
      </w:r>
    </w:p>
    <w:p w14:paraId="0D478396" w14:textId="571229C8" w:rsidR="0025493E" w:rsidRDefault="0025493E" w:rsidP="0025493E">
      <w:pPr>
        <w:pStyle w:val="CODEVASF-Lista"/>
        <w:tabs>
          <w:tab w:val="left" w:pos="708"/>
        </w:tabs>
        <w:spacing w:before="60" w:after="0"/>
        <w:ind w:left="568" w:right="-2" w:hanging="284"/>
        <w:rPr>
          <w:rFonts w:cs="Arial"/>
          <w:sz w:val="22"/>
          <w:szCs w:val="22"/>
        </w:rPr>
      </w:pPr>
      <w:r>
        <w:rPr>
          <w:rFonts w:cs="Arial"/>
          <w:sz w:val="22"/>
          <w:szCs w:val="22"/>
        </w:rPr>
        <w:t>O Setor 04 abrange o restante das terras situadas entre o Setor 03 e o limite Leste do projeto, próximo</w:t>
      </w:r>
      <w:r>
        <w:rPr>
          <w:rFonts w:cs="Arial"/>
          <w:color w:val="FF0000"/>
          <w:sz w:val="22"/>
          <w:szCs w:val="22"/>
        </w:rPr>
        <w:t xml:space="preserve"> </w:t>
      </w:r>
      <w:r w:rsidR="00FA0E5D">
        <w:rPr>
          <w:rFonts w:cs="Arial"/>
          <w:sz w:val="22"/>
          <w:szCs w:val="22"/>
        </w:rPr>
        <w:t>à</w:t>
      </w:r>
      <w:r>
        <w:rPr>
          <w:rFonts w:cs="Arial"/>
          <w:sz w:val="22"/>
          <w:szCs w:val="22"/>
        </w:rPr>
        <w:t xml:space="preserve"> reserva legal. O suprimento de água para irrigação dos 14 lotes, com 128,85 ha de área útil irrigável, é feito por uma derivação da adutora LP-3. Neste setor estão assentadas 49 famílias.  </w:t>
      </w:r>
    </w:p>
    <w:p w14:paraId="0B8FCC77" w14:textId="570313D8" w:rsidR="0025493E" w:rsidRPr="00EF3226" w:rsidRDefault="00EF3226" w:rsidP="00871E85">
      <w:pPr>
        <w:numPr>
          <w:ilvl w:val="0"/>
          <w:numId w:val="35"/>
        </w:numPr>
        <w:spacing w:before="240"/>
        <w:ind w:left="397" w:hanging="397"/>
        <w:rPr>
          <w:b/>
          <w:sz w:val="24"/>
        </w:rPr>
      </w:pPr>
      <w:bookmarkStart w:id="6" w:name="_Toc194458509"/>
      <w:bookmarkStart w:id="7" w:name="_Toc194400569"/>
      <w:bookmarkStart w:id="8" w:name="_Toc194399981"/>
      <w:bookmarkStart w:id="9" w:name="_Toc191976628"/>
      <w:r w:rsidRPr="00EF3226">
        <w:rPr>
          <w:b/>
          <w:sz w:val="24"/>
        </w:rPr>
        <w:t>ÁREAS DE RESERVA LEGAL:</w:t>
      </w:r>
      <w:bookmarkEnd w:id="6"/>
      <w:bookmarkEnd w:id="7"/>
      <w:bookmarkEnd w:id="8"/>
      <w:bookmarkEnd w:id="9"/>
    </w:p>
    <w:p w14:paraId="26A3A2D6" w14:textId="77777777" w:rsidR="0025493E" w:rsidRDefault="0025493E" w:rsidP="0025493E">
      <w:pPr>
        <w:pStyle w:val="CODEVASF-Texto"/>
        <w:spacing w:before="60" w:after="0"/>
        <w:ind w:left="0" w:right="-2"/>
        <w:rPr>
          <w:rFonts w:cs="Arial"/>
          <w:sz w:val="22"/>
          <w:szCs w:val="22"/>
        </w:rPr>
      </w:pPr>
      <w:r>
        <w:rPr>
          <w:rFonts w:cs="Arial"/>
          <w:sz w:val="22"/>
          <w:szCs w:val="22"/>
        </w:rPr>
        <w:t>As áreas destinadas à Reserva Legal estão agrupadas em quatro espaços diferentes, a saber:</w:t>
      </w:r>
    </w:p>
    <w:p w14:paraId="6EAAA8A8" w14:textId="77777777" w:rsidR="0025493E" w:rsidRDefault="0025493E" w:rsidP="0025493E">
      <w:pPr>
        <w:pStyle w:val="CODEVASF-Lista"/>
        <w:tabs>
          <w:tab w:val="left" w:pos="708"/>
        </w:tabs>
        <w:spacing w:before="60" w:after="0"/>
        <w:ind w:left="568" w:right="-2" w:hanging="284"/>
        <w:rPr>
          <w:rFonts w:cs="Arial"/>
          <w:sz w:val="22"/>
          <w:szCs w:val="22"/>
        </w:rPr>
      </w:pPr>
      <w:r>
        <w:rPr>
          <w:rFonts w:cs="Arial"/>
          <w:sz w:val="22"/>
          <w:szCs w:val="22"/>
        </w:rPr>
        <w:t>Terras elevadas, de topografia acidentada e inapta para atividades agropecuárias, estão situadas a noroeste do reservatório principal, ocupando cerca de 50.0ha;</w:t>
      </w:r>
    </w:p>
    <w:p w14:paraId="241528B9" w14:textId="77777777" w:rsidR="0025493E" w:rsidRDefault="0025493E" w:rsidP="0025493E">
      <w:pPr>
        <w:pStyle w:val="CODEVASF-Lista"/>
        <w:tabs>
          <w:tab w:val="left" w:pos="708"/>
        </w:tabs>
        <w:spacing w:before="60" w:after="0"/>
        <w:ind w:left="568" w:right="-2" w:hanging="284"/>
        <w:rPr>
          <w:rFonts w:cs="Arial"/>
          <w:sz w:val="22"/>
          <w:szCs w:val="22"/>
        </w:rPr>
      </w:pPr>
      <w:r>
        <w:rPr>
          <w:rFonts w:cs="Arial"/>
          <w:sz w:val="22"/>
          <w:szCs w:val="22"/>
        </w:rPr>
        <w:t xml:space="preserve">Terras com cotas elevadas, de topografia plana e inapta para a agropecuária, situadas junto ao extremo sudoeste do empreendimento, ocupando cerca de </w:t>
      </w:r>
      <w:smartTag w:uri="urn:schemas-microsoft-com:office:smarttags" w:element="metricconverter">
        <w:smartTagPr>
          <w:attr w:name="ProductID" w:val="50 ha"/>
        </w:smartTagPr>
        <w:r>
          <w:rPr>
            <w:rFonts w:cs="Arial"/>
            <w:sz w:val="22"/>
            <w:szCs w:val="22"/>
          </w:rPr>
          <w:t>50 ha</w:t>
        </w:r>
      </w:smartTag>
      <w:r>
        <w:rPr>
          <w:rFonts w:cs="Arial"/>
          <w:sz w:val="22"/>
          <w:szCs w:val="22"/>
        </w:rPr>
        <w:t>;</w:t>
      </w:r>
    </w:p>
    <w:p w14:paraId="5AC80611" w14:textId="77777777" w:rsidR="0025493E" w:rsidRDefault="0025493E" w:rsidP="0025493E">
      <w:pPr>
        <w:pStyle w:val="CODEVASF-Lista"/>
        <w:tabs>
          <w:tab w:val="left" w:pos="708"/>
        </w:tabs>
        <w:spacing w:before="60" w:after="0"/>
        <w:ind w:left="568" w:right="-2" w:hanging="284"/>
        <w:rPr>
          <w:rFonts w:cs="Arial"/>
          <w:sz w:val="22"/>
          <w:szCs w:val="22"/>
        </w:rPr>
      </w:pPr>
      <w:r>
        <w:rPr>
          <w:rFonts w:cs="Arial"/>
          <w:sz w:val="22"/>
          <w:szCs w:val="22"/>
        </w:rPr>
        <w:t xml:space="preserve">Terras impróprias para atividades agropecuárias, mescladas com terras aptas para pastagens e situadas junto aos limites Norte da área do projeto, entre os setores 03 e 04 </w:t>
      </w:r>
    </w:p>
    <w:p w14:paraId="469D913E" w14:textId="77777777" w:rsidR="0025493E" w:rsidRDefault="0025493E" w:rsidP="0025493E">
      <w:pPr>
        <w:pStyle w:val="CODEVASF-Lista"/>
        <w:tabs>
          <w:tab w:val="left" w:pos="708"/>
        </w:tabs>
        <w:spacing w:before="60" w:after="0"/>
        <w:ind w:left="568" w:hanging="284"/>
        <w:rPr>
          <w:rFonts w:cs="Arial"/>
          <w:sz w:val="22"/>
          <w:szCs w:val="22"/>
        </w:rPr>
      </w:pPr>
      <w:r>
        <w:rPr>
          <w:rFonts w:cs="Arial"/>
          <w:sz w:val="22"/>
          <w:szCs w:val="22"/>
        </w:rPr>
        <w:t>Terras inaptas para atividades agropecuária, mescladas com áreas aptas para pastagens, cuja topografia é predominantemente suave (presença de áreas íngremes).</w:t>
      </w:r>
    </w:p>
    <w:p w14:paraId="25D9D3E9" w14:textId="58B7F578" w:rsidR="0025493E" w:rsidRPr="00EF3226" w:rsidRDefault="00EF3226" w:rsidP="00871E85">
      <w:pPr>
        <w:numPr>
          <w:ilvl w:val="0"/>
          <w:numId w:val="35"/>
        </w:numPr>
        <w:spacing w:before="240"/>
        <w:ind w:left="397" w:hanging="397"/>
        <w:rPr>
          <w:b/>
          <w:sz w:val="24"/>
        </w:rPr>
      </w:pPr>
      <w:bookmarkStart w:id="10" w:name="_Toc194458510"/>
      <w:bookmarkStart w:id="11" w:name="_Toc194400570"/>
      <w:bookmarkStart w:id="12" w:name="_Toc194399982"/>
      <w:bookmarkStart w:id="13" w:name="_Toc191976629"/>
      <w:r w:rsidRPr="00EF3226">
        <w:rPr>
          <w:b/>
          <w:sz w:val="24"/>
        </w:rPr>
        <w:t>ÁREAS DE PRESERVAÇÃO PERMANENTE:</w:t>
      </w:r>
      <w:bookmarkEnd w:id="10"/>
      <w:bookmarkEnd w:id="11"/>
      <w:bookmarkEnd w:id="12"/>
      <w:bookmarkEnd w:id="13"/>
    </w:p>
    <w:p w14:paraId="30A36A10" w14:textId="77777777" w:rsidR="0025493E" w:rsidRDefault="0025493E" w:rsidP="0025493E">
      <w:pPr>
        <w:pStyle w:val="CODEVASF-Texto"/>
        <w:spacing w:before="60" w:after="0"/>
        <w:ind w:left="0" w:right="-2"/>
        <w:rPr>
          <w:rFonts w:cs="Arial"/>
          <w:sz w:val="22"/>
          <w:szCs w:val="22"/>
        </w:rPr>
      </w:pPr>
      <w:r>
        <w:rPr>
          <w:rFonts w:cs="Arial"/>
          <w:sz w:val="22"/>
          <w:szCs w:val="22"/>
        </w:rPr>
        <w:t xml:space="preserve">Estas áreas são destinadas a proteger sítios de significativa importância ecológica, cursos de água e nascentes. Como os cursos de água da região são intermitentes, optou-se por proteger faixas ao longo dos cursos de água mais significativos e sujeitos ao alagamento. </w:t>
      </w:r>
    </w:p>
    <w:p w14:paraId="0828A82E" w14:textId="4F10B189" w:rsidR="0025493E" w:rsidRPr="00EF3226" w:rsidRDefault="00EF3226" w:rsidP="00871E85">
      <w:pPr>
        <w:numPr>
          <w:ilvl w:val="0"/>
          <w:numId w:val="35"/>
        </w:numPr>
        <w:spacing w:before="240"/>
        <w:ind w:left="397" w:hanging="397"/>
        <w:rPr>
          <w:b/>
          <w:sz w:val="24"/>
        </w:rPr>
      </w:pPr>
      <w:bookmarkStart w:id="14" w:name="_Toc194458507"/>
      <w:bookmarkStart w:id="15" w:name="_Toc194400567"/>
      <w:bookmarkStart w:id="16" w:name="_Toc194399979"/>
      <w:bookmarkStart w:id="17" w:name="_Toc191976626"/>
      <w:r w:rsidRPr="00EF3226">
        <w:rPr>
          <w:b/>
          <w:sz w:val="24"/>
        </w:rPr>
        <w:t>PARCELAMENTO DA ÁREA</w:t>
      </w:r>
      <w:bookmarkEnd w:id="14"/>
      <w:bookmarkEnd w:id="15"/>
      <w:bookmarkEnd w:id="16"/>
      <w:bookmarkEnd w:id="17"/>
    </w:p>
    <w:p w14:paraId="1AC8A150" w14:textId="77777777" w:rsidR="0025493E" w:rsidRDefault="0025493E" w:rsidP="0025493E">
      <w:pPr>
        <w:pStyle w:val="CODEVASF-Texto"/>
        <w:spacing w:before="60" w:after="0"/>
        <w:ind w:left="0" w:right="-2"/>
        <w:rPr>
          <w:rFonts w:cs="Arial"/>
          <w:sz w:val="22"/>
          <w:szCs w:val="22"/>
        </w:rPr>
      </w:pPr>
      <w:r>
        <w:rPr>
          <w:rFonts w:cs="Arial"/>
          <w:sz w:val="22"/>
          <w:szCs w:val="22"/>
        </w:rPr>
        <w:t>O parcelamento da área irrigável do projeto Jacaré-</w:t>
      </w:r>
      <w:proofErr w:type="spellStart"/>
      <w:r>
        <w:rPr>
          <w:rFonts w:cs="Arial"/>
          <w:sz w:val="22"/>
          <w:szCs w:val="22"/>
        </w:rPr>
        <w:t>Curituba</w:t>
      </w:r>
      <w:proofErr w:type="spellEnd"/>
      <w:r>
        <w:rPr>
          <w:rFonts w:cs="Arial"/>
          <w:sz w:val="22"/>
          <w:szCs w:val="22"/>
        </w:rPr>
        <w:t xml:space="preserve"> foi realizado com base nas aptidões das terras e na sua distribuição espacial. Concomitantemente, considerou-se a presença dos componentes da infraestrutura já implantada (estradas, canais de adução, agrovilas etc.), os drenos naturais, passagens molhadas e outros aspectos relevantes das obras e do sistema de produção.</w:t>
      </w:r>
    </w:p>
    <w:p w14:paraId="1DE1412C" w14:textId="77777777" w:rsidR="0025493E" w:rsidRDefault="0025493E" w:rsidP="0025493E">
      <w:pPr>
        <w:pStyle w:val="CODEVASF-Texto"/>
        <w:spacing w:before="120" w:after="0"/>
        <w:ind w:left="0"/>
        <w:rPr>
          <w:rFonts w:cs="Arial"/>
          <w:sz w:val="22"/>
          <w:szCs w:val="22"/>
        </w:rPr>
      </w:pPr>
      <w:r>
        <w:rPr>
          <w:rFonts w:cs="Arial"/>
          <w:sz w:val="22"/>
          <w:szCs w:val="22"/>
        </w:rPr>
        <w:t xml:space="preserve">As atividades produtivas do projeto foram alocadas em conformidade com as aptidões das terras, ficando da seguinte forma: </w:t>
      </w:r>
    </w:p>
    <w:p w14:paraId="658DF6EB" w14:textId="77777777" w:rsidR="0025493E" w:rsidRDefault="0025493E" w:rsidP="00871E85">
      <w:pPr>
        <w:pStyle w:val="CODEVASF-Texto"/>
        <w:numPr>
          <w:ilvl w:val="0"/>
          <w:numId w:val="36"/>
        </w:numPr>
        <w:spacing w:before="60" w:after="0"/>
        <w:ind w:left="454" w:right="-2" w:hanging="227"/>
        <w:rPr>
          <w:rFonts w:cs="Arial"/>
          <w:sz w:val="22"/>
          <w:szCs w:val="22"/>
        </w:rPr>
      </w:pPr>
      <w:r>
        <w:rPr>
          <w:rFonts w:cs="Arial"/>
          <w:sz w:val="22"/>
          <w:szCs w:val="22"/>
        </w:rPr>
        <w:t>Agricultura irrigada, nas terras aptas para o cultivo intensivo com irrigação controlada;</w:t>
      </w:r>
    </w:p>
    <w:p w14:paraId="12468F95" w14:textId="77777777" w:rsidR="0025493E" w:rsidRDefault="0025493E" w:rsidP="00871E85">
      <w:pPr>
        <w:pStyle w:val="CODEVASF-Texto"/>
        <w:numPr>
          <w:ilvl w:val="0"/>
          <w:numId w:val="36"/>
        </w:numPr>
        <w:spacing w:before="60" w:after="0"/>
        <w:ind w:left="454" w:right="-2" w:hanging="227"/>
        <w:rPr>
          <w:rFonts w:cs="Arial"/>
          <w:sz w:val="22"/>
          <w:szCs w:val="22"/>
        </w:rPr>
      </w:pPr>
      <w:r>
        <w:rPr>
          <w:rFonts w:cs="Arial"/>
          <w:sz w:val="22"/>
          <w:szCs w:val="22"/>
        </w:rPr>
        <w:t>Pecuária, nas terras inaptas para o cultivo irrigado intensivo e aptas para pastagem, utilizando espécies nativas e cultivadas já adaptadas à região.</w:t>
      </w:r>
    </w:p>
    <w:p w14:paraId="37FF046C" w14:textId="77777777" w:rsidR="0025493E" w:rsidRDefault="0025493E" w:rsidP="0025493E">
      <w:pPr>
        <w:pStyle w:val="CODEVASF-Texto"/>
        <w:spacing w:before="120" w:after="0"/>
        <w:ind w:left="0" w:right="-2"/>
        <w:rPr>
          <w:rFonts w:cs="Arial"/>
          <w:sz w:val="22"/>
          <w:szCs w:val="22"/>
        </w:rPr>
      </w:pPr>
      <w:r>
        <w:rPr>
          <w:rFonts w:cs="Arial"/>
          <w:sz w:val="22"/>
          <w:szCs w:val="22"/>
        </w:rPr>
        <w:t>O loteamento realizado no projeto Jacaré-</w:t>
      </w:r>
      <w:proofErr w:type="spellStart"/>
      <w:r>
        <w:rPr>
          <w:rFonts w:cs="Arial"/>
          <w:sz w:val="22"/>
          <w:szCs w:val="22"/>
        </w:rPr>
        <w:t>Curituba</w:t>
      </w:r>
      <w:proofErr w:type="spellEnd"/>
      <w:r>
        <w:rPr>
          <w:rFonts w:cs="Arial"/>
          <w:sz w:val="22"/>
          <w:szCs w:val="22"/>
        </w:rPr>
        <w:t xml:space="preserve"> permitiu a demarcação de uma área total com 1.724 hectares de terras consideradas aptas para o cultivo intensivo com irrigação, subdividida em 80 lotes, e de outra área total com 1.614,7 hectares de terras consideradas inaptas para o cultivo irrigado intensivamente, porém, que poderia ser aproveitada para a exploração pecuária de pequeno e grande porte, subdividida em 54 lotes. </w:t>
      </w:r>
    </w:p>
    <w:p w14:paraId="4D596D0A" w14:textId="5A4D5A45" w:rsidR="0025493E" w:rsidRDefault="0025493E" w:rsidP="0025493E">
      <w:pPr>
        <w:pStyle w:val="CODEVASF-Texto"/>
        <w:spacing w:before="120" w:after="0"/>
        <w:ind w:left="0" w:right="-2"/>
        <w:rPr>
          <w:rFonts w:cs="Arial"/>
          <w:sz w:val="22"/>
          <w:szCs w:val="22"/>
        </w:rPr>
      </w:pPr>
      <w:r>
        <w:rPr>
          <w:rFonts w:cs="Arial"/>
          <w:sz w:val="22"/>
          <w:szCs w:val="22"/>
        </w:rPr>
        <w:t xml:space="preserve">O estudo foi orientado para o assentamento de 701 famílias de trabalhadores rurais sem-terra, que já se encontravam estabelecidas nas 36 agrovilas, sendo que 54 famílias foram assentadas em lotes equipados para a atividade pecuária e 647 famílias, assentadas em lotes já equipados para a exploração intensiva de agricultura com irrigação localizada (gotejamento e </w:t>
      </w:r>
      <w:proofErr w:type="spellStart"/>
      <w:r>
        <w:rPr>
          <w:rFonts w:cs="Arial"/>
          <w:sz w:val="22"/>
          <w:szCs w:val="22"/>
        </w:rPr>
        <w:t>microaspersão</w:t>
      </w:r>
      <w:proofErr w:type="spellEnd"/>
      <w:r>
        <w:rPr>
          <w:rFonts w:cs="Arial"/>
          <w:sz w:val="22"/>
          <w:szCs w:val="22"/>
        </w:rPr>
        <w:t xml:space="preserve">). </w:t>
      </w:r>
    </w:p>
    <w:p w14:paraId="7AB8EF3F" w14:textId="77777777" w:rsidR="0025493E" w:rsidRDefault="0025493E" w:rsidP="0025493E">
      <w:pPr>
        <w:pStyle w:val="CODEVASF-Texto"/>
        <w:spacing w:before="120" w:after="0"/>
        <w:ind w:left="0" w:right="-2"/>
        <w:rPr>
          <w:rFonts w:cs="Arial"/>
          <w:sz w:val="22"/>
          <w:szCs w:val="22"/>
        </w:rPr>
      </w:pPr>
      <w:r>
        <w:rPr>
          <w:rFonts w:cs="Arial"/>
          <w:sz w:val="22"/>
          <w:szCs w:val="22"/>
        </w:rPr>
        <w:t xml:space="preserve">Por consequência, cada família assentada nos lotes destinados à agricultura irrigada, recebeu uma parcela útil irrigável de 2,72ha, já com equipamentos de irrigação parcelar implantados. </w:t>
      </w:r>
    </w:p>
    <w:p w14:paraId="23BF4331" w14:textId="77777777" w:rsidR="0025493E" w:rsidRDefault="0025493E" w:rsidP="0025493E">
      <w:pPr>
        <w:pStyle w:val="CODEVASF-Texto"/>
        <w:spacing w:before="120" w:after="0"/>
        <w:ind w:left="0" w:right="-2"/>
        <w:rPr>
          <w:rFonts w:cs="Arial"/>
          <w:sz w:val="22"/>
          <w:szCs w:val="22"/>
        </w:rPr>
      </w:pPr>
      <w:r>
        <w:rPr>
          <w:rFonts w:cs="Arial"/>
          <w:sz w:val="22"/>
          <w:szCs w:val="22"/>
        </w:rPr>
        <w:t>Cada uma das famílias assentadas nos lotes destinados à pecuária receberam uma área útil média de 29ha, já com um módulo de irrigação por aspersão convencional de 1,5ha a 3,0ha (média de 1,72ha), conforme a disponibilidade de terra apta para irrigação.</w:t>
      </w:r>
    </w:p>
    <w:p w14:paraId="7B8179A7" w14:textId="77777777" w:rsidR="0025493E" w:rsidRDefault="0025493E" w:rsidP="0025493E">
      <w:pPr>
        <w:pStyle w:val="CODEVASF-Texto"/>
        <w:spacing w:before="120" w:after="0"/>
        <w:ind w:left="0" w:right="-2"/>
        <w:rPr>
          <w:rFonts w:cs="Arial"/>
          <w:sz w:val="22"/>
          <w:szCs w:val="22"/>
        </w:rPr>
      </w:pPr>
      <w:r>
        <w:rPr>
          <w:rFonts w:cs="Arial"/>
          <w:sz w:val="22"/>
          <w:szCs w:val="22"/>
        </w:rPr>
        <w:lastRenderedPageBreak/>
        <w:t xml:space="preserve">O quadro abaixo mostra a distribuição das áreas destinadas à exploração agrícola irrigada e à atividade pecuária com um módulo de irrigação incluso.  </w:t>
      </w:r>
    </w:p>
    <w:p w14:paraId="3124E71E" w14:textId="77777777" w:rsidR="0025493E" w:rsidRDefault="0025493E" w:rsidP="0025493E">
      <w:pPr>
        <w:spacing w:before="120" w:after="120"/>
        <w:ind w:left="252" w:right="-2"/>
        <w:rPr>
          <w:rFonts w:cs="Arial"/>
          <w:sz w:val="22"/>
          <w:szCs w:val="22"/>
        </w:rPr>
      </w:pPr>
      <w:r>
        <w:rPr>
          <w:sz w:val="22"/>
          <w:szCs w:val="22"/>
        </w:rPr>
        <w:t>Quadro 1 - Resumo do parcelamento da área do projeto Jacaré-</w:t>
      </w:r>
      <w:proofErr w:type="spellStart"/>
      <w:r>
        <w:rPr>
          <w:sz w:val="22"/>
          <w:szCs w:val="22"/>
        </w:rPr>
        <w:t>Curituba</w:t>
      </w:r>
      <w:proofErr w:type="spellEnd"/>
      <w:r>
        <w:rPr>
          <w:sz w:val="22"/>
          <w:szCs w:val="22"/>
        </w:rPr>
        <w:t>.</w:t>
      </w:r>
    </w:p>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7"/>
        <w:gridCol w:w="566"/>
        <w:gridCol w:w="993"/>
        <w:gridCol w:w="1416"/>
        <w:gridCol w:w="567"/>
        <w:gridCol w:w="992"/>
        <w:gridCol w:w="851"/>
        <w:gridCol w:w="968"/>
        <w:gridCol w:w="1016"/>
        <w:gridCol w:w="1134"/>
      </w:tblGrid>
      <w:tr w:rsidR="0025493E" w14:paraId="66BF8D67" w14:textId="77777777" w:rsidTr="0025493E">
        <w:trPr>
          <w:trHeight w:hRule="exact" w:val="340"/>
          <w:jc w:val="center"/>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FC32FA7" w14:textId="77777777" w:rsidR="0025493E" w:rsidRDefault="0025493E">
            <w:pPr>
              <w:pStyle w:val="CODEVASF-Legenda"/>
              <w:spacing w:after="0"/>
              <w:ind w:left="0" w:right="-2"/>
              <w:rPr>
                <w:rFonts w:cs="Arial"/>
                <w:sz w:val="20"/>
                <w:szCs w:val="20"/>
              </w:rPr>
            </w:pPr>
            <w:r>
              <w:rPr>
                <w:rFonts w:cs="Arial"/>
                <w:sz w:val="20"/>
                <w:szCs w:val="20"/>
              </w:rPr>
              <w:t>Setor</w:t>
            </w:r>
          </w:p>
        </w:tc>
        <w:tc>
          <w:tcPr>
            <w:tcW w:w="2977" w:type="dxa"/>
            <w:gridSpan w:val="3"/>
            <w:tcBorders>
              <w:top w:val="single" w:sz="4" w:space="0" w:color="auto"/>
              <w:left w:val="single" w:sz="4" w:space="0" w:color="auto"/>
              <w:bottom w:val="single" w:sz="4" w:space="0" w:color="auto"/>
              <w:right w:val="single" w:sz="4" w:space="0" w:color="auto"/>
            </w:tcBorders>
            <w:vAlign w:val="center"/>
            <w:hideMark/>
          </w:tcPr>
          <w:p w14:paraId="2E081DFE" w14:textId="77777777" w:rsidR="0025493E" w:rsidRDefault="0025493E">
            <w:pPr>
              <w:pStyle w:val="CODEVASF-Legenda"/>
              <w:spacing w:after="0"/>
              <w:ind w:left="-57" w:right="-57"/>
              <w:rPr>
                <w:rFonts w:cs="Arial"/>
                <w:sz w:val="20"/>
                <w:szCs w:val="20"/>
              </w:rPr>
            </w:pPr>
            <w:r>
              <w:rPr>
                <w:rFonts w:cs="Arial"/>
                <w:sz w:val="20"/>
                <w:szCs w:val="20"/>
              </w:rPr>
              <w:t>Lotes com agricultura irrigada</w:t>
            </w:r>
          </w:p>
        </w:tc>
        <w:tc>
          <w:tcPr>
            <w:tcW w:w="3378" w:type="dxa"/>
            <w:gridSpan w:val="4"/>
            <w:tcBorders>
              <w:top w:val="single" w:sz="4" w:space="0" w:color="auto"/>
              <w:left w:val="single" w:sz="4" w:space="0" w:color="auto"/>
              <w:bottom w:val="single" w:sz="4" w:space="0" w:color="auto"/>
              <w:right w:val="single" w:sz="4" w:space="0" w:color="auto"/>
            </w:tcBorders>
            <w:vAlign w:val="center"/>
            <w:hideMark/>
          </w:tcPr>
          <w:p w14:paraId="08736AB9" w14:textId="77777777" w:rsidR="0025493E" w:rsidRDefault="0025493E">
            <w:pPr>
              <w:pStyle w:val="CODEVASF-Legenda"/>
              <w:spacing w:after="0"/>
              <w:ind w:left="-57" w:right="-57"/>
              <w:rPr>
                <w:rFonts w:cs="Arial"/>
                <w:sz w:val="20"/>
                <w:szCs w:val="20"/>
              </w:rPr>
            </w:pPr>
            <w:r>
              <w:rPr>
                <w:rFonts w:cs="Arial"/>
                <w:sz w:val="20"/>
                <w:szCs w:val="20"/>
              </w:rPr>
              <w:t>Lotes destinados à pecuária</w:t>
            </w:r>
          </w:p>
        </w:tc>
        <w:tc>
          <w:tcPr>
            <w:tcW w:w="1016" w:type="dxa"/>
            <w:vMerge w:val="restart"/>
            <w:tcBorders>
              <w:top w:val="single" w:sz="4" w:space="0" w:color="auto"/>
              <w:left w:val="single" w:sz="4" w:space="0" w:color="auto"/>
              <w:bottom w:val="nil"/>
              <w:right w:val="single" w:sz="4" w:space="0" w:color="auto"/>
            </w:tcBorders>
            <w:vAlign w:val="center"/>
            <w:hideMark/>
          </w:tcPr>
          <w:p w14:paraId="4ED1FFB1" w14:textId="77777777" w:rsidR="0025493E" w:rsidRDefault="0025493E">
            <w:pPr>
              <w:pStyle w:val="CODEVASF-Legenda"/>
              <w:spacing w:after="0"/>
              <w:ind w:left="-57" w:right="-57"/>
              <w:rPr>
                <w:rFonts w:cs="Arial"/>
                <w:sz w:val="20"/>
                <w:szCs w:val="20"/>
              </w:rPr>
            </w:pPr>
            <w:r>
              <w:rPr>
                <w:rFonts w:cs="Arial"/>
                <w:sz w:val="20"/>
                <w:szCs w:val="20"/>
              </w:rPr>
              <w:t>Outros</w:t>
            </w:r>
          </w:p>
          <w:p w14:paraId="694B03E3" w14:textId="77777777" w:rsidR="0025493E" w:rsidRDefault="0025493E">
            <w:pPr>
              <w:pStyle w:val="CODEVASF-Legenda"/>
              <w:spacing w:after="0"/>
              <w:ind w:left="-57" w:right="-57"/>
              <w:rPr>
                <w:rFonts w:cs="Arial"/>
                <w:sz w:val="20"/>
                <w:szCs w:val="20"/>
              </w:rPr>
            </w:pPr>
            <w:r>
              <w:rPr>
                <w:rFonts w:cs="Arial"/>
                <w:sz w:val="20"/>
                <w:szCs w:val="20"/>
              </w:rPr>
              <w:t xml:space="preserve">(RL+APP) </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7DE10C74" w14:textId="77777777" w:rsidR="0025493E" w:rsidRDefault="0025493E">
            <w:pPr>
              <w:pStyle w:val="CODEVASF-Legenda"/>
              <w:spacing w:before="120" w:after="0"/>
              <w:ind w:left="-57" w:right="-57"/>
              <w:rPr>
                <w:rFonts w:cs="Arial"/>
                <w:sz w:val="20"/>
                <w:szCs w:val="20"/>
              </w:rPr>
            </w:pPr>
            <w:r>
              <w:rPr>
                <w:rFonts w:cs="Arial"/>
                <w:sz w:val="20"/>
                <w:szCs w:val="20"/>
              </w:rPr>
              <w:t>Área Total</w:t>
            </w:r>
          </w:p>
          <w:p w14:paraId="3DA7BB0C" w14:textId="77777777" w:rsidR="0025493E" w:rsidRDefault="0025493E">
            <w:pPr>
              <w:pStyle w:val="CODEVASF-Legenda"/>
              <w:spacing w:before="120" w:after="0"/>
              <w:ind w:left="-57" w:right="-57"/>
              <w:rPr>
                <w:rFonts w:cs="Arial"/>
                <w:sz w:val="20"/>
                <w:szCs w:val="20"/>
              </w:rPr>
            </w:pPr>
            <w:r>
              <w:rPr>
                <w:rFonts w:cs="Arial"/>
                <w:sz w:val="20"/>
                <w:szCs w:val="20"/>
              </w:rPr>
              <w:t>(ha)</w:t>
            </w:r>
          </w:p>
        </w:tc>
      </w:tr>
      <w:tr w:rsidR="0025493E" w14:paraId="07846BDC" w14:textId="77777777" w:rsidTr="0025493E">
        <w:trPr>
          <w:trHeight w:val="208"/>
          <w:jc w:val="center"/>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5DA0A4A6" w14:textId="77777777" w:rsidR="0025493E" w:rsidRDefault="0025493E">
            <w:pPr>
              <w:rPr>
                <w:rFonts w:cs="Arial"/>
                <w:szCs w:val="20"/>
              </w:rPr>
            </w:pP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76D95449" w14:textId="77777777" w:rsidR="0025493E" w:rsidRDefault="0025493E">
            <w:pPr>
              <w:pStyle w:val="CODEVASF-Legenda"/>
              <w:spacing w:after="0"/>
              <w:ind w:left="-57" w:right="-2"/>
              <w:rPr>
                <w:rFonts w:cs="Arial"/>
                <w:sz w:val="20"/>
                <w:szCs w:val="20"/>
              </w:rPr>
            </w:pPr>
            <w:r>
              <w:rPr>
                <w:rFonts w:cs="Arial"/>
                <w:sz w:val="20"/>
                <w:szCs w:val="20"/>
              </w:rPr>
              <w:t>(nº)</w:t>
            </w:r>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0A836883" w14:textId="77777777" w:rsidR="0025493E" w:rsidRDefault="0025493E">
            <w:pPr>
              <w:pStyle w:val="CODEVASF-Legenda"/>
              <w:spacing w:after="0"/>
              <w:ind w:left="-57" w:right="-57"/>
              <w:rPr>
                <w:rFonts w:cs="Arial"/>
                <w:sz w:val="20"/>
                <w:szCs w:val="20"/>
              </w:rPr>
            </w:pPr>
            <w:r>
              <w:rPr>
                <w:rFonts w:cs="Arial"/>
                <w:sz w:val="20"/>
                <w:szCs w:val="20"/>
              </w:rPr>
              <w:t>Famílias (nº)</w:t>
            </w:r>
          </w:p>
        </w:tc>
        <w:tc>
          <w:tcPr>
            <w:tcW w:w="1417" w:type="dxa"/>
            <w:tcBorders>
              <w:top w:val="single" w:sz="4" w:space="0" w:color="auto"/>
              <w:left w:val="single" w:sz="4" w:space="0" w:color="auto"/>
              <w:bottom w:val="nil"/>
              <w:right w:val="single" w:sz="4" w:space="0" w:color="auto"/>
            </w:tcBorders>
            <w:vAlign w:val="center"/>
            <w:hideMark/>
          </w:tcPr>
          <w:p w14:paraId="6E4D23F5" w14:textId="77777777" w:rsidR="0025493E" w:rsidRDefault="0025493E">
            <w:pPr>
              <w:pStyle w:val="CODEVASF-Legenda"/>
              <w:spacing w:after="0"/>
              <w:ind w:left="-57" w:right="-57"/>
              <w:rPr>
                <w:rFonts w:cs="Arial"/>
                <w:sz w:val="20"/>
                <w:szCs w:val="20"/>
              </w:rPr>
            </w:pPr>
            <w:r>
              <w:rPr>
                <w:rFonts w:cs="Arial"/>
                <w:sz w:val="20"/>
                <w:szCs w:val="20"/>
              </w:rPr>
              <w:t xml:space="preserve">Área irrigável </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20695AF4" w14:textId="77777777" w:rsidR="0025493E" w:rsidRDefault="0025493E">
            <w:pPr>
              <w:pStyle w:val="CODEVASF-Legenda"/>
              <w:spacing w:after="0"/>
              <w:ind w:left="-57" w:right="-2"/>
              <w:rPr>
                <w:rFonts w:cs="Arial"/>
                <w:sz w:val="20"/>
                <w:szCs w:val="20"/>
              </w:rPr>
            </w:pPr>
            <w:r>
              <w:rPr>
                <w:rFonts w:cs="Arial"/>
                <w:sz w:val="20"/>
                <w:szCs w:val="20"/>
              </w:rPr>
              <w:t>(nº)</w:t>
            </w:r>
          </w:p>
        </w:tc>
        <w:tc>
          <w:tcPr>
            <w:tcW w:w="992" w:type="dxa"/>
            <w:tcBorders>
              <w:top w:val="single" w:sz="4" w:space="0" w:color="auto"/>
              <w:left w:val="single" w:sz="4" w:space="0" w:color="auto"/>
              <w:bottom w:val="nil"/>
              <w:right w:val="single" w:sz="4" w:space="0" w:color="auto"/>
            </w:tcBorders>
            <w:vAlign w:val="center"/>
            <w:hideMark/>
          </w:tcPr>
          <w:p w14:paraId="04D2FA51" w14:textId="77777777" w:rsidR="0025493E" w:rsidRDefault="0025493E">
            <w:pPr>
              <w:pStyle w:val="CODEVASF-Legenda"/>
              <w:spacing w:after="0"/>
              <w:ind w:left="-57" w:right="-57"/>
              <w:rPr>
                <w:rFonts w:cs="Arial"/>
                <w:sz w:val="20"/>
                <w:szCs w:val="20"/>
              </w:rPr>
            </w:pPr>
            <w:r>
              <w:rPr>
                <w:rFonts w:cs="Arial"/>
                <w:sz w:val="20"/>
                <w:szCs w:val="20"/>
              </w:rPr>
              <w:t>Famílias</w:t>
            </w:r>
          </w:p>
        </w:tc>
        <w:tc>
          <w:tcPr>
            <w:tcW w:w="1819" w:type="dxa"/>
            <w:gridSpan w:val="2"/>
            <w:tcBorders>
              <w:top w:val="single" w:sz="4" w:space="0" w:color="auto"/>
              <w:left w:val="single" w:sz="4" w:space="0" w:color="auto"/>
              <w:bottom w:val="single" w:sz="4" w:space="0" w:color="auto"/>
              <w:right w:val="single" w:sz="4" w:space="0" w:color="auto"/>
            </w:tcBorders>
            <w:vAlign w:val="center"/>
            <w:hideMark/>
          </w:tcPr>
          <w:p w14:paraId="2CD9A754" w14:textId="77777777" w:rsidR="0025493E" w:rsidRDefault="0025493E">
            <w:pPr>
              <w:pStyle w:val="CODEVASF-Legenda"/>
              <w:spacing w:before="20" w:after="20"/>
              <w:ind w:left="-113"/>
              <w:rPr>
                <w:rFonts w:cs="Arial"/>
                <w:sz w:val="20"/>
                <w:szCs w:val="20"/>
              </w:rPr>
            </w:pPr>
            <w:r>
              <w:rPr>
                <w:rFonts w:cs="Arial"/>
                <w:sz w:val="20"/>
                <w:szCs w:val="20"/>
              </w:rPr>
              <w:t>Área útil (ha)</w:t>
            </w:r>
          </w:p>
        </w:tc>
        <w:tc>
          <w:tcPr>
            <w:tcW w:w="1016" w:type="dxa"/>
            <w:vMerge/>
            <w:tcBorders>
              <w:top w:val="single" w:sz="4" w:space="0" w:color="auto"/>
              <w:left w:val="single" w:sz="4" w:space="0" w:color="auto"/>
              <w:bottom w:val="nil"/>
              <w:right w:val="single" w:sz="4" w:space="0" w:color="auto"/>
            </w:tcBorders>
            <w:vAlign w:val="center"/>
            <w:hideMark/>
          </w:tcPr>
          <w:p w14:paraId="34F51A4F" w14:textId="77777777" w:rsidR="0025493E" w:rsidRDefault="0025493E">
            <w:pPr>
              <w:rPr>
                <w:rFonts w:cs="Arial"/>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9FF058B" w14:textId="77777777" w:rsidR="0025493E" w:rsidRDefault="0025493E">
            <w:pPr>
              <w:rPr>
                <w:rFonts w:cs="Arial"/>
                <w:szCs w:val="20"/>
              </w:rPr>
            </w:pPr>
          </w:p>
        </w:tc>
      </w:tr>
      <w:tr w:rsidR="0025493E" w14:paraId="00A6CF00" w14:textId="77777777" w:rsidTr="0025493E">
        <w:trPr>
          <w:trHeight w:val="270"/>
          <w:jc w:val="center"/>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7E2A7989" w14:textId="77777777" w:rsidR="0025493E" w:rsidRDefault="0025493E">
            <w:pPr>
              <w:rPr>
                <w:rFonts w:cs="Arial"/>
                <w:szCs w:val="20"/>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3E8579D3" w14:textId="77777777" w:rsidR="0025493E" w:rsidRDefault="0025493E">
            <w:pPr>
              <w:rPr>
                <w:rFonts w:cs="Arial"/>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219F73A3" w14:textId="77777777" w:rsidR="0025493E" w:rsidRDefault="0025493E">
            <w:pPr>
              <w:rPr>
                <w:rFonts w:cs="Arial"/>
                <w:szCs w:val="20"/>
              </w:rPr>
            </w:pPr>
          </w:p>
        </w:tc>
        <w:tc>
          <w:tcPr>
            <w:tcW w:w="1417" w:type="dxa"/>
            <w:tcBorders>
              <w:top w:val="nil"/>
              <w:left w:val="single" w:sz="4" w:space="0" w:color="auto"/>
              <w:bottom w:val="single" w:sz="4" w:space="0" w:color="auto"/>
              <w:right w:val="single" w:sz="4" w:space="0" w:color="auto"/>
            </w:tcBorders>
            <w:hideMark/>
          </w:tcPr>
          <w:p w14:paraId="7D2401D6" w14:textId="77777777" w:rsidR="0025493E" w:rsidRDefault="0025493E">
            <w:pPr>
              <w:pStyle w:val="CODEVASF-Legenda"/>
              <w:spacing w:after="0"/>
              <w:ind w:left="-57" w:right="-2"/>
              <w:rPr>
                <w:rFonts w:cs="Arial"/>
                <w:sz w:val="20"/>
                <w:szCs w:val="20"/>
              </w:rPr>
            </w:pPr>
            <w:r>
              <w:rPr>
                <w:rFonts w:cs="Arial"/>
                <w:sz w:val="20"/>
                <w:szCs w:val="20"/>
              </w:rPr>
              <w:t>total (ha)</w:t>
            </w:r>
          </w:p>
        </w:tc>
        <w:tc>
          <w:tcPr>
            <w:tcW w:w="3378" w:type="dxa"/>
            <w:vMerge/>
            <w:tcBorders>
              <w:top w:val="single" w:sz="4" w:space="0" w:color="auto"/>
              <w:left w:val="single" w:sz="4" w:space="0" w:color="auto"/>
              <w:bottom w:val="single" w:sz="4" w:space="0" w:color="auto"/>
              <w:right w:val="single" w:sz="4" w:space="0" w:color="auto"/>
            </w:tcBorders>
            <w:vAlign w:val="center"/>
            <w:hideMark/>
          </w:tcPr>
          <w:p w14:paraId="696775D6" w14:textId="77777777" w:rsidR="0025493E" w:rsidRDefault="0025493E">
            <w:pPr>
              <w:rPr>
                <w:rFonts w:cs="Arial"/>
                <w:szCs w:val="20"/>
              </w:rPr>
            </w:pPr>
          </w:p>
        </w:tc>
        <w:tc>
          <w:tcPr>
            <w:tcW w:w="992" w:type="dxa"/>
            <w:tcBorders>
              <w:top w:val="nil"/>
              <w:left w:val="single" w:sz="4" w:space="0" w:color="auto"/>
              <w:bottom w:val="single" w:sz="4" w:space="0" w:color="auto"/>
              <w:right w:val="single" w:sz="4" w:space="0" w:color="auto"/>
            </w:tcBorders>
            <w:vAlign w:val="center"/>
            <w:hideMark/>
          </w:tcPr>
          <w:p w14:paraId="41207FC3" w14:textId="77777777" w:rsidR="0025493E" w:rsidRDefault="0025493E">
            <w:pPr>
              <w:pStyle w:val="CODEVASF-Legenda"/>
              <w:spacing w:after="0"/>
              <w:ind w:left="-57" w:right="-57"/>
              <w:rPr>
                <w:rFonts w:cs="Arial"/>
                <w:sz w:val="20"/>
                <w:szCs w:val="20"/>
              </w:rPr>
            </w:pPr>
            <w:r>
              <w:rPr>
                <w:rFonts w:cs="Arial"/>
                <w:sz w:val="20"/>
                <w:szCs w:val="20"/>
              </w:rPr>
              <w:t>(nº)</w:t>
            </w:r>
          </w:p>
        </w:tc>
        <w:tc>
          <w:tcPr>
            <w:tcW w:w="851" w:type="dxa"/>
            <w:tcBorders>
              <w:top w:val="single" w:sz="4" w:space="0" w:color="auto"/>
              <w:left w:val="single" w:sz="4" w:space="0" w:color="auto"/>
              <w:bottom w:val="single" w:sz="4" w:space="0" w:color="auto"/>
              <w:right w:val="single" w:sz="4" w:space="0" w:color="auto"/>
            </w:tcBorders>
            <w:vAlign w:val="center"/>
            <w:hideMark/>
          </w:tcPr>
          <w:p w14:paraId="16D240B2" w14:textId="77777777" w:rsidR="0025493E" w:rsidRDefault="0025493E">
            <w:pPr>
              <w:pStyle w:val="CODEVASF-Legenda"/>
              <w:spacing w:after="0"/>
              <w:ind w:left="-57" w:right="-57"/>
              <w:rPr>
                <w:rFonts w:cs="Arial"/>
                <w:sz w:val="20"/>
                <w:szCs w:val="20"/>
              </w:rPr>
            </w:pPr>
            <w:r>
              <w:rPr>
                <w:rFonts w:cs="Arial"/>
                <w:sz w:val="20"/>
                <w:szCs w:val="20"/>
              </w:rPr>
              <w:t>Irrigável</w:t>
            </w:r>
          </w:p>
        </w:tc>
        <w:tc>
          <w:tcPr>
            <w:tcW w:w="968" w:type="dxa"/>
            <w:tcBorders>
              <w:top w:val="single" w:sz="4" w:space="0" w:color="auto"/>
              <w:left w:val="single" w:sz="4" w:space="0" w:color="auto"/>
              <w:bottom w:val="single" w:sz="4" w:space="0" w:color="auto"/>
              <w:right w:val="single" w:sz="4" w:space="0" w:color="auto"/>
            </w:tcBorders>
            <w:vAlign w:val="center"/>
            <w:hideMark/>
          </w:tcPr>
          <w:p w14:paraId="1B08B2E0" w14:textId="77777777" w:rsidR="0025493E" w:rsidRDefault="0025493E">
            <w:pPr>
              <w:pStyle w:val="CODEVASF-Legenda"/>
              <w:spacing w:after="0"/>
              <w:ind w:left="0" w:right="-57"/>
              <w:rPr>
                <w:rFonts w:cs="Arial"/>
                <w:sz w:val="20"/>
                <w:szCs w:val="20"/>
              </w:rPr>
            </w:pPr>
            <w:r>
              <w:rPr>
                <w:rFonts w:cs="Arial"/>
                <w:sz w:val="20"/>
                <w:szCs w:val="20"/>
              </w:rPr>
              <w:t>Total</w:t>
            </w:r>
          </w:p>
        </w:tc>
        <w:tc>
          <w:tcPr>
            <w:tcW w:w="1016" w:type="dxa"/>
            <w:tcBorders>
              <w:top w:val="nil"/>
              <w:left w:val="single" w:sz="4" w:space="0" w:color="auto"/>
              <w:bottom w:val="single" w:sz="4" w:space="0" w:color="auto"/>
              <w:right w:val="single" w:sz="4" w:space="0" w:color="auto"/>
            </w:tcBorders>
            <w:hideMark/>
          </w:tcPr>
          <w:p w14:paraId="37C2F66B" w14:textId="77777777" w:rsidR="0025493E" w:rsidRDefault="0025493E">
            <w:pPr>
              <w:pStyle w:val="CODEVASF-Legenda"/>
              <w:spacing w:after="0"/>
              <w:ind w:left="-57" w:right="-2"/>
              <w:rPr>
                <w:rFonts w:cs="Arial"/>
                <w:sz w:val="20"/>
                <w:szCs w:val="20"/>
              </w:rPr>
            </w:pPr>
            <w:r>
              <w:rPr>
                <w:rFonts w:cs="Arial"/>
                <w:sz w:val="20"/>
                <w:szCs w:val="20"/>
              </w:rPr>
              <w:t>(ha)</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D7445CE" w14:textId="77777777" w:rsidR="0025493E" w:rsidRDefault="0025493E">
            <w:pPr>
              <w:rPr>
                <w:rFonts w:cs="Arial"/>
                <w:szCs w:val="20"/>
              </w:rPr>
            </w:pPr>
          </w:p>
        </w:tc>
      </w:tr>
      <w:tr w:rsidR="0025493E" w14:paraId="687EA866" w14:textId="77777777" w:rsidTr="0025493E">
        <w:trPr>
          <w:trHeight w:hRule="exact" w:val="312"/>
          <w:jc w:val="center"/>
        </w:trPr>
        <w:tc>
          <w:tcPr>
            <w:tcW w:w="708" w:type="dxa"/>
            <w:tcBorders>
              <w:top w:val="single" w:sz="4" w:space="0" w:color="auto"/>
              <w:left w:val="single" w:sz="4" w:space="0" w:color="auto"/>
              <w:bottom w:val="single" w:sz="4" w:space="0" w:color="auto"/>
              <w:right w:val="single" w:sz="4" w:space="0" w:color="auto"/>
            </w:tcBorders>
            <w:vAlign w:val="center"/>
            <w:hideMark/>
          </w:tcPr>
          <w:p w14:paraId="1A5FDA57" w14:textId="77777777" w:rsidR="0025493E" w:rsidRDefault="0025493E">
            <w:pPr>
              <w:pStyle w:val="CODEVASF-Legenda"/>
              <w:spacing w:after="0"/>
              <w:ind w:left="-57" w:right="-2"/>
              <w:rPr>
                <w:rFonts w:cs="Arial"/>
                <w:sz w:val="20"/>
                <w:szCs w:val="20"/>
              </w:rPr>
            </w:pPr>
            <w:r>
              <w:rPr>
                <w:rFonts w:cs="Arial"/>
                <w:sz w:val="20"/>
                <w:szCs w:val="20"/>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6A47FCF1" w14:textId="77777777" w:rsidR="0025493E" w:rsidRDefault="0025493E">
            <w:pPr>
              <w:pStyle w:val="CODEVASF-Legenda"/>
              <w:spacing w:after="0"/>
              <w:ind w:left="-170" w:right="-2"/>
              <w:jc w:val="right"/>
              <w:rPr>
                <w:rFonts w:cs="Arial"/>
                <w:sz w:val="20"/>
                <w:szCs w:val="20"/>
              </w:rPr>
            </w:pPr>
            <w:r>
              <w:rPr>
                <w:rFonts w:cs="Arial"/>
                <w:sz w:val="20"/>
                <w:szCs w:val="20"/>
              </w:rPr>
              <w:t>33</w:t>
            </w:r>
          </w:p>
        </w:tc>
        <w:tc>
          <w:tcPr>
            <w:tcW w:w="993" w:type="dxa"/>
            <w:tcBorders>
              <w:top w:val="single" w:sz="4" w:space="0" w:color="auto"/>
              <w:left w:val="single" w:sz="4" w:space="0" w:color="auto"/>
              <w:bottom w:val="single" w:sz="4" w:space="0" w:color="auto"/>
              <w:right w:val="single" w:sz="4" w:space="0" w:color="auto"/>
            </w:tcBorders>
            <w:vAlign w:val="center"/>
            <w:hideMark/>
          </w:tcPr>
          <w:p w14:paraId="66BF9DE0" w14:textId="77777777" w:rsidR="0025493E" w:rsidRDefault="0025493E">
            <w:pPr>
              <w:pStyle w:val="CODEVASF-Legenda"/>
              <w:spacing w:after="0"/>
              <w:ind w:left="-170" w:right="-2"/>
              <w:jc w:val="right"/>
              <w:rPr>
                <w:rFonts w:cs="Arial"/>
                <w:sz w:val="20"/>
                <w:szCs w:val="20"/>
              </w:rPr>
            </w:pPr>
            <w:r>
              <w:rPr>
                <w:rFonts w:cs="Arial"/>
                <w:sz w:val="20"/>
                <w:szCs w:val="20"/>
              </w:rPr>
              <w:t>265</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0188752" w14:textId="77777777" w:rsidR="0025493E" w:rsidRDefault="0025493E">
            <w:pPr>
              <w:pStyle w:val="CODEVASF-Legenda"/>
              <w:spacing w:after="0"/>
              <w:ind w:left="-57" w:right="-2"/>
              <w:jc w:val="right"/>
              <w:rPr>
                <w:rFonts w:cs="Arial"/>
                <w:sz w:val="20"/>
                <w:szCs w:val="20"/>
              </w:rPr>
            </w:pPr>
            <w:r>
              <w:rPr>
                <w:rFonts w:cs="Arial"/>
                <w:sz w:val="20"/>
                <w:szCs w:val="20"/>
              </w:rPr>
              <w:t>660,10</w:t>
            </w:r>
          </w:p>
        </w:tc>
        <w:tc>
          <w:tcPr>
            <w:tcW w:w="567" w:type="dxa"/>
            <w:tcBorders>
              <w:top w:val="single" w:sz="4" w:space="0" w:color="auto"/>
              <w:left w:val="single" w:sz="4" w:space="0" w:color="auto"/>
              <w:bottom w:val="single" w:sz="4" w:space="0" w:color="auto"/>
              <w:right w:val="single" w:sz="4" w:space="0" w:color="auto"/>
            </w:tcBorders>
            <w:vAlign w:val="center"/>
            <w:hideMark/>
          </w:tcPr>
          <w:p w14:paraId="280C32AD" w14:textId="77777777" w:rsidR="0025493E" w:rsidRDefault="0025493E">
            <w:pPr>
              <w:pStyle w:val="CODEVASF-Legenda"/>
              <w:spacing w:after="0"/>
              <w:ind w:left="-170" w:right="-2"/>
              <w:jc w:val="right"/>
              <w:rPr>
                <w:rFonts w:cs="Arial"/>
                <w:sz w:val="20"/>
                <w:szCs w:val="20"/>
              </w:rPr>
            </w:pPr>
            <w:r>
              <w:rPr>
                <w:rFonts w:cs="Arial"/>
                <w:sz w:val="20"/>
                <w:szCs w:val="20"/>
              </w:rPr>
              <w:t>25</w:t>
            </w:r>
          </w:p>
        </w:tc>
        <w:tc>
          <w:tcPr>
            <w:tcW w:w="992" w:type="dxa"/>
            <w:tcBorders>
              <w:top w:val="single" w:sz="4" w:space="0" w:color="auto"/>
              <w:left w:val="single" w:sz="4" w:space="0" w:color="auto"/>
              <w:bottom w:val="single" w:sz="4" w:space="0" w:color="auto"/>
              <w:right w:val="single" w:sz="4" w:space="0" w:color="auto"/>
            </w:tcBorders>
            <w:vAlign w:val="center"/>
            <w:hideMark/>
          </w:tcPr>
          <w:p w14:paraId="7700E12C" w14:textId="77777777" w:rsidR="0025493E" w:rsidRDefault="0025493E">
            <w:pPr>
              <w:pStyle w:val="CODEVASF-Legenda"/>
              <w:spacing w:after="0"/>
              <w:ind w:left="-170" w:right="-2"/>
              <w:jc w:val="right"/>
              <w:rPr>
                <w:rFonts w:cs="Arial"/>
                <w:sz w:val="20"/>
                <w:szCs w:val="20"/>
              </w:rPr>
            </w:pPr>
            <w:r>
              <w:rPr>
                <w:rFonts w:cs="Arial"/>
                <w:sz w:val="20"/>
                <w:szCs w:val="20"/>
              </w:rPr>
              <w:t>25</w:t>
            </w:r>
          </w:p>
        </w:tc>
        <w:tc>
          <w:tcPr>
            <w:tcW w:w="851" w:type="dxa"/>
            <w:tcBorders>
              <w:top w:val="single" w:sz="4" w:space="0" w:color="auto"/>
              <w:left w:val="single" w:sz="4" w:space="0" w:color="auto"/>
              <w:bottom w:val="single" w:sz="4" w:space="0" w:color="auto"/>
              <w:right w:val="single" w:sz="4" w:space="0" w:color="auto"/>
            </w:tcBorders>
            <w:vAlign w:val="center"/>
            <w:hideMark/>
          </w:tcPr>
          <w:p w14:paraId="77CB5C60" w14:textId="77777777" w:rsidR="0025493E" w:rsidRDefault="0025493E">
            <w:pPr>
              <w:pStyle w:val="CODEVASF-Legenda"/>
              <w:spacing w:after="0"/>
              <w:ind w:left="-57" w:right="-2"/>
              <w:jc w:val="right"/>
              <w:rPr>
                <w:rFonts w:cs="Arial"/>
                <w:sz w:val="20"/>
                <w:szCs w:val="20"/>
              </w:rPr>
            </w:pPr>
            <w:r>
              <w:rPr>
                <w:rFonts w:cs="Arial"/>
                <w:sz w:val="20"/>
                <w:szCs w:val="20"/>
              </w:rPr>
              <w:t>54,00</w:t>
            </w:r>
          </w:p>
        </w:tc>
        <w:tc>
          <w:tcPr>
            <w:tcW w:w="968" w:type="dxa"/>
            <w:tcBorders>
              <w:top w:val="single" w:sz="4" w:space="0" w:color="auto"/>
              <w:left w:val="single" w:sz="4" w:space="0" w:color="auto"/>
              <w:bottom w:val="single" w:sz="4" w:space="0" w:color="auto"/>
              <w:right w:val="single" w:sz="4" w:space="0" w:color="auto"/>
            </w:tcBorders>
            <w:vAlign w:val="center"/>
            <w:hideMark/>
          </w:tcPr>
          <w:p w14:paraId="4FA3D7C5" w14:textId="77777777" w:rsidR="0025493E" w:rsidRDefault="0025493E">
            <w:pPr>
              <w:pStyle w:val="CODEVASF-Legenda"/>
              <w:spacing w:after="0"/>
              <w:ind w:left="-57" w:right="-2"/>
              <w:jc w:val="right"/>
              <w:rPr>
                <w:rFonts w:cs="Arial"/>
                <w:sz w:val="20"/>
                <w:szCs w:val="20"/>
              </w:rPr>
            </w:pPr>
            <w:r>
              <w:rPr>
                <w:rFonts w:cs="Arial"/>
                <w:sz w:val="20"/>
                <w:szCs w:val="20"/>
              </w:rPr>
              <w:t>712,40</w:t>
            </w:r>
          </w:p>
        </w:tc>
        <w:tc>
          <w:tcPr>
            <w:tcW w:w="1016" w:type="dxa"/>
            <w:tcBorders>
              <w:top w:val="single" w:sz="4" w:space="0" w:color="auto"/>
              <w:left w:val="single" w:sz="4" w:space="0" w:color="auto"/>
              <w:bottom w:val="single" w:sz="4" w:space="0" w:color="auto"/>
              <w:right w:val="single" w:sz="4" w:space="0" w:color="auto"/>
            </w:tcBorders>
            <w:vAlign w:val="center"/>
            <w:hideMark/>
          </w:tcPr>
          <w:p w14:paraId="5B997502" w14:textId="77777777" w:rsidR="0025493E" w:rsidRDefault="0025493E">
            <w:pPr>
              <w:pStyle w:val="CODEVASF-Legenda"/>
              <w:spacing w:after="0"/>
              <w:ind w:left="-57" w:right="-2"/>
              <w:jc w:val="right"/>
              <w:rPr>
                <w:rFonts w:cs="Arial"/>
                <w:sz w:val="20"/>
                <w:szCs w:val="20"/>
              </w:rPr>
            </w:pPr>
            <w:r>
              <w:rPr>
                <w:rFonts w:cs="Arial"/>
                <w:sz w:val="20"/>
                <w:szCs w:val="20"/>
              </w:rPr>
              <w:t>323,70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92AC2C4" w14:textId="77777777" w:rsidR="0025493E" w:rsidRDefault="0025493E">
            <w:pPr>
              <w:pStyle w:val="CODEVASF-Legenda"/>
              <w:spacing w:after="0"/>
              <w:ind w:left="-57" w:right="-2"/>
              <w:jc w:val="right"/>
              <w:rPr>
                <w:rFonts w:cs="Arial"/>
                <w:sz w:val="20"/>
                <w:szCs w:val="20"/>
              </w:rPr>
            </w:pPr>
            <w:r>
              <w:rPr>
                <w:rFonts w:cs="Arial"/>
                <w:sz w:val="20"/>
                <w:szCs w:val="20"/>
              </w:rPr>
              <w:t>1.696,20</w:t>
            </w:r>
          </w:p>
        </w:tc>
      </w:tr>
      <w:tr w:rsidR="0025493E" w14:paraId="79441141" w14:textId="77777777" w:rsidTr="0025493E">
        <w:trPr>
          <w:trHeight w:hRule="exact" w:val="312"/>
          <w:jc w:val="center"/>
        </w:trPr>
        <w:tc>
          <w:tcPr>
            <w:tcW w:w="708" w:type="dxa"/>
            <w:tcBorders>
              <w:top w:val="single" w:sz="4" w:space="0" w:color="auto"/>
              <w:left w:val="single" w:sz="4" w:space="0" w:color="auto"/>
              <w:bottom w:val="single" w:sz="4" w:space="0" w:color="auto"/>
              <w:right w:val="single" w:sz="4" w:space="0" w:color="auto"/>
            </w:tcBorders>
            <w:vAlign w:val="center"/>
            <w:hideMark/>
          </w:tcPr>
          <w:p w14:paraId="5E0F5108" w14:textId="77777777" w:rsidR="0025493E" w:rsidRDefault="0025493E">
            <w:pPr>
              <w:pStyle w:val="CODEVASF-Legenda"/>
              <w:spacing w:after="0"/>
              <w:ind w:left="-57" w:right="-2"/>
              <w:rPr>
                <w:rFonts w:cs="Arial"/>
                <w:sz w:val="20"/>
                <w:szCs w:val="20"/>
              </w:rPr>
            </w:pPr>
            <w:r>
              <w:rPr>
                <w:rFonts w:cs="Arial"/>
                <w:sz w:val="20"/>
                <w:szCs w:val="20"/>
              </w:rPr>
              <w:t>1</w:t>
            </w:r>
          </w:p>
        </w:tc>
        <w:tc>
          <w:tcPr>
            <w:tcW w:w="567" w:type="dxa"/>
            <w:tcBorders>
              <w:top w:val="single" w:sz="4" w:space="0" w:color="auto"/>
              <w:left w:val="single" w:sz="4" w:space="0" w:color="auto"/>
              <w:bottom w:val="single" w:sz="4" w:space="0" w:color="auto"/>
              <w:right w:val="single" w:sz="4" w:space="0" w:color="auto"/>
            </w:tcBorders>
            <w:vAlign w:val="center"/>
            <w:hideMark/>
          </w:tcPr>
          <w:p w14:paraId="0CA4830A" w14:textId="77777777" w:rsidR="0025493E" w:rsidRDefault="0025493E">
            <w:pPr>
              <w:pStyle w:val="CODEVASF-Legenda"/>
              <w:spacing w:after="0"/>
              <w:ind w:left="-170" w:right="-2"/>
              <w:jc w:val="right"/>
              <w:rPr>
                <w:rFonts w:cs="Arial"/>
                <w:sz w:val="20"/>
                <w:szCs w:val="20"/>
              </w:rPr>
            </w:pPr>
            <w:r>
              <w:rPr>
                <w:rFonts w:cs="Arial"/>
                <w:sz w:val="20"/>
                <w:szCs w:val="20"/>
              </w:rPr>
              <w:t>13</w:t>
            </w:r>
          </w:p>
        </w:tc>
        <w:tc>
          <w:tcPr>
            <w:tcW w:w="993" w:type="dxa"/>
            <w:tcBorders>
              <w:top w:val="single" w:sz="4" w:space="0" w:color="auto"/>
              <w:left w:val="single" w:sz="4" w:space="0" w:color="auto"/>
              <w:bottom w:val="single" w:sz="4" w:space="0" w:color="auto"/>
              <w:right w:val="single" w:sz="4" w:space="0" w:color="auto"/>
            </w:tcBorders>
            <w:vAlign w:val="center"/>
            <w:hideMark/>
          </w:tcPr>
          <w:p w14:paraId="1E43D606" w14:textId="77777777" w:rsidR="0025493E" w:rsidRDefault="0025493E">
            <w:pPr>
              <w:pStyle w:val="CODEVASF-Legenda"/>
              <w:spacing w:after="0"/>
              <w:ind w:left="-170" w:right="-2"/>
              <w:jc w:val="right"/>
              <w:rPr>
                <w:rFonts w:cs="Arial"/>
                <w:sz w:val="20"/>
                <w:szCs w:val="20"/>
              </w:rPr>
            </w:pPr>
            <w:r>
              <w:rPr>
                <w:rFonts w:cs="Arial"/>
                <w:sz w:val="20"/>
                <w:szCs w:val="20"/>
              </w:rPr>
              <w:t>109</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B767148" w14:textId="77777777" w:rsidR="0025493E" w:rsidRDefault="0025493E">
            <w:pPr>
              <w:pStyle w:val="CODEVASF-Legenda"/>
              <w:spacing w:after="0"/>
              <w:ind w:left="-57" w:right="-2"/>
              <w:jc w:val="right"/>
              <w:rPr>
                <w:rFonts w:cs="Arial"/>
                <w:sz w:val="20"/>
                <w:szCs w:val="20"/>
              </w:rPr>
            </w:pPr>
            <w:r>
              <w:rPr>
                <w:rFonts w:cs="Arial"/>
                <w:sz w:val="20"/>
                <w:szCs w:val="20"/>
              </w:rPr>
              <w:t>372,96</w:t>
            </w:r>
          </w:p>
        </w:tc>
        <w:tc>
          <w:tcPr>
            <w:tcW w:w="567" w:type="dxa"/>
            <w:tcBorders>
              <w:top w:val="single" w:sz="4" w:space="0" w:color="auto"/>
              <w:left w:val="single" w:sz="4" w:space="0" w:color="auto"/>
              <w:bottom w:val="single" w:sz="4" w:space="0" w:color="auto"/>
              <w:right w:val="single" w:sz="4" w:space="0" w:color="auto"/>
            </w:tcBorders>
            <w:vAlign w:val="center"/>
            <w:hideMark/>
          </w:tcPr>
          <w:p w14:paraId="79E4AD78" w14:textId="77777777" w:rsidR="0025493E" w:rsidRDefault="0025493E">
            <w:pPr>
              <w:pStyle w:val="CODEVASF-Legenda"/>
              <w:spacing w:after="0"/>
              <w:ind w:left="-170" w:right="-2"/>
              <w:jc w:val="right"/>
              <w:rPr>
                <w:rFonts w:cs="Arial"/>
                <w:sz w:val="20"/>
                <w:szCs w:val="20"/>
              </w:rPr>
            </w:pPr>
            <w:r>
              <w:rPr>
                <w:rFonts w:cs="Arial"/>
                <w:sz w:val="20"/>
                <w:szCs w:val="20"/>
              </w:rPr>
              <w:t>3</w:t>
            </w:r>
          </w:p>
        </w:tc>
        <w:tc>
          <w:tcPr>
            <w:tcW w:w="992" w:type="dxa"/>
            <w:tcBorders>
              <w:top w:val="single" w:sz="4" w:space="0" w:color="auto"/>
              <w:left w:val="single" w:sz="4" w:space="0" w:color="auto"/>
              <w:bottom w:val="single" w:sz="4" w:space="0" w:color="auto"/>
              <w:right w:val="single" w:sz="4" w:space="0" w:color="auto"/>
            </w:tcBorders>
            <w:vAlign w:val="center"/>
            <w:hideMark/>
          </w:tcPr>
          <w:p w14:paraId="54DFDE63" w14:textId="77777777" w:rsidR="0025493E" w:rsidRDefault="0025493E">
            <w:pPr>
              <w:pStyle w:val="CODEVASF-Legenda"/>
              <w:spacing w:after="0"/>
              <w:ind w:left="-170" w:right="-2"/>
              <w:jc w:val="right"/>
              <w:rPr>
                <w:rFonts w:cs="Arial"/>
                <w:sz w:val="20"/>
                <w:szCs w:val="20"/>
              </w:rPr>
            </w:pPr>
            <w:r>
              <w:rPr>
                <w:rFonts w:cs="Arial"/>
                <w:sz w:val="20"/>
                <w:szCs w:val="20"/>
              </w:rPr>
              <w:t>3</w:t>
            </w:r>
          </w:p>
        </w:tc>
        <w:tc>
          <w:tcPr>
            <w:tcW w:w="851" w:type="dxa"/>
            <w:tcBorders>
              <w:top w:val="single" w:sz="4" w:space="0" w:color="auto"/>
              <w:left w:val="single" w:sz="4" w:space="0" w:color="auto"/>
              <w:bottom w:val="single" w:sz="4" w:space="0" w:color="auto"/>
              <w:right w:val="single" w:sz="4" w:space="0" w:color="auto"/>
            </w:tcBorders>
            <w:vAlign w:val="center"/>
            <w:hideMark/>
          </w:tcPr>
          <w:p w14:paraId="2B63574E" w14:textId="77777777" w:rsidR="0025493E" w:rsidRDefault="0025493E">
            <w:pPr>
              <w:pStyle w:val="CODEVASF-Legenda"/>
              <w:spacing w:after="0"/>
              <w:ind w:left="-57" w:right="-2"/>
              <w:jc w:val="right"/>
              <w:rPr>
                <w:rFonts w:cs="Arial"/>
                <w:sz w:val="20"/>
                <w:szCs w:val="20"/>
              </w:rPr>
            </w:pPr>
            <w:r>
              <w:rPr>
                <w:rFonts w:cs="Arial"/>
                <w:sz w:val="20"/>
                <w:szCs w:val="20"/>
              </w:rPr>
              <w:t>3,90</w:t>
            </w:r>
          </w:p>
        </w:tc>
        <w:tc>
          <w:tcPr>
            <w:tcW w:w="968" w:type="dxa"/>
            <w:tcBorders>
              <w:top w:val="single" w:sz="4" w:space="0" w:color="auto"/>
              <w:left w:val="single" w:sz="4" w:space="0" w:color="auto"/>
              <w:bottom w:val="single" w:sz="4" w:space="0" w:color="auto"/>
              <w:right w:val="single" w:sz="4" w:space="0" w:color="auto"/>
            </w:tcBorders>
            <w:vAlign w:val="center"/>
            <w:hideMark/>
          </w:tcPr>
          <w:p w14:paraId="1D190EEC" w14:textId="77777777" w:rsidR="0025493E" w:rsidRDefault="0025493E">
            <w:pPr>
              <w:pStyle w:val="CODEVASF-Legenda"/>
              <w:spacing w:after="0"/>
              <w:ind w:left="-57" w:right="-2"/>
              <w:jc w:val="right"/>
              <w:rPr>
                <w:rFonts w:cs="Arial"/>
                <w:sz w:val="20"/>
                <w:szCs w:val="20"/>
              </w:rPr>
            </w:pPr>
            <w:r>
              <w:rPr>
                <w:rFonts w:cs="Arial"/>
                <w:sz w:val="20"/>
                <w:szCs w:val="20"/>
              </w:rPr>
              <w:t>97,40</w:t>
            </w:r>
          </w:p>
        </w:tc>
        <w:tc>
          <w:tcPr>
            <w:tcW w:w="1016" w:type="dxa"/>
            <w:tcBorders>
              <w:top w:val="single" w:sz="4" w:space="0" w:color="auto"/>
              <w:left w:val="single" w:sz="4" w:space="0" w:color="auto"/>
              <w:bottom w:val="single" w:sz="4" w:space="0" w:color="auto"/>
              <w:right w:val="single" w:sz="4" w:space="0" w:color="auto"/>
            </w:tcBorders>
            <w:vAlign w:val="center"/>
            <w:hideMark/>
          </w:tcPr>
          <w:p w14:paraId="655E476D" w14:textId="77777777" w:rsidR="0025493E" w:rsidRDefault="0025493E">
            <w:pPr>
              <w:pStyle w:val="CODEVASF-Legenda"/>
              <w:spacing w:after="0"/>
              <w:ind w:left="-57" w:right="-2"/>
              <w:jc w:val="right"/>
              <w:rPr>
                <w:rFonts w:cs="Arial"/>
                <w:sz w:val="20"/>
                <w:szCs w:val="20"/>
              </w:rPr>
            </w:pPr>
            <w:r>
              <w:rPr>
                <w:rFonts w:cs="Arial"/>
                <w:sz w:val="20"/>
                <w:szCs w:val="20"/>
              </w:rPr>
              <w:t>89,64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CE71CAD" w14:textId="77777777" w:rsidR="0025493E" w:rsidRDefault="0025493E">
            <w:pPr>
              <w:pStyle w:val="CODEVASF-Legenda"/>
              <w:spacing w:after="0"/>
              <w:ind w:left="-57" w:right="-2"/>
              <w:jc w:val="right"/>
              <w:rPr>
                <w:rFonts w:cs="Arial"/>
                <w:sz w:val="20"/>
                <w:szCs w:val="20"/>
              </w:rPr>
            </w:pPr>
            <w:r>
              <w:rPr>
                <w:rFonts w:cs="Arial"/>
                <w:sz w:val="20"/>
                <w:szCs w:val="20"/>
              </w:rPr>
              <w:t>560,00</w:t>
            </w:r>
          </w:p>
        </w:tc>
      </w:tr>
      <w:tr w:rsidR="0025493E" w14:paraId="12D30FA4" w14:textId="77777777" w:rsidTr="0025493E">
        <w:trPr>
          <w:trHeight w:hRule="exact" w:val="312"/>
          <w:jc w:val="center"/>
        </w:trPr>
        <w:tc>
          <w:tcPr>
            <w:tcW w:w="708" w:type="dxa"/>
            <w:tcBorders>
              <w:top w:val="single" w:sz="4" w:space="0" w:color="auto"/>
              <w:left w:val="single" w:sz="4" w:space="0" w:color="auto"/>
              <w:bottom w:val="single" w:sz="4" w:space="0" w:color="auto"/>
              <w:right w:val="single" w:sz="4" w:space="0" w:color="auto"/>
            </w:tcBorders>
            <w:vAlign w:val="center"/>
            <w:hideMark/>
          </w:tcPr>
          <w:p w14:paraId="4356E6EB" w14:textId="77777777" w:rsidR="0025493E" w:rsidRDefault="0025493E">
            <w:pPr>
              <w:pStyle w:val="CODEVASF-Legenda"/>
              <w:spacing w:after="0"/>
              <w:ind w:left="-57" w:right="-2"/>
              <w:rPr>
                <w:rFonts w:cs="Arial"/>
                <w:sz w:val="20"/>
                <w:szCs w:val="20"/>
              </w:rPr>
            </w:pPr>
            <w:r>
              <w:rPr>
                <w:rFonts w:cs="Arial"/>
                <w:sz w:val="20"/>
                <w:szCs w:val="20"/>
              </w:rPr>
              <w:t>2</w:t>
            </w:r>
          </w:p>
        </w:tc>
        <w:tc>
          <w:tcPr>
            <w:tcW w:w="567" w:type="dxa"/>
            <w:tcBorders>
              <w:top w:val="single" w:sz="4" w:space="0" w:color="auto"/>
              <w:left w:val="single" w:sz="4" w:space="0" w:color="auto"/>
              <w:bottom w:val="single" w:sz="4" w:space="0" w:color="auto"/>
              <w:right w:val="single" w:sz="4" w:space="0" w:color="auto"/>
            </w:tcBorders>
            <w:vAlign w:val="center"/>
            <w:hideMark/>
          </w:tcPr>
          <w:p w14:paraId="77E5AC65" w14:textId="77777777" w:rsidR="0025493E" w:rsidRDefault="0025493E">
            <w:pPr>
              <w:pStyle w:val="CODEVASF-Legenda"/>
              <w:spacing w:after="0"/>
              <w:ind w:left="-170" w:right="-2"/>
              <w:jc w:val="right"/>
              <w:rPr>
                <w:rFonts w:cs="Arial"/>
                <w:sz w:val="20"/>
                <w:szCs w:val="20"/>
              </w:rPr>
            </w:pPr>
            <w:r>
              <w:rPr>
                <w:rFonts w:cs="Arial"/>
                <w:sz w:val="20"/>
                <w:szCs w:val="20"/>
              </w:rPr>
              <w:t>12</w:t>
            </w:r>
          </w:p>
        </w:tc>
        <w:tc>
          <w:tcPr>
            <w:tcW w:w="993" w:type="dxa"/>
            <w:tcBorders>
              <w:top w:val="single" w:sz="4" w:space="0" w:color="auto"/>
              <w:left w:val="single" w:sz="4" w:space="0" w:color="auto"/>
              <w:bottom w:val="single" w:sz="4" w:space="0" w:color="auto"/>
              <w:right w:val="single" w:sz="4" w:space="0" w:color="auto"/>
            </w:tcBorders>
            <w:vAlign w:val="center"/>
            <w:hideMark/>
          </w:tcPr>
          <w:p w14:paraId="41139587" w14:textId="77777777" w:rsidR="0025493E" w:rsidRDefault="0025493E">
            <w:pPr>
              <w:pStyle w:val="CODEVASF-Legenda"/>
              <w:spacing w:after="0"/>
              <w:ind w:left="-170" w:right="-2"/>
              <w:jc w:val="right"/>
              <w:rPr>
                <w:rFonts w:cs="Arial"/>
                <w:sz w:val="20"/>
                <w:szCs w:val="20"/>
              </w:rPr>
            </w:pPr>
            <w:r>
              <w:rPr>
                <w:rFonts w:cs="Arial"/>
                <w:sz w:val="20"/>
                <w:szCs w:val="20"/>
              </w:rPr>
              <w:t>88</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75C392E" w14:textId="77777777" w:rsidR="0025493E" w:rsidRDefault="0025493E">
            <w:pPr>
              <w:pStyle w:val="CODEVASF-Legenda"/>
              <w:spacing w:after="0"/>
              <w:ind w:left="-57" w:right="-2"/>
              <w:jc w:val="right"/>
              <w:rPr>
                <w:rFonts w:cs="Arial"/>
                <w:sz w:val="20"/>
                <w:szCs w:val="20"/>
              </w:rPr>
            </w:pPr>
            <w:r>
              <w:rPr>
                <w:rFonts w:cs="Arial"/>
                <w:sz w:val="20"/>
                <w:szCs w:val="20"/>
              </w:rPr>
              <w:t>201,69</w:t>
            </w:r>
          </w:p>
        </w:tc>
        <w:tc>
          <w:tcPr>
            <w:tcW w:w="567" w:type="dxa"/>
            <w:tcBorders>
              <w:top w:val="single" w:sz="4" w:space="0" w:color="auto"/>
              <w:left w:val="single" w:sz="4" w:space="0" w:color="auto"/>
              <w:bottom w:val="single" w:sz="4" w:space="0" w:color="auto"/>
              <w:right w:val="single" w:sz="4" w:space="0" w:color="auto"/>
            </w:tcBorders>
            <w:vAlign w:val="center"/>
            <w:hideMark/>
          </w:tcPr>
          <w:p w14:paraId="180A6B16" w14:textId="77777777" w:rsidR="0025493E" w:rsidRDefault="0025493E">
            <w:pPr>
              <w:pStyle w:val="CODEVASF-Legenda"/>
              <w:spacing w:after="0"/>
              <w:ind w:left="-170" w:right="-2"/>
              <w:jc w:val="right"/>
              <w:rPr>
                <w:rFonts w:cs="Arial"/>
                <w:sz w:val="20"/>
                <w:szCs w:val="20"/>
              </w:rPr>
            </w:pPr>
            <w:r>
              <w:rPr>
                <w:rFonts w:cs="Arial"/>
                <w:sz w:val="20"/>
                <w:szCs w:val="20"/>
              </w:rPr>
              <w:t>9</w:t>
            </w:r>
          </w:p>
        </w:tc>
        <w:tc>
          <w:tcPr>
            <w:tcW w:w="992" w:type="dxa"/>
            <w:tcBorders>
              <w:top w:val="single" w:sz="4" w:space="0" w:color="auto"/>
              <w:left w:val="single" w:sz="4" w:space="0" w:color="auto"/>
              <w:bottom w:val="single" w:sz="4" w:space="0" w:color="auto"/>
              <w:right w:val="single" w:sz="4" w:space="0" w:color="auto"/>
            </w:tcBorders>
            <w:vAlign w:val="center"/>
            <w:hideMark/>
          </w:tcPr>
          <w:p w14:paraId="62BAE882" w14:textId="77777777" w:rsidR="0025493E" w:rsidRDefault="0025493E">
            <w:pPr>
              <w:pStyle w:val="CODEVASF-Legenda"/>
              <w:spacing w:after="0"/>
              <w:ind w:left="-170" w:right="-2"/>
              <w:jc w:val="right"/>
              <w:rPr>
                <w:rFonts w:cs="Arial"/>
                <w:sz w:val="20"/>
                <w:szCs w:val="20"/>
              </w:rPr>
            </w:pPr>
            <w:r>
              <w:rPr>
                <w:rFonts w:cs="Arial"/>
                <w:sz w:val="20"/>
                <w:szCs w:val="20"/>
              </w:rPr>
              <w:t>9</w:t>
            </w:r>
          </w:p>
        </w:tc>
        <w:tc>
          <w:tcPr>
            <w:tcW w:w="851" w:type="dxa"/>
            <w:tcBorders>
              <w:top w:val="single" w:sz="4" w:space="0" w:color="auto"/>
              <w:left w:val="single" w:sz="4" w:space="0" w:color="auto"/>
              <w:bottom w:val="single" w:sz="4" w:space="0" w:color="auto"/>
              <w:right w:val="single" w:sz="4" w:space="0" w:color="auto"/>
            </w:tcBorders>
            <w:vAlign w:val="center"/>
            <w:hideMark/>
          </w:tcPr>
          <w:p w14:paraId="3776A1F0" w14:textId="77777777" w:rsidR="0025493E" w:rsidRDefault="0025493E">
            <w:pPr>
              <w:pStyle w:val="CODEVASF-Legenda"/>
              <w:spacing w:after="0"/>
              <w:ind w:left="-57" w:right="-2"/>
              <w:jc w:val="right"/>
              <w:rPr>
                <w:rFonts w:cs="Arial"/>
                <w:sz w:val="20"/>
                <w:szCs w:val="20"/>
              </w:rPr>
            </w:pPr>
            <w:r>
              <w:rPr>
                <w:rFonts w:cs="Arial"/>
                <w:sz w:val="20"/>
                <w:szCs w:val="20"/>
              </w:rPr>
              <w:t>11,70</w:t>
            </w:r>
          </w:p>
        </w:tc>
        <w:tc>
          <w:tcPr>
            <w:tcW w:w="968" w:type="dxa"/>
            <w:tcBorders>
              <w:top w:val="single" w:sz="4" w:space="0" w:color="auto"/>
              <w:left w:val="single" w:sz="4" w:space="0" w:color="auto"/>
              <w:bottom w:val="single" w:sz="4" w:space="0" w:color="auto"/>
              <w:right w:val="single" w:sz="4" w:space="0" w:color="auto"/>
            </w:tcBorders>
            <w:vAlign w:val="center"/>
            <w:hideMark/>
          </w:tcPr>
          <w:p w14:paraId="5D2F3E71" w14:textId="77777777" w:rsidR="0025493E" w:rsidRDefault="0025493E">
            <w:pPr>
              <w:pStyle w:val="CODEVASF-Legenda"/>
              <w:spacing w:after="0"/>
              <w:ind w:left="-57" w:right="-2"/>
              <w:jc w:val="right"/>
              <w:rPr>
                <w:rFonts w:cs="Arial"/>
                <w:sz w:val="20"/>
                <w:szCs w:val="20"/>
              </w:rPr>
            </w:pPr>
            <w:r>
              <w:rPr>
                <w:rFonts w:cs="Arial"/>
                <w:sz w:val="20"/>
                <w:szCs w:val="20"/>
              </w:rPr>
              <w:t>238,20</w:t>
            </w:r>
          </w:p>
        </w:tc>
        <w:tc>
          <w:tcPr>
            <w:tcW w:w="1016" w:type="dxa"/>
            <w:tcBorders>
              <w:top w:val="single" w:sz="4" w:space="0" w:color="auto"/>
              <w:left w:val="single" w:sz="4" w:space="0" w:color="auto"/>
              <w:bottom w:val="single" w:sz="4" w:space="0" w:color="auto"/>
              <w:right w:val="single" w:sz="4" w:space="0" w:color="auto"/>
            </w:tcBorders>
            <w:vAlign w:val="center"/>
            <w:hideMark/>
          </w:tcPr>
          <w:p w14:paraId="787B4F1D" w14:textId="77777777" w:rsidR="0025493E" w:rsidRDefault="0025493E">
            <w:pPr>
              <w:pStyle w:val="CODEVASF-Legenda"/>
              <w:spacing w:after="0"/>
              <w:ind w:left="-57" w:right="-2"/>
              <w:jc w:val="right"/>
              <w:rPr>
                <w:rFonts w:cs="Arial"/>
                <w:sz w:val="20"/>
                <w:szCs w:val="20"/>
              </w:rPr>
            </w:pPr>
            <w:r>
              <w:rPr>
                <w:rFonts w:cs="Arial"/>
                <w:sz w:val="20"/>
                <w:szCs w:val="20"/>
              </w:rPr>
              <w:t>207,51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D96F21D" w14:textId="77777777" w:rsidR="0025493E" w:rsidRDefault="0025493E">
            <w:pPr>
              <w:pStyle w:val="CODEVASF-Legenda"/>
              <w:spacing w:after="0"/>
              <w:ind w:left="-57" w:right="-2"/>
              <w:jc w:val="right"/>
              <w:rPr>
                <w:rFonts w:cs="Arial"/>
                <w:sz w:val="20"/>
                <w:szCs w:val="20"/>
              </w:rPr>
            </w:pPr>
            <w:r>
              <w:rPr>
                <w:rFonts w:cs="Arial"/>
                <w:sz w:val="20"/>
                <w:szCs w:val="20"/>
              </w:rPr>
              <w:t>647,40</w:t>
            </w:r>
          </w:p>
        </w:tc>
      </w:tr>
      <w:tr w:rsidR="0025493E" w14:paraId="00F08D4B" w14:textId="77777777" w:rsidTr="0025493E">
        <w:trPr>
          <w:trHeight w:hRule="exact" w:val="312"/>
          <w:jc w:val="center"/>
        </w:trPr>
        <w:tc>
          <w:tcPr>
            <w:tcW w:w="708" w:type="dxa"/>
            <w:tcBorders>
              <w:top w:val="single" w:sz="4" w:space="0" w:color="auto"/>
              <w:left w:val="single" w:sz="4" w:space="0" w:color="auto"/>
              <w:bottom w:val="single" w:sz="4" w:space="0" w:color="auto"/>
              <w:right w:val="single" w:sz="4" w:space="0" w:color="auto"/>
            </w:tcBorders>
            <w:vAlign w:val="center"/>
            <w:hideMark/>
          </w:tcPr>
          <w:p w14:paraId="460BB688" w14:textId="77777777" w:rsidR="0025493E" w:rsidRDefault="0025493E">
            <w:pPr>
              <w:pStyle w:val="CODEVASF-Legenda"/>
              <w:spacing w:after="0"/>
              <w:ind w:left="-57" w:right="-2"/>
              <w:rPr>
                <w:rFonts w:cs="Arial"/>
                <w:sz w:val="20"/>
                <w:szCs w:val="20"/>
              </w:rPr>
            </w:pPr>
            <w:r>
              <w:rPr>
                <w:rFonts w:cs="Arial"/>
                <w:sz w:val="20"/>
                <w:szCs w:val="20"/>
              </w:rPr>
              <w:t>3</w:t>
            </w:r>
          </w:p>
        </w:tc>
        <w:tc>
          <w:tcPr>
            <w:tcW w:w="567" w:type="dxa"/>
            <w:tcBorders>
              <w:top w:val="single" w:sz="4" w:space="0" w:color="auto"/>
              <w:left w:val="single" w:sz="4" w:space="0" w:color="auto"/>
              <w:bottom w:val="single" w:sz="4" w:space="0" w:color="auto"/>
              <w:right w:val="single" w:sz="4" w:space="0" w:color="auto"/>
            </w:tcBorders>
            <w:vAlign w:val="center"/>
            <w:hideMark/>
          </w:tcPr>
          <w:p w14:paraId="4A6662D6" w14:textId="77777777" w:rsidR="0025493E" w:rsidRDefault="0025493E">
            <w:pPr>
              <w:pStyle w:val="CODEVASF-Legenda"/>
              <w:spacing w:after="0"/>
              <w:ind w:left="-170" w:right="-2"/>
              <w:jc w:val="right"/>
              <w:rPr>
                <w:rFonts w:cs="Arial"/>
                <w:sz w:val="20"/>
                <w:szCs w:val="20"/>
              </w:rPr>
            </w:pPr>
            <w:r>
              <w:rPr>
                <w:rFonts w:cs="Arial"/>
                <w:sz w:val="20"/>
                <w:szCs w:val="20"/>
              </w:rPr>
              <w:t>16</w:t>
            </w:r>
          </w:p>
        </w:tc>
        <w:tc>
          <w:tcPr>
            <w:tcW w:w="993" w:type="dxa"/>
            <w:tcBorders>
              <w:top w:val="single" w:sz="4" w:space="0" w:color="auto"/>
              <w:left w:val="single" w:sz="4" w:space="0" w:color="auto"/>
              <w:bottom w:val="single" w:sz="4" w:space="0" w:color="auto"/>
              <w:right w:val="single" w:sz="4" w:space="0" w:color="auto"/>
            </w:tcBorders>
            <w:vAlign w:val="center"/>
            <w:hideMark/>
          </w:tcPr>
          <w:p w14:paraId="54EA8701" w14:textId="77777777" w:rsidR="0025493E" w:rsidRDefault="0025493E">
            <w:pPr>
              <w:pStyle w:val="CODEVASF-Legenda"/>
              <w:spacing w:after="0"/>
              <w:ind w:left="-170" w:right="-2"/>
              <w:jc w:val="right"/>
              <w:rPr>
                <w:rFonts w:cs="Arial"/>
                <w:sz w:val="20"/>
                <w:szCs w:val="20"/>
              </w:rPr>
            </w:pPr>
            <w:r>
              <w:rPr>
                <w:rFonts w:cs="Arial"/>
                <w:sz w:val="20"/>
                <w:szCs w:val="20"/>
              </w:rPr>
              <w:t>144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44A1458" w14:textId="77777777" w:rsidR="0025493E" w:rsidRDefault="0025493E">
            <w:pPr>
              <w:pStyle w:val="CODEVASF-Legenda"/>
              <w:spacing w:after="0"/>
              <w:ind w:left="-57" w:right="-2"/>
              <w:jc w:val="right"/>
              <w:rPr>
                <w:rFonts w:cs="Arial"/>
                <w:sz w:val="20"/>
                <w:szCs w:val="20"/>
              </w:rPr>
            </w:pPr>
            <w:r>
              <w:rPr>
                <w:rFonts w:cs="Arial"/>
                <w:sz w:val="20"/>
                <w:szCs w:val="20"/>
              </w:rPr>
              <w:t>413,80</w:t>
            </w:r>
          </w:p>
        </w:tc>
        <w:tc>
          <w:tcPr>
            <w:tcW w:w="567" w:type="dxa"/>
            <w:tcBorders>
              <w:top w:val="single" w:sz="4" w:space="0" w:color="auto"/>
              <w:left w:val="single" w:sz="4" w:space="0" w:color="auto"/>
              <w:bottom w:val="single" w:sz="4" w:space="0" w:color="auto"/>
              <w:right w:val="single" w:sz="4" w:space="0" w:color="auto"/>
            </w:tcBorders>
            <w:vAlign w:val="center"/>
            <w:hideMark/>
          </w:tcPr>
          <w:p w14:paraId="68FB4BC8" w14:textId="77777777" w:rsidR="0025493E" w:rsidRDefault="0025493E">
            <w:pPr>
              <w:pStyle w:val="CODEVASF-Legenda"/>
              <w:spacing w:after="0"/>
              <w:ind w:left="-170" w:right="-2"/>
              <w:jc w:val="right"/>
              <w:rPr>
                <w:rFonts w:cs="Arial"/>
                <w:sz w:val="20"/>
                <w:szCs w:val="20"/>
              </w:rPr>
            </w:pPr>
            <w:r>
              <w:rPr>
                <w:rFonts w:cs="Arial"/>
                <w:sz w:val="20"/>
                <w:szCs w:val="20"/>
              </w:rPr>
              <w:t>9</w:t>
            </w:r>
          </w:p>
        </w:tc>
        <w:tc>
          <w:tcPr>
            <w:tcW w:w="992" w:type="dxa"/>
            <w:tcBorders>
              <w:top w:val="single" w:sz="4" w:space="0" w:color="auto"/>
              <w:left w:val="single" w:sz="4" w:space="0" w:color="auto"/>
              <w:bottom w:val="single" w:sz="4" w:space="0" w:color="auto"/>
              <w:right w:val="single" w:sz="4" w:space="0" w:color="auto"/>
            </w:tcBorders>
            <w:vAlign w:val="center"/>
            <w:hideMark/>
          </w:tcPr>
          <w:p w14:paraId="0B97335E" w14:textId="77777777" w:rsidR="0025493E" w:rsidRDefault="0025493E">
            <w:pPr>
              <w:pStyle w:val="CODEVASF-Legenda"/>
              <w:spacing w:after="0"/>
              <w:ind w:left="-170" w:right="-2"/>
              <w:jc w:val="right"/>
              <w:rPr>
                <w:rFonts w:cs="Arial"/>
                <w:sz w:val="20"/>
                <w:szCs w:val="20"/>
              </w:rPr>
            </w:pPr>
            <w:r>
              <w:rPr>
                <w:rFonts w:cs="Arial"/>
                <w:sz w:val="20"/>
                <w:szCs w:val="20"/>
              </w:rPr>
              <w:t>9</w:t>
            </w:r>
          </w:p>
        </w:tc>
        <w:tc>
          <w:tcPr>
            <w:tcW w:w="851" w:type="dxa"/>
            <w:tcBorders>
              <w:top w:val="single" w:sz="4" w:space="0" w:color="auto"/>
              <w:left w:val="single" w:sz="4" w:space="0" w:color="auto"/>
              <w:bottom w:val="single" w:sz="4" w:space="0" w:color="auto"/>
              <w:right w:val="single" w:sz="4" w:space="0" w:color="auto"/>
            </w:tcBorders>
            <w:vAlign w:val="center"/>
            <w:hideMark/>
          </w:tcPr>
          <w:p w14:paraId="429A4C5A" w14:textId="77777777" w:rsidR="0025493E" w:rsidRDefault="0025493E">
            <w:pPr>
              <w:pStyle w:val="CODEVASF-Legenda"/>
              <w:spacing w:after="0"/>
              <w:ind w:left="-57" w:right="-2"/>
              <w:jc w:val="right"/>
              <w:rPr>
                <w:rFonts w:cs="Arial"/>
                <w:sz w:val="20"/>
                <w:szCs w:val="20"/>
              </w:rPr>
            </w:pPr>
            <w:r>
              <w:rPr>
                <w:rFonts w:cs="Arial"/>
                <w:sz w:val="20"/>
                <w:szCs w:val="20"/>
              </w:rPr>
              <w:t>10,00</w:t>
            </w:r>
          </w:p>
        </w:tc>
        <w:tc>
          <w:tcPr>
            <w:tcW w:w="968" w:type="dxa"/>
            <w:tcBorders>
              <w:top w:val="single" w:sz="4" w:space="0" w:color="auto"/>
              <w:left w:val="single" w:sz="4" w:space="0" w:color="auto"/>
              <w:bottom w:val="single" w:sz="4" w:space="0" w:color="auto"/>
              <w:right w:val="single" w:sz="4" w:space="0" w:color="auto"/>
            </w:tcBorders>
            <w:vAlign w:val="center"/>
            <w:hideMark/>
          </w:tcPr>
          <w:p w14:paraId="3470032B" w14:textId="77777777" w:rsidR="0025493E" w:rsidRDefault="0025493E">
            <w:pPr>
              <w:pStyle w:val="CODEVASF-Legenda"/>
              <w:spacing w:after="0"/>
              <w:ind w:left="-57" w:right="-2"/>
              <w:jc w:val="right"/>
              <w:rPr>
                <w:rFonts w:cs="Arial"/>
                <w:sz w:val="20"/>
                <w:szCs w:val="20"/>
              </w:rPr>
            </w:pPr>
            <w:r>
              <w:rPr>
                <w:rFonts w:cs="Arial"/>
                <w:sz w:val="20"/>
                <w:szCs w:val="20"/>
              </w:rPr>
              <w:t>310,60</w:t>
            </w:r>
          </w:p>
        </w:tc>
        <w:tc>
          <w:tcPr>
            <w:tcW w:w="1016" w:type="dxa"/>
            <w:tcBorders>
              <w:top w:val="single" w:sz="4" w:space="0" w:color="auto"/>
              <w:left w:val="single" w:sz="4" w:space="0" w:color="auto"/>
              <w:bottom w:val="single" w:sz="4" w:space="0" w:color="auto"/>
              <w:right w:val="single" w:sz="4" w:space="0" w:color="auto"/>
            </w:tcBorders>
            <w:vAlign w:val="center"/>
            <w:hideMark/>
          </w:tcPr>
          <w:p w14:paraId="483666BB" w14:textId="77777777" w:rsidR="0025493E" w:rsidRDefault="0025493E">
            <w:pPr>
              <w:pStyle w:val="CODEVASF-Legenda"/>
              <w:spacing w:after="0"/>
              <w:ind w:left="-57" w:right="-2"/>
              <w:jc w:val="right"/>
              <w:rPr>
                <w:rFonts w:cs="Arial"/>
                <w:sz w:val="20"/>
                <w:szCs w:val="20"/>
              </w:rPr>
            </w:pPr>
            <w:r>
              <w:rPr>
                <w:rFonts w:cs="Arial"/>
                <w:sz w:val="20"/>
                <w:szCs w:val="20"/>
              </w:rPr>
              <w:t>195,40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A0FF32A" w14:textId="77777777" w:rsidR="0025493E" w:rsidRDefault="0025493E">
            <w:pPr>
              <w:pStyle w:val="CODEVASF-Legenda"/>
              <w:spacing w:after="0"/>
              <w:ind w:left="-57" w:right="-2"/>
              <w:jc w:val="right"/>
              <w:rPr>
                <w:rFonts w:cs="Arial"/>
                <w:sz w:val="20"/>
                <w:szCs w:val="20"/>
              </w:rPr>
            </w:pPr>
            <w:r>
              <w:rPr>
                <w:rFonts w:cs="Arial"/>
                <w:sz w:val="20"/>
                <w:szCs w:val="20"/>
              </w:rPr>
              <w:t>919,80</w:t>
            </w:r>
          </w:p>
        </w:tc>
      </w:tr>
      <w:tr w:rsidR="0025493E" w14:paraId="4476B4DE" w14:textId="77777777" w:rsidTr="0025493E">
        <w:trPr>
          <w:trHeight w:hRule="exact" w:val="312"/>
          <w:jc w:val="center"/>
        </w:trPr>
        <w:tc>
          <w:tcPr>
            <w:tcW w:w="708" w:type="dxa"/>
            <w:tcBorders>
              <w:top w:val="single" w:sz="4" w:space="0" w:color="auto"/>
              <w:left w:val="single" w:sz="4" w:space="0" w:color="auto"/>
              <w:bottom w:val="single" w:sz="4" w:space="0" w:color="auto"/>
              <w:right w:val="single" w:sz="4" w:space="0" w:color="auto"/>
            </w:tcBorders>
            <w:vAlign w:val="center"/>
            <w:hideMark/>
          </w:tcPr>
          <w:p w14:paraId="27693377" w14:textId="77777777" w:rsidR="0025493E" w:rsidRDefault="0025493E">
            <w:pPr>
              <w:pStyle w:val="CODEVASF-Legenda"/>
              <w:spacing w:after="0"/>
              <w:ind w:left="-57" w:right="-2"/>
              <w:rPr>
                <w:rFonts w:cs="Arial"/>
                <w:sz w:val="20"/>
                <w:szCs w:val="20"/>
              </w:rPr>
            </w:pPr>
            <w:r>
              <w:rPr>
                <w:rFonts w:cs="Arial"/>
                <w:sz w:val="20"/>
                <w:szCs w:val="20"/>
              </w:rPr>
              <w:t>4</w:t>
            </w:r>
          </w:p>
        </w:tc>
        <w:tc>
          <w:tcPr>
            <w:tcW w:w="567" w:type="dxa"/>
            <w:tcBorders>
              <w:top w:val="single" w:sz="4" w:space="0" w:color="auto"/>
              <w:left w:val="single" w:sz="4" w:space="0" w:color="auto"/>
              <w:bottom w:val="single" w:sz="4" w:space="0" w:color="auto"/>
              <w:right w:val="single" w:sz="4" w:space="0" w:color="auto"/>
            </w:tcBorders>
            <w:vAlign w:val="center"/>
            <w:hideMark/>
          </w:tcPr>
          <w:p w14:paraId="09E81F12" w14:textId="77777777" w:rsidR="0025493E" w:rsidRDefault="0025493E">
            <w:pPr>
              <w:pStyle w:val="CODEVASF-Legenda"/>
              <w:spacing w:after="0"/>
              <w:ind w:left="-170" w:right="-2"/>
              <w:jc w:val="right"/>
              <w:rPr>
                <w:rFonts w:cs="Arial"/>
                <w:sz w:val="20"/>
                <w:szCs w:val="20"/>
              </w:rPr>
            </w:pPr>
            <w:r>
              <w:rPr>
                <w:rFonts w:cs="Arial"/>
                <w:sz w:val="20"/>
                <w:szCs w:val="20"/>
              </w:rPr>
              <w:t>6</w:t>
            </w:r>
          </w:p>
        </w:tc>
        <w:tc>
          <w:tcPr>
            <w:tcW w:w="993" w:type="dxa"/>
            <w:tcBorders>
              <w:top w:val="single" w:sz="4" w:space="0" w:color="auto"/>
              <w:left w:val="single" w:sz="4" w:space="0" w:color="auto"/>
              <w:bottom w:val="single" w:sz="4" w:space="0" w:color="auto"/>
              <w:right w:val="single" w:sz="4" w:space="0" w:color="auto"/>
            </w:tcBorders>
            <w:vAlign w:val="center"/>
            <w:hideMark/>
          </w:tcPr>
          <w:p w14:paraId="28FCB56B" w14:textId="77777777" w:rsidR="0025493E" w:rsidRDefault="0025493E">
            <w:pPr>
              <w:pStyle w:val="CODEVASF-Legenda"/>
              <w:spacing w:after="0"/>
              <w:ind w:left="-170" w:right="-2"/>
              <w:jc w:val="right"/>
              <w:rPr>
                <w:rFonts w:cs="Arial"/>
                <w:sz w:val="20"/>
                <w:szCs w:val="20"/>
              </w:rPr>
            </w:pPr>
            <w:r>
              <w:rPr>
                <w:rFonts w:cs="Arial"/>
                <w:sz w:val="20"/>
                <w:szCs w:val="20"/>
              </w:rPr>
              <w:t>41</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1C88ABA" w14:textId="77777777" w:rsidR="0025493E" w:rsidRDefault="0025493E">
            <w:pPr>
              <w:pStyle w:val="CODEVASF-Legenda"/>
              <w:spacing w:after="0"/>
              <w:ind w:left="-57" w:right="-2"/>
              <w:jc w:val="right"/>
              <w:rPr>
                <w:rFonts w:cs="Arial"/>
                <w:sz w:val="20"/>
                <w:szCs w:val="20"/>
              </w:rPr>
            </w:pPr>
            <w:r>
              <w:rPr>
                <w:rFonts w:cs="Arial"/>
                <w:sz w:val="20"/>
                <w:szCs w:val="20"/>
              </w:rPr>
              <w:t>115,10</w:t>
            </w:r>
          </w:p>
        </w:tc>
        <w:tc>
          <w:tcPr>
            <w:tcW w:w="567" w:type="dxa"/>
            <w:tcBorders>
              <w:top w:val="single" w:sz="4" w:space="0" w:color="auto"/>
              <w:left w:val="single" w:sz="4" w:space="0" w:color="auto"/>
              <w:bottom w:val="single" w:sz="4" w:space="0" w:color="auto"/>
              <w:right w:val="single" w:sz="4" w:space="0" w:color="auto"/>
            </w:tcBorders>
            <w:vAlign w:val="center"/>
            <w:hideMark/>
          </w:tcPr>
          <w:p w14:paraId="057EA9EC" w14:textId="77777777" w:rsidR="0025493E" w:rsidRDefault="0025493E">
            <w:pPr>
              <w:pStyle w:val="CODEVASF-Legenda"/>
              <w:spacing w:after="0"/>
              <w:ind w:left="-170" w:right="-2"/>
              <w:jc w:val="right"/>
              <w:rPr>
                <w:rFonts w:cs="Arial"/>
                <w:sz w:val="20"/>
                <w:szCs w:val="20"/>
              </w:rPr>
            </w:pPr>
            <w:r>
              <w:rPr>
                <w:rFonts w:cs="Arial"/>
                <w:sz w:val="20"/>
                <w:szCs w:val="20"/>
              </w:rPr>
              <w:t>8</w:t>
            </w:r>
          </w:p>
        </w:tc>
        <w:tc>
          <w:tcPr>
            <w:tcW w:w="992" w:type="dxa"/>
            <w:tcBorders>
              <w:top w:val="single" w:sz="4" w:space="0" w:color="auto"/>
              <w:left w:val="single" w:sz="4" w:space="0" w:color="auto"/>
              <w:bottom w:val="single" w:sz="4" w:space="0" w:color="auto"/>
              <w:right w:val="single" w:sz="4" w:space="0" w:color="auto"/>
            </w:tcBorders>
            <w:vAlign w:val="center"/>
            <w:hideMark/>
          </w:tcPr>
          <w:p w14:paraId="6749823D" w14:textId="77777777" w:rsidR="0025493E" w:rsidRDefault="0025493E">
            <w:pPr>
              <w:pStyle w:val="CODEVASF-Legenda"/>
              <w:spacing w:after="0"/>
              <w:ind w:left="-170" w:right="-2"/>
              <w:jc w:val="right"/>
              <w:rPr>
                <w:rFonts w:cs="Arial"/>
                <w:sz w:val="20"/>
                <w:szCs w:val="20"/>
              </w:rPr>
            </w:pPr>
            <w:r>
              <w:rPr>
                <w:rFonts w:cs="Arial"/>
                <w:sz w:val="20"/>
                <w:szCs w:val="20"/>
              </w:rPr>
              <w:t>8</w:t>
            </w:r>
          </w:p>
        </w:tc>
        <w:tc>
          <w:tcPr>
            <w:tcW w:w="851" w:type="dxa"/>
            <w:tcBorders>
              <w:top w:val="single" w:sz="4" w:space="0" w:color="auto"/>
              <w:left w:val="single" w:sz="4" w:space="0" w:color="auto"/>
              <w:bottom w:val="single" w:sz="4" w:space="0" w:color="auto"/>
              <w:right w:val="single" w:sz="4" w:space="0" w:color="auto"/>
            </w:tcBorders>
            <w:vAlign w:val="center"/>
            <w:hideMark/>
          </w:tcPr>
          <w:p w14:paraId="0A163988" w14:textId="77777777" w:rsidR="0025493E" w:rsidRDefault="0025493E">
            <w:pPr>
              <w:pStyle w:val="CODEVASF-Legenda"/>
              <w:spacing w:after="0"/>
              <w:ind w:left="-57" w:right="-2"/>
              <w:jc w:val="right"/>
              <w:rPr>
                <w:rFonts w:cs="Arial"/>
                <w:sz w:val="20"/>
                <w:szCs w:val="20"/>
              </w:rPr>
            </w:pPr>
            <w:r>
              <w:rPr>
                <w:rFonts w:cs="Arial"/>
                <w:sz w:val="20"/>
                <w:szCs w:val="20"/>
              </w:rPr>
              <w:t>13,75</w:t>
            </w:r>
          </w:p>
        </w:tc>
        <w:tc>
          <w:tcPr>
            <w:tcW w:w="968" w:type="dxa"/>
            <w:tcBorders>
              <w:top w:val="single" w:sz="4" w:space="0" w:color="auto"/>
              <w:left w:val="single" w:sz="4" w:space="0" w:color="auto"/>
              <w:bottom w:val="single" w:sz="4" w:space="0" w:color="auto"/>
              <w:right w:val="single" w:sz="4" w:space="0" w:color="auto"/>
            </w:tcBorders>
            <w:vAlign w:val="center"/>
            <w:hideMark/>
          </w:tcPr>
          <w:p w14:paraId="11A9BB0D" w14:textId="77777777" w:rsidR="0025493E" w:rsidRDefault="0025493E">
            <w:pPr>
              <w:pStyle w:val="CODEVASF-Legenda"/>
              <w:spacing w:after="0"/>
              <w:ind w:left="-57" w:right="-2"/>
              <w:jc w:val="right"/>
              <w:rPr>
                <w:rFonts w:cs="Arial"/>
                <w:sz w:val="20"/>
                <w:szCs w:val="20"/>
              </w:rPr>
            </w:pPr>
            <w:r>
              <w:rPr>
                <w:rFonts w:cs="Arial"/>
                <w:sz w:val="20"/>
                <w:szCs w:val="20"/>
              </w:rPr>
              <w:t>246,30</w:t>
            </w:r>
          </w:p>
        </w:tc>
        <w:tc>
          <w:tcPr>
            <w:tcW w:w="1016" w:type="dxa"/>
            <w:tcBorders>
              <w:top w:val="single" w:sz="4" w:space="0" w:color="auto"/>
              <w:left w:val="single" w:sz="4" w:space="0" w:color="auto"/>
              <w:bottom w:val="single" w:sz="4" w:space="0" w:color="auto"/>
              <w:right w:val="single" w:sz="4" w:space="0" w:color="auto"/>
            </w:tcBorders>
            <w:vAlign w:val="center"/>
            <w:hideMark/>
          </w:tcPr>
          <w:p w14:paraId="37798E61" w14:textId="77777777" w:rsidR="0025493E" w:rsidRDefault="0025493E">
            <w:pPr>
              <w:pStyle w:val="CODEVASF-Legenda"/>
              <w:spacing w:after="0"/>
              <w:ind w:left="-57" w:right="-2"/>
              <w:jc w:val="right"/>
              <w:rPr>
                <w:rFonts w:cs="Arial"/>
                <w:sz w:val="20"/>
                <w:szCs w:val="20"/>
              </w:rPr>
            </w:pPr>
            <w:r>
              <w:rPr>
                <w:rFonts w:cs="Arial"/>
                <w:sz w:val="20"/>
                <w:szCs w:val="20"/>
              </w:rPr>
              <w:t>769,10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D5802F8" w14:textId="77777777" w:rsidR="0025493E" w:rsidRDefault="0025493E">
            <w:pPr>
              <w:pStyle w:val="CODEVASF-Legenda"/>
              <w:spacing w:after="0"/>
              <w:ind w:left="-57" w:right="-2"/>
              <w:jc w:val="right"/>
              <w:rPr>
                <w:rFonts w:cs="Arial"/>
                <w:sz w:val="20"/>
                <w:szCs w:val="20"/>
              </w:rPr>
            </w:pPr>
            <w:r>
              <w:rPr>
                <w:rFonts w:cs="Arial"/>
                <w:sz w:val="20"/>
                <w:szCs w:val="20"/>
              </w:rPr>
              <w:t>1.130,50</w:t>
            </w:r>
          </w:p>
        </w:tc>
      </w:tr>
      <w:tr w:rsidR="0025493E" w14:paraId="3CB90252" w14:textId="77777777" w:rsidTr="0025493E">
        <w:trPr>
          <w:trHeight w:hRule="exact" w:val="340"/>
          <w:jc w:val="center"/>
        </w:trPr>
        <w:tc>
          <w:tcPr>
            <w:tcW w:w="708" w:type="dxa"/>
            <w:tcBorders>
              <w:top w:val="single" w:sz="4" w:space="0" w:color="auto"/>
              <w:left w:val="single" w:sz="4" w:space="0" w:color="auto"/>
              <w:bottom w:val="single" w:sz="4" w:space="0" w:color="auto"/>
              <w:right w:val="single" w:sz="4" w:space="0" w:color="auto"/>
            </w:tcBorders>
            <w:vAlign w:val="center"/>
            <w:hideMark/>
          </w:tcPr>
          <w:p w14:paraId="19057B26" w14:textId="77777777" w:rsidR="0025493E" w:rsidRDefault="0025493E">
            <w:pPr>
              <w:pStyle w:val="CODEVASF-Legenda"/>
              <w:spacing w:after="0"/>
              <w:ind w:left="-57" w:right="-2"/>
              <w:rPr>
                <w:rFonts w:cs="Arial"/>
                <w:b/>
                <w:sz w:val="20"/>
                <w:szCs w:val="20"/>
              </w:rPr>
            </w:pPr>
            <w:r>
              <w:rPr>
                <w:rFonts w:cs="Arial"/>
                <w:b/>
                <w:sz w:val="20"/>
                <w:szCs w:val="20"/>
              </w:rPr>
              <w:t>Total</w:t>
            </w:r>
          </w:p>
        </w:tc>
        <w:tc>
          <w:tcPr>
            <w:tcW w:w="567" w:type="dxa"/>
            <w:tcBorders>
              <w:top w:val="single" w:sz="4" w:space="0" w:color="auto"/>
              <w:left w:val="single" w:sz="4" w:space="0" w:color="auto"/>
              <w:bottom w:val="single" w:sz="4" w:space="0" w:color="auto"/>
              <w:right w:val="single" w:sz="4" w:space="0" w:color="auto"/>
            </w:tcBorders>
            <w:vAlign w:val="center"/>
            <w:hideMark/>
          </w:tcPr>
          <w:p w14:paraId="025213C3" w14:textId="77777777" w:rsidR="0025493E" w:rsidRDefault="0025493E">
            <w:pPr>
              <w:pStyle w:val="CODEVASF-Legenda"/>
              <w:spacing w:after="0"/>
              <w:ind w:left="-170" w:right="-2"/>
              <w:jc w:val="right"/>
              <w:rPr>
                <w:rFonts w:cs="Arial"/>
                <w:b/>
                <w:sz w:val="20"/>
                <w:szCs w:val="20"/>
              </w:rPr>
            </w:pPr>
            <w:r>
              <w:rPr>
                <w:rFonts w:cs="Arial"/>
                <w:b/>
                <w:sz w:val="20"/>
                <w:szCs w:val="20"/>
              </w:rPr>
              <w:t>80</w:t>
            </w:r>
          </w:p>
        </w:tc>
        <w:tc>
          <w:tcPr>
            <w:tcW w:w="993" w:type="dxa"/>
            <w:tcBorders>
              <w:top w:val="single" w:sz="4" w:space="0" w:color="auto"/>
              <w:left w:val="single" w:sz="4" w:space="0" w:color="auto"/>
              <w:bottom w:val="single" w:sz="4" w:space="0" w:color="auto"/>
              <w:right w:val="single" w:sz="4" w:space="0" w:color="auto"/>
            </w:tcBorders>
            <w:vAlign w:val="center"/>
            <w:hideMark/>
          </w:tcPr>
          <w:p w14:paraId="21CCC0BC" w14:textId="77777777" w:rsidR="0025493E" w:rsidRDefault="0025493E">
            <w:pPr>
              <w:pStyle w:val="CODEVASF-Legenda"/>
              <w:spacing w:after="0"/>
              <w:ind w:left="-170" w:right="-2"/>
              <w:jc w:val="right"/>
              <w:rPr>
                <w:rFonts w:cs="Arial"/>
                <w:b/>
                <w:sz w:val="20"/>
                <w:szCs w:val="20"/>
              </w:rPr>
            </w:pPr>
            <w:r>
              <w:rPr>
                <w:rFonts w:cs="Arial"/>
                <w:b/>
                <w:sz w:val="20"/>
                <w:szCs w:val="20"/>
              </w:rPr>
              <w:t>647</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70ABC2C" w14:textId="77777777" w:rsidR="0025493E" w:rsidRDefault="0025493E">
            <w:pPr>
              <w:pStyle w:val="CODEVASF-Legenda"/>
              <w:spacing w:after="0"/>
              <w:ind w:left="-57" w:right="-2"/>
              <w:jc w:val="right"/>
              <w:rPr>
                <w:rFonts w:cs="Arial"/>
                <w:b/>
                <w:sz w:val="20"/>
                <w:szCs w:val="20"/>
              </w:rPr>
            </w:pPr>
            <w:r>
              <w:rPr>
                <w:rFonts w:cs="Arial"/>
                <w:b/>
                <w:sz w:val="20"/>
                <w:szCs w:val="20"/>
              </w:rPr>
              <w:t>1.763,65</w:t>
            </w:r>
          </w:p>
        </w:tc>
        <w:tc>
          <w:tcPr>
            <w:tcW w:w="567" w:type="dxa"/>
            <w:tcBorders>
              <w:top w:val="single" w:sz="4" w:space="0" w:color="auto"/>
              <w:left w:val="single" w:sz="4" w:space="0" w:color="auto"/>
              <w:bottom w:val="single" w:sz="4" w:space="0" w:color="auto"/>
              <w:right w:val="single" w:sz="4" w:space="0" w:color="auto"/>
            </w:tcBorders>
            <w:vAlign w:val="center"/>
            <w:hideMark/>
          </w:tcPr>
          <w:p w14:paraId="01E1C698" w14:textId="77777777" w:rsidR="0025493E" w:rsidRDefault="0025493E">
            <w:pPr>
              <w:pStyle w:val="CODEVASF-Legenda"/>
              <w:spacing w:after="0"/>
              <w:ind w:left="-170" w:right="-2"/>
              <w:jc w:val="right"/>
              <w:rPr>
                <w:rFonts w:cs="Arial"/>
                <w:b/>
                <w:sz w:val="20"/>
                <w:szCs w:val="20"/>
              </w:rPr>
            </w:pPr>
            <w:r>
              <w:rPr>
                <w:rFonts w:cs="Arial"/>
                <w:b/>
                <w:sz w:val="20"/>
                <w:szCs w:val="20"/>
              </w:rPr>
              <w:t>54</w:t>
            </w:r>
          </w:p>
        </w:tc>
        <w:tc>
          <w:tcPr>
            <w:tcW w:w="992" w:type="dxa"/>
            <w:tcBorders>
              <w:top w:val="single" w:sz="4" w:space="0" w:color="auto"/>
              <w:left w:val="single" w:sz="4" w:space="0" w:color="auto"/>
              <w:bottom w:val="single" w:sz="4" w:space="0" w:color="auto"/>
              <w:right w:val="single" w:sz="4" w:space="0" w:color="auto"/>
            </w:tcBorders>
            <w:vAlign w:val="center"/>
            <w:hideMark/>
          </w:tcPr>
          <w:p w14:paraId="4D8C6A31" w14:textId="77777777" w:rsidR="0025493E" w:rsidRDefault="0025493E">
            <w:pPr>
              <w:pStyle w:val="CODEVASF-Legenda"/>
              <w:spacing w:after="0"/>
              <w:ind w:left="-170" w:right="-2"/>
              <w:jc w:val="right"/>
              <w:rPr>
                <w:rFonts w:cs="Arial"/>
                <w:b/>
                <w:sz w:val="20"/>
                <w:szCs w:val="20"/>
              </w:rPr>
            </w:pPr>
            <w:r>
              <w:rPr>
                <w:rFonts w:cs="Arial"/>
                <w:b/>
                <w:sz w:val="20"/>
                <w:szCs w:val="20"/>
              </w:rPr>
              <w:t>54</w:t>
            </w:r>
          </w:p>
        </w:tc>
        <w:tc>
          <w:tcPr>
            <w:tcW w:w="851" w:type="dxa"/>
            <w:tcBorders>
              <w:top w:val="single" w:sz="4" w:space="0" w:color="auto"/>
              <w:left w:val="single" w:sz="4" w:space="0" w:color="auto"/>
              <w:bottom w:val="single" w:sz="4" w:space="0" w:color="auto"/>
              <w:right w:val="single" w:sz="4" w:space="0" w:color="auto"/>
            </w:tcBorders>
            <w:vAlign w:val="center"/>
            <w:hideMark/>
          </w:tcPr>
          <w:p w14:paraId="1ED2C3C1" w14:textId="77777777" w:rsidR="0025493E" w:rsidRDefault="0025493E">
            <w:pPr>
              <w:pStyle w:val="CODEVASF-Legenda"/>
              <w:spacing w:after="0"/>
              <w:ind w:left="-57" w:right="-2"/>
              <w:jc w:val="right"/>
              <w:rPr>
                <w:rFonts w:cs="Arial"/>
                <w:b/>
                <w:sz w:val="20"/>
                <w:szCs w:val="20"/>
              </w:rPr>
            </w:pPr>
            <w:r>
              <w:rPr>
                <w:rFonts w:cs="Arial"/>
                <w:b/>
                <w:sz w:val="20"/>
                <w:szCs w:val="20"/>
              </w:rPr>
              <w:t>93,35</w:t>
            </w:r>
          </w:p>
        </w:tc>
        <w:tc>
          <w:tcPr>
            <w:tcW w:w="968" w:type="dxa"/>
            <w:tcBorders>
              <w:top w:val="single" w:sz="4" w:space="0" w:color="auto"/>
              <w:left w:val="single" w:sz="4" w:space="0" w:color="auto"/>
              <w:bottom w:val="single" w:sz="4" w:space="0" w:color="auto"/>
              <w:right w:val="single" w:sz="4" w:space="0" w:color="auto"/>
            </w:tcBorders>
            <w:vAlign w:val="center"/>
            <w:hideMark/>
          </w:tcPr>
          <w:p w14:paraId="16AC8773" w14:textId="77777777" w:rsidR="0025493E" w:rsidRDefault="0025493E">
            <w:pPr>
              <w:pStyle w:val="CODEVASF-Legenda"/>
              <w:spacing w:after="0"/>
              <w:ind w:left="-57" w:right="-2"/>
              <w:jc w:val="right"/>
              <w:rPr>
                <w:rFonts w:cs="Arial"/>
                <w:b/>
                <w:sz w:val="20"/>
                <w:szCs w:val="20"/>
              </w:rPr>
            </w:pPr>
            <w:r>
              <w:rPr>
                <w:rFonts w:cs="Arial"/>
                <w:b/>
                <w:sz w:val="20"/>
                <w:szCs w:val="20"/>
              </w:rPr>
              <w:t>1.604,90</w:t>
            </w:r>
          </w:p>
        </w:tc>
        <w:tc>
          <w:tcPr>
            <w:tcW w:w="1016" w:type="dxa"/>
            <w:tcBorders>
              <w:top w:val="single" w:sz="4" w:space="0" w:color="auto"/>
              <w:left w:val="single" w:sz="4" w:space="0" w:color="auto"/>
              <w:bottom w:val="single" w:sz="4" w:space="0" w:color="auto"/>
              <w:right w:val="single" w:sz="4" w:space="0" w:color="auto"/>
            </w:tcBorders>
            <w:vAlign w:val="center"/>
            <w:hideMark/>
          </w:tcPr>
          <w:p w14:paraId="73D5136D" w14:textId="77777777" w:rsidR="0025493E" w:rsidRDefault="0025493E">
            <w:pPr>
              <w:pStyle w:val="CODEVASF-Legenda"/>
              <w:spacing w:after="0"/>
              <w:ind w:left="-57" w:right="-2"/>
              <w:jc w:val="right"/>
              <w:rPr>
                <w:rFonts w:cs="Arial"/>
                <w:b/>
                <w:sz w:val="20"/>
                <w:szCs w:val="20"/>
              </w:rPr>
            </w:pPr>
            <w:r>
              <w:rPr>
                <w:rFonts w:cs="Arial"/>
                <w:b/>
                <w:sz w:val="20"/>
                <w:szCs w:val="20"/>
              </w:rPr>
              <w:t>1.585,45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05735D5" w14:textId="77777777" w:rsidR="0025493E" w:rsidRDefault="0025493E">
            <w:pPr>
              <w:pStyle w:val="CODEVASF-Legenda"/>
              <w:spacing w:after="0"/>
              <w:ind w:left="-57" w:right="-2"/>
              <w:jc w:val="right"/>
              <w:rPr>
                <w:rFonts w:cs="Arial"/>
                <w:b/>
                <w:sz w:val="20"/>
                <w:szCs w:val="20"/>
              </w:rPr>
            </w:pPr>
            <w:r>
              <w:rPr>
                <w:rFonts w:cs="Arial"/>
                <w:b/>
                <w:sz w:val="20"/>
                <w:szCs w:val="20"/>
              </w:rPr>
              <w:t>4.953,90</w:t>
            </w:r>
          </w:p>
        </w:tc>
      </w:tr>
    </w:tbl>
    <w:p w14:paraId="209AEABE" w14:textId="77777777" w:rsidR="0025493E" w:rsidRDefault="0025493E" w:rsidP="0025493E">
      <w:pPr>
        <w:pStyle w:val="CODEVASF-Texto"/>
        <w:spacing w:before="180" w:after="0"/>
        <w:ind w:left="0"/>
        <w:rPr>
          <w:rFonts w:cs="Arial"/>
          <w:sz w:val="22"/>
          <w:szCs w:val="22"/>
        </w:rPr>
      </w:pPr>
      <w:r>
        <w:rPr>
          <w:rFonts w:cs="Arial"/>
          <w:sz w:val="22"/>
          <w:szCs w:val="22"/>
        </w:rPr>
        <w:t>Os lotes destinados à agricultura irrigada estão sendo explorados de forma coletiva por grupos de famílias sendo que cada uma dispõe de 2,5 a 3,0 ha de área útil irrigável. Assim cada família deve obter a renda necessária para sua subsistência e para reprodução do processo produtivo, a partir do cultivo intensivo da parcela, utilizando espécies de alta densidade de renda para a região.</w:t>
      </w:r>
    </w:p>
    <w:p w14:paraId="722C4486" w14:textId="77777777" w:rsidR="0025493E" w:rsidRDefault="0025493E" w:rsidP="0025493E">
      <w:pPr>
        <w:pStyle w:val="CODEVASF-Texto"/>
        <w:spacing w:before="120" w:after="0"/>
        <w:ind w:left="0"/>
        <w:rPr>
          <w:rFonts w:cs="Arial"/>
          <w:sz w:val="22"/>
          <w:szCs w:val="22"/>
        </w:rPr>
      </w:pPr>
      <w:r>
        <w:rPr>
          <w:rFonts w:cs="Arial"/>
          <w:sz w:val="22"/>
          <w:szCs w:val="22"/>
        </w:rPr>
        <w:t xml:space="preserve">Os lotes destinados à pecuária têm uma área média de 29 hectares e ocupam as terras inaptas à agricultura, porém aptas ao cultivo de pastagem ou ao desenvolvimento de pastagens nativas. A atividade preconizada é a criação de gado leiteiro, caprino e ovino. ovinos. Cada lote dispõe de uma tomada de água com vazão suficiente para cultivo irrigado de 1,5 ha de forrageiras (gramíneas ou leguminosas). Em alguns lotes, dependendo da força de trabalho familiar e das características da área de sequeiro, essa área irrigável pode expandir até 3,0 ha. </w:t>
      </w:r>
    </w:p>
    <w:p w14:paraId="274DD027" w14:textId="44619748" w:rsidR="0025493E" w:rsidRPr="00EF3226" w:rsidRDefault="00EF3226" w:rsidP="00871E85">
      <w:pPr>
        <w:numPr>
          <w:ilvl w:val="0"/>
          <w:numId w:val="35"/>
        </w:numPr>
        <w:spacing w:before="240"/>
        <w:ind w:left="397" w:hanging="397"/>
        <w:rPr>
          <w:b/>
          <w:sz w:val="24"/>
        </w:rPr>
      </w:pPr>
      <w:bookmarkStart w:id="18" w:name="_Toc194458520"/>
      <w:bookmarkStart w:id="19" w:name="_Toc194400580"/>
      <w:bookmarkStart w:id="20" w:name="_Toc194399992"/>
      <w:bookmarkStart w:id="21" w:name="_Toc192469967"/>
      <w:bookmarkStart w:id="22" w:name="_Ref192468482"/>
      <w:r w:rsidRPr="00EF3226">
        <w:rPr>
          <w:b/>
          <w:sz w:val="24"/>
        </w:rPr>
        <w:t>INFRAESTRUTURA DE IRRIGAÇÃO</w:t>
      </w:r>
      <w:bookmarkEnd w:id="18"/>
      <w:bookmarkEnd w:id="19"/>
      <w:bookmarkEnd w:id="20"/>
      <w:bookmarkEnd w:id="21"/>
      <w:bookmarkEnd w:id="22"/>
      <w:r w:rsidRPr="00EF3226">
        <w:rPr>
          <w:b/>
          <w:sz w:val="24"/>
        </w:rPr>
        <w:t xml:space="preserve"> DE USO COMUM</w:t>
      </w:r>
    </w:p>
    <w:p w14:paraId="6F372B3A" w14:textId="77777777" w:rsidR="0025493E" w:rsidRDefault="0025493E" w:rsidP="0025493E">
      <w:pPr>
        <w:pStyle w:val="CODEVASF-Texto"/>
        <w:spacing w:before="60" w:after="0"/>
        <w:ind w:left="0"/>
        <w:rPr>
          <w:rFonts w:cs="Arial"/>
          <w:sz w:val="22"/>
          <w:szCs w:val="22"/>
        </w:rPr>
      </w:pPr>
      <w:r>
        <w:rPr>
          <w:rFonts w:cs="Arial"/>
          <w:sz w:val="22"/>
          <w:szCs w:val="22"/>
        </w:rPr>
        <w:t xml:space="preserve">Os componentes da infraestrutura de irrigação de uso comum de grande porte foram implantados na 1ª etapa de execução do projeto, quando ainda prevalecia a orientação para lotes empresariais. São os seguintes: </w:t>
      </w:r>
    </w:p>
    <w:p w14:paraId="32823FB7" w14:textId="77777777" w:rsidR="0025493E" w:rsidRDefault="0025493E" w:rsidP="00871E85">
      <w:pPr>
        <w:pStyle w:val="CODEVASF-Texto"/>
        <w:numPr>
          <w:ilvl w:val="0"/>
          <w:numId w:val="37"/>
        </w:numPr>
        <w:spacing w:before="60" w:after="0"/>
        <w:ind w:left="568" w:hanging="284"/>
        <w:rPr>
          <w:rFonts w:cs="Arial"/>
          <w:sz w:val="22"/>
          <w:szCs w:val="22"/>
        </w:rPr>
      </w:pPr>
      <w:r>
        <w:rPr>
          <w:rFonts w:cs="Arial"/>
          <w:sz w:val="22"/>
          <w:szCs w:val="22"/>
        </w:rPr>
        <w:t xml:space="preserve">estrutura de tomada d’água no barramento da Usina Hidrelétrica de </w:t>
      </w:r>
      <w:proofErr w:type="spellStart"/>
      <w:r>
        <w:rPr>
          <w:rFonts w:cs="Arial"/>
          <w:sz w:val="22"/>
          <w:szCs w:val="22"/>
        </w:rPr>
        <w:t>Xingó</w:t>
      </w:r>
      <w:proofErr w:type="spellEnd"/>
      <w:r>
        <w:rPr>
          <w:rFonts w:cs="Arial"/>
          <w:sz w:val="22"/>
          <w:szCs w:val="22"/>
        </w:rPr>
        <w:t>;</w:t>
      </w:r>
    </w:p>
    <w:p w14:paraId="49D31BD5" w14:textId="77777777" w:rsidR="0025493E" w:rsidRDefault="0025493E" w:rsidP="00871E85">
      <w:pPr>
        <w:pStyle w:val="CODEVASF-Texto"/>
        <w:numPr>
          <w:ilvl w:val="0"/>
          <w:numId w:val="37"/>
        </w:numPr>
        <w:spacing w:before="60" w:after="0"/>
        <w:ind w:left="568" w:hanging="284"/>
        <w:rPr>
          <w:rFonts w:cs="Arial"/>
          <w:sz w:val="22"/>
          <w:szCs w:val="22"/>
        </w:rPr>
      </w:pPr>
      <w:r>
        <w:rPr>
          <w:rFonts w:cs="Arial"/>
          <w:sz w:val="22"/>
          <w:szCs w:val="22"/>
        </w:rPr>
        <w:t>tubulação de aço carbono com diâmetro de 2.500mm e túneis em rocha, para condução da água por gravidade do reservatório até a estação de bombeamento principal EB100;</w:t>
      </w:r>
    </w:p>
    <w:p w14:paraId="42DF97BD" w14:textId="77777777" w:rsidR="0025493E" w:rsidRDefault="0025493E" w:rsidP="00871E85">
      <w:pPr>
        <w:pStyle w:val="CODEVASF-Texto"/>
        <w:numPr>
          <w:ilvl w:val="0"/>
          <w:numId w:val="37"/>
        </w:numPr>
        <w:spacing w:before="60" w:after="0"/>
        <w:ind w:left="568" w:hanging="284"/>
        <w:rPr>
          <w:rFonts w:cs="Arial"/>
          <w:sz w:val="22"/>
          <w:szCs w:val="22"/>
        </w:rPr>
      </w:pPr>
      <w:r>
        <w:rPr>
          <w:rFonts w:cs="Arial"/>
          <w:sz w:val="22"/>
          <w:szCs w:val="22"/>
        </w:rPr>
        <w:t>estação de bombeamento principal (EB-100), onde estão instalados os equipamentos de bombeamento para elevação do volume de água para irrigação;</w:t>
      </w:r>
    </w:p>
    <w:p w14:paraId="16CD13F1" w14:textId="77777777" w:rsidR="0025493E" w:rsidRDefault="0025493E" w:rsidP="00871E85">
      <w:pPr>
        <w:pStyle w:val="CODEVASF-Texto"/>
        <w:numPr>
          <w:ilvl w:val="0"/>
          <w:numId w:val="37"/>
        </w:numPr>
        <w:spacing w:before="60" w:after="0"/>
        <w:ind w:left="568" w:hanging="284"/>
        <w:rPr>
          <w:rFonts w:cs="Arial"/>
          <w:sz w:val="22"/>
          <w:szCs w:val="22"/>
        </w:rPr>
      </w:pPr>
      <w:r>
        <w:rPr>
          <w:rFonts w:cs="Arial"/>
          <w:sz w:val="22"/>
          <w:szCs w:val="22"/>
        </w:rPr>
        <w:t xml:space="preserve">rede viária de 51 km de estradas internas com revestimento primário, proporcionando acesso a todos os lotes e a saída para as rodovias estaduais que passam margeando o projeto. </w:t>
      </w:r>
    </w:p>
    <w:p w14:paraId="5482B5B4" w14:textId="77777777" w:rsidR="0025493E" w:rsidRDefault="0025493E" w:rsidP="0025493E">
      <w:pPr>
        <w:pStyle w:val="CODEVASF-Texto"/>
        <w:spacing w:before="120" w:after="0"/>
        <w:ind w:left="0" w:right="-2"/>
        <w:rPr>
          <w:rFonts w:cs="Arial"/>
          <w:sz w:val="22"/>
          <w:szCs w:val="22"/>
        </w:rPr>
      </w:pPr>
      <w:r>
        <w:rPr>
          <w:rFonts w:cs="Arial"/>
          <w:sz w:val="22"/>
          <w:szCs w:val="22"/>
        </w:rPr>
        <w:t>Os componentes da infraestrutura de irrigação de uso comum que interfere mais diretamente na exploração dos lotes irrigáveis, que foram implantados na 2ª etapa de execução do projeto, são os seguintes:</w:t>
      </w:r>
    </w:p>
    <w:p w14:paraId="35819A3A" w14:textId="77777777" w:rsidR="0025493E" w:rsidRDefault="0025493E" w:rsidP="00871E85">
      <w:pPr>
        <w:pStyle w:val="CODEVASF-Texto"/>
        <w:numPr>
          <w:ilvl w:val="0"/>
          <w:numId w:val="37"/>
        </w:numPr>
        <w:spacing w:before="60" w:after="0"/>
        <w:ind w:left="568" w:hanging="284"/>
        <w:rPr>
          <w:rFonts w:cs="Arial"/>
          <w:sz w:val="22"/>
          <w:szCs w:val="22"/>
        </w:rPr>
      </w:pPr>
      <w:r>
        <w:rPr>
          <w:rFonts w:cs="Arial"/>
          <w:sz w:val="22"/>
          <w:szCs w:val="22"/>
        </w:rPr>
        <w:t>sistema de bombeamento principal instalado dentro da EB-100, composto de dois conjuntos motobombas com vazão unitária de 3.150m³/h, responsável pelo recalque do volume de água demandado do poço de sucção da EB-100 até a descarga no canal de adução principal do projeto (CP-300);</w:t>
      </w:r>
    </w:p>
    <w:p w14:paraId="480662C2" w14:textId="77777777" w:rsidR="0025493E" w:rsidRDefault="0025493E" w:rsidP="00871E85">
      <w:pPr>
        <w:pStyle w:val="CODEVASF-Texto"/>
        <w:numPr>
          <w:ilvl w:val="0"/>
          <w:numId w:val="37"/>
        </w:numPr>
        <w:spacing w:before="60" w:after="0"/>
        <w:ind w:left="568" w:hanging="284"/>
        <w:rPr>
          <w:rFonts w:cs="Arial"/>
          <w:sz w:val="22"/>
          <w:szCs w:val="22"/>
        </w:rPr>
      </w:pPr>
      <w:r>
        <w:rPr>
          <w:rFonts w:cs="Arial"/>
          <w:sz w:val="22"/>
          <w:szCs w:val="22"/>
        </w:rPr>
        <w:t>tubulação de aço carbono com diâmetro de 1.400mm e 5.460m de extensão, para condução de um volume de até 3,15 m³/s de água a uma altura manométrica de 80 metros;</w:t>
      </w:r>
    </w:p>
    <w:p w14:paraId="38079574" w14:textId="77777777" w:rsidR="0025493E" w:rsidRDefault="0025493E" w:rsidP="00871E85">
      <w:pPr>
        <w:pStyle w:val="CODEVASF-Texto"/>
        <w:numPr>
          <w:ilvl w:val="0"/>
          <w:numId w:val="37"/>
        </w:numPr>
        <w:spacing w:before="60" w:after="0"/>
        <w:ind w:left="568" w:hanging="284"/>
        <w:rPr>
          <w:rFonts w:cs="Arial"/>
          <w:sz w:val="22"/>
          <w:szCs w:val="22"/>
        </w:rPr>
      </w:pPr>
      <w:r>
        <w:rPr>
          <w:rFonts w:cs="Arial"/>
          <w:sz w:val="22"/>
          <w:szCs w:val="22"/>
        </w:rPr>
        <w:t>canal de adução principal (CP-300), com 2.227m de extensão e capacidade de vazão de até 3,19 m³/s;</w:t>
      </w:r>
    </w:p>
    <w:p w14:paraId="15FD48FA" w14:textId="77777777" w:rsidR="0025493E" w:rsidRDefault="0025493E" w:rsidP="00871E85">
      <w:pPr>
        <w:pStyle w:val="CODEVASF-Texto"/>
        <w:numPr>
          <w:ilvl w:val="0"/>
          <w:numId w:val="37"/>
        </w:numPr>
        <w:spacing w:before="60" w:after="0"/>
        <w:ind w:left="568" w:hanging="284"/>
        <w:rPr>
          <w:rFonts w:cs="Arial"/>
          <w:sz w:val="22"/>
          <w:szCs w:val="22"/>
        </w:rPr>
      </w:pPr>
      <w:r>
        <w:rPr>
          <w:rFonts w:cs="Arial"/>
          <w:sz w:val="22"/>
          <w:szCs w:val="22"/>
        </w:rPr>
        <w:lastRenderedPageBreak/>
        <w:t>reservatório de compensação (R-1), com 200.000m² de espelho d’água, um volume útil de 160.000 m³ e nível dinâmico máximo de 1,0 m, localizado no centro do projeto de irrigação.</w:t>
      </w:r>
    </w:p>
    <w:p w14:paraId="30E55D63" w14:textId="77777777" w:rsidR="0025493E" w:rsidRDefault="0025493E" w:rsidP="0025493E">
      <w:pPr>
        <w:pStyle w:val="CODEVASF-Texto"/>
        <w:spacing w:before="60" w:after="0"/>
        <w:ind w:left="0" w:right="-2"/>
        <w:rPr>
          <w:rFonts w:cs="Arial"/>
          <w:sz w:val="22"/>
          <w:szCs w:val="22"/>
        </w:rPr>
      </w:pPr>
      <w:r>
        <w:rPr>
          <w:rFonts w:cs="Arial"/>
          <w:sz w:val="22"/>
          <w:szCs w:val="22"/>
        </w:rPr>
        <w:t>Os componentes da infraestrutura de irrigação da 3ª etapa de execução do projeto, compreendem os seguintes equipamentos:</w:t>
      </w:r>
    </w:p>
    <w:p w14:paraId="6A3C6C24" w14:textId="77777777" w:rsidR="0025493E" w:rsidRDefault="0025493E" w:rsidP="00871E85">
      <w:pPr>
        <w:pStyle w:val="CODEVASF-Texto"/>
        <w:numPr>
          <w:ilvl w:val="0"/>
          <w:numId w:val="37"/>
        </w:numPr>
        <w:spacing w:before="60" w:after="0"/>
        <w:ind w:left="426" w:hanging="284"/>
        <w:rPr>
          <w:rFonts w:cs="Arial"/>
          <w:sz w:val="22"/>
          <w:szCs w:val="22"/>
        </w:rPr>
      </w:pPr>
      <w:r>
        <w:rPr>
          <w:rFonts w:cs="Arial"/>
          <w:sz w:val="22"/>
          <w:szCs w:val="22"/>
        </w:rPr>
        <w:t xml:space="preserve">canal de distribuição e adução CS-106, com 2.452m de extensão e capacidade de vazão de até 1,58 m³/s, que abastece lotes dos setores operacionais 0, 1 e 2, de forma direta e por meio linha de adução; </w:t>
      </w:r>
    </w:p>
    <w:p w14:paraId="2B0D7E5E" w14:textId="77777777" w:rsidR="0025493E" w:rsidRDefault="0025493E" w:rsidP="00871E85">
      <w:pPr>
        <w:pStyle w:val="CODEVASF-Texto"/>
        <w:numPr>
          <w:ilvl w:val="0"/>
          <w:numId w:val="37"/>
        </w:numPr>
        <w:spacing w:before="60" w:after="180"/>
        <w:ind w:left="426" w:hanging="284"/>
        <w:rPr>
          <w:rFonts w:cs="Arial"/>
          <w:sz w:val="22"/>
          <w:szCs w:val="22"/>
        </w:rPr>
      </w:pPr>
      <w:r>
        <w:rPr>
          <w:rFonts w:cs="Arial"/>
          <w:sz w:val="22"/>
          <w:szCs w:val="22"/>
        </w:rPr>
        <w:t>três adutoras tubulares principais (LP-0, LP-1 e LP-3), com extensão total de 37.498 metros de tubos de vários diâmetros, incluindo 15 adutoras secundárias, 09 terciárias e 01 quaternária, para prover a irrigação de 1.449,70 hectares, conforme mostrado no quadro abaixo.</w:t>
      </w:r>
    </w:p>
    <w:tbl>
      <w:tblPr>
        <w:tblW w:w="0" w:type="auto"/>
        <w:tblInd w:w="1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9"/>
        <w:gridCol w:w="1037"/>
        <w:gridCol w:w="992"/>
        <w:gridCol w:w="892"/>
        <w:gridCol w:w="850"/>
        <w:gridCol w:w="1418"/>
      </w:tblGrid>
      <w:tr w:rsidR="0025493E" w14:paraId="204ADA26" w14:textId="77777777" w:rsidTr="0025493E">
        <w:trPr>
          <w:trHeight w:hRule="exact" w:val="454"/>
        </w:trPr>
        <w:tc>
          <w:tcPr>
            <w:tcW w:w="1089" w:type="dxa"/>
            <w:tcBorders>
              <w:top w:val="single" w:sz="4" w:space="0" w:color="000000"/>
              <w:left w:val="single" w:sz="4" w:space="0" w:color="000000"/>
              <w:bottom w:val="single" w:sz="4" w:space="0" w:color="000000"/>
              <w:right w:val="single" w:sz="4" w:space="0" w:color="000000"/>
            </w:tcBorders>
            <w:vAlign w:val="center"/>
            <w:hideMark/>
          </w:tcPr>
          <w:p w14:paraId="3FB59518" w14:textId="77777777" w:rsidR="0025493E" w:rsidRDefault="0025493E">
            <w:pPr>
              <w:autoSpaceDE w:val="0"/>
              <w:autoSpaceDN w:val="0"/>
              <w:adjustRightInd w:val="0"/>
              <w:ind w:left="-57" w:right="-2"/>
              <w:jc w:val="center"/>
              <w:rPr>
                <w:rFonts w:cs="Arial"/>
                <w:szCs w:val="20"/>
              </w:rPr>
            </w:pPr>
            <w:r>
              <w:rPr>
                <w:szCs w:val="20"/>
              </w:rPr>
              <w:t>Adutora</w:t>
            </w:r>
          </w:p>
        </w:tc>
        <w:tc>
          <w:tcPr>
            <w:tcW w:w="1037" w:type="dxa"/>
            <w:tcBorders>
              <w:top w:val="single" w:sz="4" w:space="0" w:color="000000"/>
              <w:left w:val="single" w:sz="4" w:space="0" w:color="000000"/>
              <w:bottom w:val="single" w:sz="4" w:space="0" w:color="000000"/>
              <w:right w:val="single" w:sz="4" w:space="0" w:color="000000"/>
            </w:tcBorders>
            <w:vAlign w:val="center"/>
            <w:hideMark/>
          </w:tcPr>
          <w:p w14:paraId="3425955B" w14:textId="77777777" w:rsidR="0025493E" w:rsidRDefault="0025493E">
            <w:pPr>
              <w:autoSpaceDE w:val="0"/>
              <w:autoSpaceDN w:val="0"/>
              <w:adjustRightInd w:val="0"/>
              <w:ind w:left="-57" w:right="-2"/>
              <w:jc w:val="center"/>
              <w:rPr>
                <w:szCs w:val="20"/>
              </w:rPr>
            </w:pPr>
            <w:r>
              <w:rPr>
                <w:szCs w:val="20"/>
              </w:rPr>
              <w:t>Extensão (m)</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0DFA385" w14:textId="77777777" w:rsidR="0025493E" w:rsidRDefault="0025493E">
            <w:pPr>
              <w:autoSpaceDE w:val="0"/>
              <w:autoSpaceDN w:val="0"/>
              <w:adjustRightInd w:val="0"/>
              <w:ind w:left="-57" w:right="-2"/>
              <w:jc w:val="center"/>
              <w:rPr>
                <w:szCs w:val="20"/>
              </w:rPr>
            </w:pPr>
            <w:r>
              <w:rPr>
                <w:szCs w:val="20"/>
              </w:rPr>
              <w:t>Vazão (m³/h)</w:t>
            </w:r>
          </w:p>
        </w:tc>
        <w:tc>
          <w:tcPr>
            <w:tcW w:w="892" w:type="dxa"/>
            <w:tcBorders>
              <w:top w:val="single" w:sz="4" w:space="0" w:color="000000"/>
              <w:left w:val="single" w:sz="4" w:space="0" w:color="000000"/>
              <w:bottom w:val="single" w:sz="4" w:space="0" w:color="000000"/>
              <w:right w:val="single" w:sz="4" w:space="0" w:color="000000"/>
            </w:tcBorders>
            <w:vAlign w:val="center"/>
            <w:hideMark/>
          </w:tcPr>
          <w:p w14:paraId="3E90E887" w14:textId="77777777" w:rsidR="0025493E" w:rsidRDefault="0025493E">
            <w:pPr>
              <w:autoSpaceDE w:val="0"/>
              <w:autoSpaceDN w:val="0"/>
              <w:adjustRightInd w:val="0"/>
              <w:ind w:left="-57" w:right="-2"/>
              <w:jc w:val="center"/>
              <w:rPr>
                <w:szCs w:val="20"/>
              </w:rPr>
            </w:pPr>
            <w:r>
              <w:rPr>
                <w:szCs w:val="20"/>
              </w:rPr>
              <w:t>Setor</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58355A42" w14:textId="77777777" w:rsidR="0025493E" w:rsidRDefault="0025493E">
            <w:pPr>
              <w:autoSpaceDE w:val="0"/>
              <w:autoSpaceDN w:val="0"/>
              <w:adjustRightInd w:val="0"/>
              <w:ind w:left="-57" w:right="-2"/>
              <w:jc w:val="center"/>
              <w:rPr>
                <w:szCs w:val="20"/>
              </w:rPr>
            </w:pPr>
            <w:r>
              <w:rPr>
                <w:szCs w:val="20"/>
              </w:rPr>
              <w:t>Lotes (nº)</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11D4804E" w14:textId="77777777" w:rsidR="0025493E" w:rsidRDefault="0025493E">
            <w:pPr>
              <w:autoSpaceDE w:val="0"/>
              <w:autoSpaceDN w:val="0"/>
              <w:adjustRightInd w:val="0"/>
              <w:ind w:left="-57" w:right="-2"/>
              <w:jc w:val="center"/>
              <w:rPr>
                <w:szCs w:val="20"/>
              </w:rPr>
            </w:pPr>
            <w:r>
              <w:rPr>
                <w:szCs w:val="20"/>
              </w:rPr>
              <w:t>Área irrigável (ha)</w:t>
            </w:r>
          </w:p>
        </w:tc>
      </w:tr>
      <w:tr w:rsidR="0025493E" w14:paraId="04C83AAB" w14:textId="77777777" w:rsidTr="0025493E">
        <w:trPr>
          <w:trHeight w:val="284"/>
        </w:trPr>
        <w:tc>
          <w:tcPr>
            <w:tcW w:w="1089" w:type="dxa"/>
            <w:tcBorders>
              <w:top w:val="single" w:sz="4" w:space="0" w:color="000000"/>
              <w:left w:val="single" w:sz="4" w:space="0" w:color="000000"/>
              <w:bottom w:val="single" w:sz="4" w:space="0" w:color="000000"/>
              <w:right w:val="single" w:sz="4" w:space="0" w:color="000000"/>
            </w:tcBorders>
            <w:vAlign w:val="center"/>
            <w:hideMark/>
          </w:tcPr>
          <w:p w14:paraId="729FA4EA" w14:textId="77777777" w:rsidR="0025493E" w:rsidRDefault="0025493E">
            <w:pPr>
              <w:autoSpaceDE w:val="0"/>
              <w:autoSpaceDN w:val="0"/>
              <w:adjustRightInd w:val="0"/>
              <w:ind w:right="-2"/>
              <w:jc w:val="center"/>
              <w:rPr>
                <w:szCs w:val="20"/>
              </w:rPr>
            </w:pPr>
            <w:r>
              <w:rPr>
                <w:szCs w:val="20"/>
              </w:rPr>
              <w:t>LP-0</w:t>
            </w:r>
          </w:p>
        </w:tc>
        <w:tc>
          <w:tcPr>
            <w:tcW w:w="1037" w:type="dxa"/>
            <w:tcBorders>
              <w:top w:val="single" w:sz="4" w:space="0" w:color="000000"/>
              <w:left w:val="single" w:sz="4" w:space="0" w:color="000000"/>
              <w:bottom w:val="single" w:sz="4" w:space="0" w:color="000000"/>
              <w:right w:val="single" w:sz="4" w:space="0" w:color="000000"/>
            </w:tcBorders>
            <w:vAlign w:val="center"/>
            <w:hideMark/>
          </w:tcPr>
          <w:p w14:paraId="71869F4A" w14:textId="77777777" w:rsidR="0025493E" w:rsidRDefault="0025493E">
            <w:pPr>
              <w:autoSpaceDE w:val="0"/>
              <w:autoSpaceDN w:val="0"/>
              <w:adjustRightInd w:val="0"/>
              <w:ind w:right="57"/>
              <w:jc w:val="right"/>
              <w:rPr>
                <w:szCs w:val="20"/>
              </w:rPr>
            </w:pPr>
            <w:r>
              <w:rPr>
                <w:szCs w:val="20"/>
              </w:rPr>
              <w:t>11.637</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499C481" w14:textId="77777777" w:rsidR="0025493E" w:rsidRDefault="0025493E">
            <w:pPr>
              <w:autoSpaceDE w:val="0"/>
              <w:autoSpaceDN w:val="0"/>
              <w:adjustRightInd w:val="0"/>
              <w:spacing w:before="20" w:after="20"/>
              <w:ind w:right="113"/>
              <w:jc w:val="right"/>
              <w:rPr>
                <w:szCs w:val="20"/>
              </w:rPr>
            </w:pPr>
            <w:r>
              <w:rPr>
                <w:szCs w:val="20"/>
              </w:rPr>
              <w:t>2.739</w:t>
            </w:r>
          </w:p>
        </w:tc>
        <w:tc>
          <w:tcPr>
            <w:tcW w:w="892" w:type="dxa"/>
            <w:tcBorders>
              <w:top w:val="single" w:sz="4" w:space="0" w:color="000000"/>
              <w:left w:val="single" w:sz="4" w:space="0" w:color="000000"/>
              <w:bottom w:val="single" w:sz="4" w:space="0" w:color="000000"/>
              <w:right w:val="single" w:sz="4" w:space="0" w:color="000000"/>
            </w:tcBorders>
            <w:vAlign w:val="center"/>
            <w:hideMark/>
          </w:tcPr>
          <w:p w14:paraId="2A1474FD" w14:textId="77777777" w:rsidR="0025493E" w:rsidRDefault="0025493E">
            <w:pPr>
              <w:autoSpaceDE w:val="0"/>
              <w:autoSpaceDN w:val="0"/>
              <w:adjustRightInd w:val="0"/>
              <w:spacing w:before="20" w:after="20"/>
              <w:ind w:right="-2"/>
              <w:jc w:val="center"/>
              <w:rPr>
                <w:szCs w:val="20"/>
              </w:rPr>
            </w:pPr>
            <w:r>
              <w:rPr>
                <w:szCs w:val="20"/>
              </w:rPr>
              <w:t>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6DD8C581" w14:textId="77777777" w:rsidR="0025493E" w:rsidRDefault="0025493E">
            <w:pPr>
              <w:autoSpaceDE w:val="0"/>
              <w:autoSpaceDN w:val="0"/>
              <w:adjustRightInd w:val="0"/>
              <w:spacing w:before="20" w:after="20"/>
              <w:ind w:right="113"/>
              <w:jc w:val="right"/>
              <w:rPr>
                <w:szCs w:val="20"/>
              </w:rPr>
            </w:pPr>
            <w:r>
              <w:rPr>
                <w:szCs w:val="20"/>
              </w:rPr>
              <w:t>46</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301DDD86" w14:textId="77777777" w:rsidR="0025493E" w:rsidRDefault="0025493E">
            <w:pPr>
              <w:autoSpaceDE w:val="0"/>
              <w:autoSpaceDN w:val="0"/>
              <w:adjustRightInd w:val="0"/>
              <w:spacing w:before="20" w:after="20"/>
              <w:ind w:right="170"/>
              <w:jc w:val="right"/>
              <w:rPr>
                <w:szCs w:val="20"/>
              </w:rPr>
            </w:pPr>
            <w:r>
              <w:rPr>
                <w:szCs w:val="20"/>
              </w:rPr>
              <w:t>407,30</w:t>
            </w:r>
          </w:p>
        </w:tc>
      </w:tr>
      <w:tr w:rsidR="0025493E" w14:paraId="67912516" w14:textId="77777777" w:rsidTr="0025493E">
        <w:trPr>
          <w:trHeight w:val="284"/>
        </w:trPr>
        <w:tc>
          <w:tcPr>
            <w:tcW w:w="1089" w:type="dxa"/>
            <w:vMerge w:val="restart"/>
            <w:tcBorders>
              <w:top w:val="single" w:sz="4" w:space="0" w:color="000000"/>
              <w:left w:val="single" w:sz="4" w:space="0" w:color="000000"/>
              <w:bottom w:val="single" w:sz="4" w:space="0" w:color="000000"/>
              <w:right w:val="single" w:sz="4" w:space="0" w:color="000000"/>
            </w:tcBorders>
            <w:vAlign w:val="center"/>
            <w:hideMark/>
          </w:tcPr>
          <w:p w14:paraId="107F758F" w14:textId="77777777" w:rsidR="0025493E" w:rsidRDefault="0025493E">
            <w:pPr>
              <w:autoSpaceDE w:val="0"/>
              <w:autoSpaceDN w:val="0"/>
              <w:adjustRightInd w:val="0"/>
              <w:ind w:right="-2"/>
              <w:jc w:val="center"/>
              <w:rPr>
                <w:szCs w:val="20"/>
              </w:rPr>
            </w:pPr>
            <w:r>
              <w:rPr>
                <w:szCs w:val="20"/>
              </w:rPr>
              <w:t>LP-1 /2</w:t>
            </w:r>
          </w:p>
        </w:tc>
        <w:tc>
          <w:tcPr>
            <w:tcW w:w="1037" w:type="dxa"/>
            <w:vMerge w:val="restart"/>
            <w:tcBorders>
              <w:top w:val="single" w:sz="4" w:space="0" w:color="000000"/>
              <w:left w:val="single" w:sz="4" w:space="0" w:color="000000"/>
              <w:bottom w:val="single" w:sz="4" w:space="0" w:color="000000"/>
              <w:right w:val="single" w:sz="4" w:space="0" w:color="000000"/>
            </w:tcBorders>
            <w:vAlign w:val="center"/>
            <w:hideMark/>
          </w:tcPr>
          <w:p w14:paraId="04CDB4B6" w14:textId="77777777" w:rsidR="0025493E" w:rsidRDefault="0025493E">
            <w:pPr>
              <w:autoSpaceDE w:val="0"/>
              <w:autoSpaceDN w:val="0"/>
              <w:adjustRightInd w:val="0"/>
              <w:ind w:right="57"/>
              <w:jc w:val="right"/>
              <w:rPr>
                <w:szCs w:val="20"/>
              </w:rPr>
            </w:pPr>
            <w:r>
              <w:rPr>
                <w:szCs w:val="20"/>
              </w:rPr>
              <w:t>12.829</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29A61B6" w14:textId="77777777" w:rsidR="0025493E" w:rsidRDefault="0025493E">
            <w:pPr>
              <w:autoSpaceDE w:val="0"/>
              <w:autoSpaceDN w:val="0"/>
              <w:adjustRightInd w:val="0"/>
              <w:spacing w:before="20" w:after="20"/>
              <w:ind w:right="113"/>
              <w:jc w:val="right"/>
              <w:rPr>
                <w:szCs w:val="20"/>
              </w:rPr>
            </w:pPr>
            <w:r>
              <w:rPr>
                <w:szCs w:val="20"/>
              </w:rPr>
              <w:t>1.231</w:t>
            </w:r>
          </w:p>
        </w:tc>
        <w:tc>
          <w:tcPr>
            <w:tcW w:w="892" w:type="dxa"/>
            <w:tcBorders>
              <w:top w:val="single" w:sz="4" w:space="0" w:color="000000"/>
              <w:left w:val="single" w:sz="4" w:space="0" w:color="000000"/>
              <w:bottom w:val="single" w:sz="4" w:space="0" w:color="000000"/>
              <w:right w:val="single" w:sz="4" w:space="0" w:color="000000"/>
            </w:tcBorders>
            <w:vAlign w:val="center"/>
            <w:hideMark/>
          </w:tcPr>
          <w:p w14:paraId="57A37AC7" w14:textId="77777777" w:rsidR="0025493E" w:rsidRDefault="0025493E">
            <w:pPr>
              <w:autoSpaceDE w:val="0"/>
              <w:autoSpaceDN w:val="0"/>
              <w:adjustRightInd w:val="0"/>
              <w:spacing w:before="20" w:after="20"/>
              <w:ind w:right="-2"/>
              <w:jc w:val="center"/>
              <w:rPr>
                <w:szCs w:val="20"/>
              </w:rPr>
            </w:pPr>
            <w:r>
              <w:rPr>
                <w:szCs w:val="20"/>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35AA0134" w14:textId="77777777" w:rsidR="0025493E" w:rsidRDefault="0025493E">
            <w:pPr>
              <w:autoSpaceDE w:val="0"/>
              <w:autoSpaceDN w:val="0"/>
              <w:adjustRightInd w:val="0"/>
              <w:spacing w:before="20" w:after="20"/>
              <w:ind w:right="113"/>
              <w:jc w:val="right"/>
              <w:rPr>
                <w:szCs w:val="20"/>
              </w:rPr>
            </w:pPr>
            <w:r>
              <w:rPr>
                <w:szCs w:val="20"/>
              </w:rPr>
              <w:t>16</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55FD0AB8" w14:textId="77777777" w:rsidR="0025493E" w:rsidRDefault="0025493E">
            <w:pPr>
              <w:autoSpaceDE w:val="0"/>
              <w:autoSpaceDN w:val="0"/>
              <w:adjustRightInd w:val="0"/>
              <w:spacing w:before="20" w:after="20"/>
              <w:ind w:right="170"/>
              <w:jc w:val="right"/>
              <w:rPr>
                <w:szCs w:val="20"/>
              </w:rPr>
            </w:pPr>
            <w:r>
              <w:rPr>
                <w:szCs w:val="20"/>
              </w:rPr>
              <w:t>376,86</w:t>
            </w:r>
          </w:p>
        </w:tc>
      </w:tr>
      <w:tr w:rsidR="0025493E" w14:paraId="262D5AC5" w14:textId="77777777" w:rsidTr="0025493E">
        <w:trPr>
          <w:trHeight w:val="28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6489A94" w14:textId="77777777" w:rsidR="0025493E" w:rsidRDefault="0025493E">
            <w:pPr>
              <w:rPr>
                <w:rFonts w:cs="Arial"/>
                <w:szCs w:val="20"/>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A5EF495" w14:textId="77777777" w:rsidR="0025493E" w:rsidRDefault="0025493E">
            <w:pPr>
              <w:rPr>
                <w:rFonts w:cs="Arial"/>
                <w:szCs w:val="20"/>
                <w:lang w:eastAsia="en-US"/>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7D9E9A5" w14:textId="77777777" w:rsidR="0025493E" w:rsidRDefault="0025493E">
            <w:pPr>
              <w:autoSpaceDE w:val="0"/>
              <w:autoSpaceDN w:val="0"/>
              <w:adjustRightInd w:val="0"/>
              <w:spacing w:before="20" w:after="20"/>
              <w:ind w:right="113"/>
              <w:jc w:val="right"/>
              <w:rPr>
                <w:szCs w:val="20"/>
              </w:rPr>
            </w:pPr>
            <w:r>
              <w:rPr>
                <w:szCs w:val="20"/>
              </w:rPr>
              <w:t>818</w:t>
            </w:r>
          </w:p>
        </w:tc>
        <w:tc>
          <w:tcPr>
            <w:tcW w:w="892" w:type="dxa"/>
            <w:tcBorders>
              <w:top w:val="single" w:sz="4" w:space="0" w:color="000000"/>
              <w:left w:val="single" w:sz="4" w:space="0" w:color="000000"/>
              <w:bottom w:val="single" w:sz="4" w:space="0" w:color="000000"/>
              <w:right w:val="single" w:sz="4" w:space="0" w:color="000000"/>
            </w:tcBorders>
            <w:vAlign w:val="center"/>
            <w:hideMark/>
          </w:tcPr>
          <w:p w14:paraId="5DE53FE6" w14:textId="77777777" w:rsidR="0025493E" w:rsidRDefault="0025493E">
            <w:pPr>
              <w:autoSpaceDE w:val="0"/>
              <w:autoSpaceDN w:val="0"/>
              <w:adjustRightInd w:val="0"/>
              <w:spacing w:before="20" w:after="20"/>
              <w:ind w:right="-2"/>
              <w:jc w:val="center"/>
              <w:rPr>
                <w:szCs w:val="20"/>
              </w:rPr>
            </w:pPr>
            <w:r>
              <w:rPr>
                <w:szCs w:val="20"/>
              </w:rPr>
              <w:t>2</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3ED1360B" w14:textId="77777777" w:rsidR="0025493E" w:rsidRDefault="0025493E">
            <w:pPr>
              <w:autoSpaceDE w:val="0"/>
              <w:autoSpaceDN w:val="0"/>
              <w:adjustRightInd w:val="0"/>
              <w:spacing w:before="20" w:after="20"/>
              <w:ind w:right="113"/>
              <w:jc w:val="right"/>
              <w:rPr>
                <w:szCs w:val="20"/>
              </w:rPr>
            </w:pPr>
            <w:r>
              <w:rPr>
                <w:szCs w:val="20"/>
              </w:rPr>
              <w:t>21</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7B131584" w14:textId="77777777" w:rsidR="0025493E" w:rsidRDefault="0025493E">
            <w:pPr>
              <w:autoSpaceDE w:val="0"/>
              <w:autoSpaceDN w:val="0"/>
              <w:adjustRightInd w:val="0"/>
              <w:spacing w:before="20" w:after="20"/>
              <w:ind w:right="170"/>
              <w:jc w:val="right"/>
              <w:rPr>
                <w:szCs w:val="20"/>
              </w:rPr>
            </w:pPr>
            <w:r>
              <w:rPr>
                <w:szCs w:val="20"/>
              </w:rPr>
              <w:t>213,39</w:t>
            </w:r>
          </w:p>
        </w:tc>
      </w:tr>
      <w:tr w:rsidR="0025493E" w14:paraId="2A70349B" w14:textId="77777777" w:rsidTr="0025493E">
        <w:trPr>
          <w:trHeight w:val="284"/>
        </w:trPr>
        <w:tc>
          <w:tcPr>
            <w:tcW w:w="1089" w:type="dxa"/>
            <w:vMerge w:val="restart"/>
            <w:tcBorders>
              <w:top w:val="single" w:sz="4" w:space="0" w:color="000000"/>
              <w:left w:val="single" w:sz="4" w:space="0" w:color="000000"/>
              <w:bottom w:val="single" w:sz="4" w:space="0" w:color="000000"/>
              <w:right w:val="single" w:sz="4" w:space="0" w:color="000000"/>
            </w:tcBorders>
            <w:vAlign w:val="center"/>
            <w:hideMark/>
          </w:tcPr>
          <w:p w14:paraId="35000E1C" w14:textId="77777777" w:rsidR="0025493E" w:rsidRDefault="0025493E">
            <w:pPr>
              <w:autoSpaceDE w:val="0"/>
              <w:autoSpaceDN w:val="0"/>
              <w:adjustRightInd w:val="0"/>
              <w:ind w:right="-2"/>
              <w:jc w:val="center"/>
              <w:rPr>
                <w:szCs w:val="20"/>
              </w:rPr>
            </w:pPr>
            <w:r>
              <w:rPr>
                <w:szCs w:val="20"/>
              </w:rPr>
              <w:t>LP-3 / 4</w:t>
            </w:r>
          </w:p>
        </w:tc>
        <w:tc>
          <w:tcPr>
            <w:tcW w:w="1037" w:type="dxa"/>
            <w:vMerge w:val="restart"/>
            <w:tcBorders>
              <w:top w:val="single" w:sz="4" w:space="0" w:color="000000"/>
              <w:left w:val="single" w:sz="4" w:space="0" w:color="000000"/>
              <w:bottom w:val="single" w:sz="4" w:space="0" w:color="000000"/>
              <w:right w:val="single" w:sz="4" w:space="0" w:color="000000"/>
            </w:tcBorders>
            <w:vAlign w:val="center"/>
            <w:hideMark/>
          </w:tcPr>
          <w:p w14:paraId="5E2A1A24" w14:textId="77777777" w:rsidR="0025493E" w:rsidRDefault="0025493E">
            <w:pPr>
              <w:autoSpaceDE w:val="0"/>
              <w:autoSpaceDN w:val="0"/>
              <w:adjustRightInd w:val="0"/>
              <w:ind w:right="57"/>
              <w:jc w:val="right"/>
              <w:rPr>
                <w:szCs w:val="20"/>
              </w:rPr>
            </w:pPr>
            <w:r>
              <w:rPr>
                <w:szCs w:val="20"/>
              </w:rPr>
              <w:t>13.032</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039CC58" w14:textId="77777777" w:rsidR="0025493E" w:rsidRDefault="0025493E">
            <w:pPr>
              <w:autoSpaceDE w:val="0"/>
              <w:autoSpaceDN w:val="0"/>
              <w:adjustRightInd w:val="0"/>
              <w:spacing w:before="20" w:after="20"/>
              <w:ind w:right="113"/>
              <w:jc w:val="right"/>
              <w:rPr>
                <w:szCs w:val="20"/>
              </w:rPr>
            </w:pPr>
            <w:r>
              <w:rPr>
                <w:szCs w:val="20"/>
              </w:rPr>
              <w:t>1.405</w:t>
            </w:r>
          </w:p>
        </w:tc>
        <w:tc>
          <w:tcPr>
            <w:tcW w:w="892" w:type="dxa"/>
            <w:tcBorders>
              <w:top w:val="single" w:sz="4" w:space="0" w:color="000000"/>
              <w:left w:val="single" w:sz="4" w:space="0" w:color="000000"/>
              <w:bottom w:val="single" w:sz="4" w:space="0" w:color="000000"/>
              <w:right w:val="single" w:sz="4" w:space="0" w:color="000000"/>
            </w:tcBorders>
            <w:vAlign w:val="center"/>
            <w:hideMark/>
          </w:tcPr>
          <w:p w14:paraId="146109B6" w14:textId="77777777" w:rsidR="0025493E" w:rsidRDefault="0025493E">
            <w:pPr>
              <w:autoSpaceDE w:val="0"/>
              <w:autoSpaceDN w:val="0"/>
              <w:adjustRightInd w:val="0"/>
              <w:spacing w:before="20" w:after="20"/>
              <w:ind w:right="-2"/>
              <w:jc w:val="center"/>
              <w:rPr>
                <w:szCs w:val="20"/>
              </w:rPr>
            </w:pPr>
            <w:r>
              <w:rPr>
                <w:szCs w:val="20"/>
              </w:rPr>
              <w:t>3</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69BE585E" w14:textId="77777777" w:rsidR="0025493E" w:rsidRDefault="0025493E">
            <w:pPr>
              <w:autoSpaceDE w:val="0"/>
              <w:autoSpaceDN w:val="0"/>
              <w:adjustRightInd w:val="0"/>
              <w:spacing w:before="20" w:after="20"/>
              <w:ind w:right="113"/>
              <w:jc w:val="right"/>
              <w:rPr>
                <w:szCs w:val="20"/>
              </w:rPr>
            </w:pPr>
            <w:r>
              <w:rPr>
                <w:szCs w:val="20"/>
              </w:rPr>
              <w:t>25</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4650F267" w14:textId="77777777" w:rsidR="0025493E" w:rsidRDefault="0025493E">
            <w:pPr>
              <w:autoSpaceDE w:val="0"/>
              <w:autoSpaceDN w:val="0"/>
              <w:adjustRightInd w:val="0"/>
              <w:spacing w:before="20" w:after="20"/>
              <w:ind w:right="170"/>
              <w:jc w:val="right"/>
              <w:rPr>
                <w:szCs w:val="20"/>
              </w:rPr>
            </w:pPr>
            <w:r>
              <w:rPr>
                <w:szCs w:val="20"/>
              </w:rPr>
              <w:t>423,80</w:t>
            </w:r>
          </w:p>
        </w:tc>
      </w:tr>
      <w:tr w:rsidR="0025493E" w14:paraId="6F0FE86F" w14:textId="77777777" w:rsidTr="0025493E">
        <w:trPr>
          <w:trHeight w:val="28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D9EFA52" w14:textId="77777777" w:rsidR="0025493E" w:rsidRDefault="0025493E">
            <w:pPr>
              <w:rPr>
                <w:rFonts w:cs="Arial"/>
                <w:szCs w:val="20"/>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6F5F7BA" w14:textId="77777777" w:rsidR="0025493E" w:rsidRDefault="0025493E">
            <w:pPr>
              <w:rPr>
                <w:rFonts w:cs="Arial"/>
                <w:szCs w:val="20"/>
                <w:lang w:eastAsia="en-US"/>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52D6F89" w14:textId="77777777" w:rsidR="0025493E" w:rsidRDefault="0025493E">
            <w:pPr>
              <w:autoSpaceDE w:val="0"/>
              <w:autoSpaceDN w:val="0"/>
              <w:adjustRightInd w:val="0"/>
              <w:spacing w:before="20" w:after="20"/>
              <w:ind w:right="113"/>
              <w:jc w:val="right"/>
              <w:rPr>
                <w:szCs w:val="20"/>
              </w:rPr>
            </w:pPr>
            <w:r>
              <w:rPr>
                <w:szCs w:val="20"/>
              </w:rPr>
              <w:t>430</w:t>
            </w:r>
          </w:p>
        </w:tc>
        <w:tc>
          <w:tcPr>
            <w:tcW w:w="892" w:type="dxa"/>
            <w:tcBorders>
              <w:top w:val="single" w:sz="4" w:space="0" w:color="000000"/>
              <w:left w:val="single" w:sz="4" w:space="0" w:color="000000"/>
              <w:bottom w:val="single" w:sz="4" w:space="0" w:color="000000"/>
              <w:right w:val="single" w:sz="4" w:space="0" w:color="000000"/>
            </w:tcBorders>
            <w:vAlign w:val="center"/>
            <w:hideMark/>
          </w:tcPr>
          <w:p w14:paraId="1B1CDA3A" w14:textId="77777777" w:rsidR="0025493E" w:rsidRDefault="0025493E">
            <w:pPr>
              <w:autoSpaceDE w:val="0"/>
              <w:autoSpaceDN w:val="0"/>
              <w:adjustRightInd w:val="0"/>
              <w:spacing w:before="20" w:after="20"/>
              <w:ind w:right="-2"/>
              <w:jc w:val="center"/>
              <w:rPr>
                <w:szCs w:val="20"/>
              </w:rPr>
            </w:pPr>
            <w:r>
              <w:rPr>
                <w:szCs w:val="20"/>
              </w:rPr>
              <w:t>4</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3CEC956C" w14:textId="77777777" w:rsidR="0025493E" w:rsidRDefault="0025493E">
            <w:pPr>
              <w:autoSpaceDE w:val="0"/>
              <w:autoSpaceDN w:val="0"/>
              <w:adjustRightInd w:val="0"/>
              <w:spacing w:before="20" w:after="20"/>
              <w:ind w:right="113"/>
              <w:jc w:val="right"/>
              <w:rPr>
                <w:szCs w:val="20"/>
              </w:rPr>
            </w:pPr>
            <w:r>
              <w:rPr>
                <w:szCs w:val="20"/>
              </w:rPr>
              <w:t>14</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5B2D2C78" w14:textId="77777777" w:rsidR="0025493E" w:rsidRDefault="0025493E">
            <w:pPr>
              <w:autoSpaceDE w:val="0"/>
              <w:autoSpaceDN w:val="0"/>
              <w:adjustRightInd w:val="0"/>
              <w:spacing w:before="20" w:after="20"/>
              <w:ind w:right="170"/>
              <w:jc w:val="right"/>
              <w:rPr>
                <w:szCs w:val="20"/>
              </w:rPr>
            </w:pPr>
            <w:r>
              <w:rPr>
                <w:szCs w:val="20"/>
              </w:rPr>
              <w:t>128,85</w:t>
            </w:r>
          </w:p>
        </w:tc>
      </w:tr>
      <w:tr w:rsidR="0025493E" w14:paraId="22903ED0" w14:textId="77777777" w:rsidTr="0025493E">
        <w:trPr>
          <w:trHeight w:val="284"/>
        </w:trPr>
        <w:tc>
          <w:tcPr>
            <w:tcW w:w="1089" w:type="dxa"/>
            <w:tcBorders>
              <w:top w:val="single" w:sz="4" w:space="0" w:color="000000"/>
              <w:left w:val="single" w:sz="4" w:space="0" w:color="000000"/>
              <w:bottom w:val="single" w:sz="4" w:space="0" w:color="000000"/>
              <w:right w:val="single" w:sz="4" w:space="0" w:color="000000"/>
            </w:tcBorders>
            <w:vAlign w:val="center"/>
            <w:hideMark/>
          </w:tcPr>
          <w:p w14:paraId="5054D94B" w14:textId="77777777" w:rsidR="0025493E" w:rsidRDefault="0025493E">
            <w:pPr>
              <w:autoSpaceDE w:val="0"/>
              <w:autoSpaceDN w:val="0"/>
              <w:adjustRightInd w:val="0"/>
              <w:ind w:right="-2"/>
              <w:jc w:val="center"/>
              <w:rPr>
                <w:bCs/>
                <w:szCs w:val="20"/>
              </w:rPr>
            </w:pPr>
            <w:r>
              <w:rPr>
                <w:bCs/>
                <w:szCs w:val="20"/>
              </w:rPr>
              <w:t>TOTAL</w:t>
            </w:r>
          </w:p>
        </w:tc>
        <w:tc>
          <w:tcPr>
            <w:tcW w:w="1037" w:type="dxa"/>
            <w:tcBorders>
              <w:top w:val="single" w:sz="4" w:space="0" w:color="000000"/>
              <w:left w:val="single" w:sz="4" w:space="0" w:color="000000"/>
              <w:bottom w:val="single" w:sz="4" w:space="0" w:color="000000"/>
              <w:right w:val="single" w:sz="4" w:space="0" w:color="000000"/>
            </w:tcBorders>
            <w:vAlign w:val="center"/>
            <w:hideMark/>
          </w:tcPr>
          <w:p w14:paraId="6220EC88" w14:textId="77777777" w:rsidR="0025493E" w:rsidRDefault="0025493E">
            <w:pPr>
              <w:autoSpaceDE w:val="0"/>
              <w:autoSpaceDN w:val="0"/>
              <w:adjustRightInd w:val="0"/>
              <w:ind w:right="57"/>
              <w:jc w:val="right"/>
              <w:rPr>
                <w:bCs/>
                <w:szCs w:val="20"/>
              </w:rPr>
            </w:pPr>
            <w:r>
              <w:rPr>
                <w:bCs/>
                <w:szCs w:val="20"/>
              </w:rPr>
              <w:t>37.498</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41F18E4" w14:textId="77777777" w:rsidR="0025493E" w:rsidRDefault="0025493E">
            <w:pPr>
              <w:autoSpaceDE w:val="0"/>
              <w:autoSpaceDN w:val="0"/>
              <w:adjustRightInd w:val="0"/>
              <w:spacing w:before="20" w:after="20"/>
              <w:ind w:right="113"/>
              <w:jc w:val="right"/>
              <w:rPr>
                <w:bCs/>
                <w:szCs w:val="20"/>
              </w:rPr>
            </w:pPr>
            <w:r>
              <w:rPr>
                <w:bCs/>
                <w:szCs w:val="20"/>
              </w:rPr>
              <w:t>6.623</w:t>
            </w:r>
          </w:p>
        </w:tc>
        <w:tc>
          <w:tcPr>
            <w:tcW w:w="892" w:type="dxa"/>
            <w:tcBorders>
              <w:top w:val="single" w:sz="4" w:space="0" w:color="000000"/>
              <w:left w:val="single" w:sz="4" w:space="0" w:color="000000"/>
              <w:bottom w:val="single" w:sz="4" w:space="0" w:color="000000"/>
              <w:right w:val="single" w:sz="4" w:space="0" w:color="000000"/>
            </w:tcBorders>
            <w:vAlign w:val="center"/>
            <w:hideMark/>
          </w:tcPr>
          <w:p w14:paraId="580AA37D" w14:textId="77777777" w:rsidR="0025493E" w:rsidRDefault="0025493E">
            <w:pPr>
              <w:autoSpaceDE w:val="0"/>
              <w:autoSpaceDN w:val="0"/>
              <w:adjustRightInd w:val="0"/>
              <w:spacing w:before="20" w:after="20"/>
              <w:ind w:right="-2"/>
              <w:jc w:val="center"/>
              <w:rPr>
                <w:bCs/>
                <w:szCs w:val="20"/>
              </w:rPr>
            </w:pPr>
            <w:r>
              <w:rPr>
                <w:bCs/>
                <w:szCs w:val="20"/>
              </w:rPr>
              <w:t>5</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2B2EE93F" w14:textId="77777777" w:rsidR="0025493E" w:rsidRDefault="0025493E">
            <w:pPr>
              <w:autoSpaceDE w:val="0"/>
              <w:autoSpaceDN w:val="0"/>
              <w:adjustRightInd w:val="0"/>
              <w:spacing w:before="20" w:after="20"/>
              <w:ind w:right="113"/>
              <w:jc w:val="right"/>
              <w:rPr>
                <w:bCs/>
                <w:szCs w:val="20"/>
              </w:rPr>
            </w:pPr>
            <w:r>
              <w:rPr>
                <w:bCs/>
                <w:szCs w:val="20"/>
              </w:rPr>
              <w:t>122</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41B6F2DF" w14:textId="77777777" w:rsidR="0025493E" w:rsidRDefault="0025493E">
            <w:pPr>
              <w:autoSpaceDE w:val="0"/>
              <w:autoSpaceDN w:val="0"/>
              <w:adjustRightInd w:val="0"/>
              <w:spacing w:before="20" w:after="20"/>
              <w:ind w:right="170"/>
              <w:jc w:val="right"/>
              <w:rPr>
                <w:bCs/>
                <w:szCs w:val="20"/>
              </w:rPr>
            </w:pPr>
            <w:r>
              <w:rPr>
                <w:bCs/>
                <w:szCs w:val="20"/>
              </w:rPr>
              <w:t>1.449,70</w:t>
            </w:r>
          </w:p>
        </w:tc>
      </w:tr>
    </w:tbl>
    <w:p w14:paraId="12C67753" w14:textId="77777777" w:rsidR="0025493E" w:rsidRDefault="0025493E" w:rsidP="00871E85">
      <w:pPr>
        <w:pStyle w:val="CODEVASF-Texto"/>
        <w:numPr>
          <w:ilvl w:val="0"/>
          <w:numId w:val="37"/>
        </w:numPr>
        <w:spacing w:before="180" w:after="180"/>
        <w:ind w:left="426" w:hanging="284"/>
        <w:rPr>
          <w:rFonts w:cs="Arial"/>
          <w:sz w:val="22"/>
          <w:szCs w:val="22"/>
        </w:rPr>
      </w:pPr>
      <w:r>
        <w:rPr>
          <w:rFonts w:cs="Arial"/>
          <w:sz w:val="22"/>
          <w:szCs w:val="22"/>
        </w:rPr>
        <w:t>duas estações elevatórias (EE-1 e EE-2) com vazão de 345 e 170 litros/s, respectivamente, cada uma equipada com 03 conjuntos motobombas, cuja área de atendimento consta do quadro abaixo;</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8"/>
        <w:gridCol w:w="1134"/>
        <w:gridCol w:w="1134"/>
        <w:gridCol w:w="992"/>
        <w:gridCol w:w="1276"/>
        <w:gridCol w:w="709"/>
        <w:gridCol w:w="850"/>
        <w:gridCol w:w="1418"/>
      </w:tblGrid>
      <w:tr w:rsidR="0025493E" w14:paraId="2E8117E6" w14:textId="77777777" w:rsidTr="0025493E">
        <w:trPr>
          <w:trHeight w:val="284"/>
        </w:trPr>
        <w:tc>
          <w:tcPr>
            <w:tcW w:w="2552" w:type="dxa"/>
            <w:gridSpan w:val="2"/>
            <w:tcBorders>
              <w:top w:val="single" w:sz="4" w:space="0" w:color="000000"/>
              <w:left w:val="single" w:sz="4" w:space="0" w:color="000000"/>
              <w:bottom w:val="single" w:sz="4" w:space="0" w:color="000000"/>
              <w:right w:val="single" w:sz="4" w:space="0" w:color="000000"/>
            </w:tcBorders>
            <w:vAlign w:val="center"/>
            <w:hideMark/>
          </w:tcPr>
          <w:p w14:paraId="62DC62BF" w14:textId="77777777" w:rsidR="0025493E" w:rsidRDefault="0025493E">
            <w:pPr>
              <w:pStyle w:val="western"/>
              <w:spacing w:before="0" w:beforeAutospacing="0" w:afterAutospacing="0"/>
              <w:ind w:left="10" w:right="-2"/>
              <w:jc w:val="center"/>
              <w:rPr>
                <w:rFonts w:ascii="Arial" w:hAnsi="Arial" w:cs="Arial"/>
                <w:b w:val="0"/>
                <w:bCs w:val="0"/>
                <w:i w:val="0"/>
                <w:iCs w:val="0"/>
                <w:sz w:val="20"/>
                <w:szCs w:val="20"/>
              </w:rPr>
            </w:pPr>
            <w:r>
              <w:rPr>
                <w:rFonts w:ascii="Arial" w:hAnsi="Arial" w:cs="Arial"/>
                <w:b w:val="0"/>
                <w:bCs w:val="0"/>
                <w:i w:val="0"/>
                <w:iCs w:val="0"/>
                <w:sz w:val="20"/>
                <w:szCs w:val="20"/>
              </w:rPr>
              <w:t>Estação elevatória</w:t>
            </w:r>
          </w:p>
        </w:tc>
        <w:tc>
          <w:tcPr>
            <w:tcW w:w="3402" w:type="dxa"/>
            <w:gridSpan w:val="3"/>
            <w:tcBorders>
              <w:top w:val="single" w:sz="4" w:space="0" w:color="000000"/>
              <w:left w:val="single" w:sz="4" w:space="0" w:color="000000"/>
              <w:bottom w:val="single" w:sz="4" w:space="0" w:color="000000"/>
              <w:right w:val="single" w:sz="4" w:space="0" w:color="000000"/>
            </w:tcBorders>
            <w:vAlign w:val="center"/>
            <w:hideMark/>
          </w:tcPr>
          <w:p w14:paraId="3BC5310C" w14:textId="77777777" w:rsidR="0025493E" w:rsidRDefault="0025493E">
            <w:pPr>
              <w:pStyle w:val="western"/>
              <w:ind w:right="-2"/>
              <w:jc w:val="center"/>
              <w:rPr>
                <w:rFonts w:ascii="Arial" w:hAnsi="Arial" w:cs="Arial"/>
                <w:b w:val="0"/>
                <w:bCs w:val="0"/>
                <w:i w:val="0"/>
                <w:iCs w:val="0"/>
                <w:sz w:val="20"/>
                <w:szCs w:val="20"/>
              </w:rPr>
            </w:pPr>
            <w:r>
              <w:rPr>
                <w:rFonts w:ascii="Arial" w:hAnsi="Arial" w:cs="Arial"/>
                <w:b w:val="0"/>
                <w:bCs w:val="0"/>
                <w:i w:val="0"/>
                <w:iCs w:val="0"/>
                <w:sz w:val="20"/>
                <w:szCs w:val="20"/>
              </w:rPr>
              <w:t>Conjunto motobomba</w:t>
            </w:r>
          </w:p>
        </w:tc>
        <w:tc>
          <w:tcPr>
            <w:tcW w:w="2977" w:type="dxa"/>
            <w:gridSpan w:val="3"/>
            <w:tcBorders>
              <w:top w:val="single" w:sz="4" w:space="0" w:color="000000"/>
              <w:left w:val="single" w:sz="4" w:space="0" w:color="000000"/>
              <w:bottom w:val="single" w:sz="4" w:space="0" w:color="000000"/>
              <w:right w:val="single" w:sz="4" w:space="0" w:color="000000"/>
            </w:tcBorders>
            <w:vAlign w:val="center"/>
            <w:hideMark/>
          </w:tcPr>
          <w:p w14:paraId="16F77646" w14:textId="77777777" w:rsidR="0025493E" w:rsidRDefault="0025493E">
            <w:pPr>
              <w:pStyle w:val="western"/>
              <w:ind w:right="-2"/>
              <w:jc w:val="center"/>
              <w:rPr>
                <w:rFonts w:ascii="Arial" w:hAnsi="Arial" w:cs="Arial"/>
                <w:b w:val="0"/>
                <w:bCs w:val="0"/>
                <w:i w:val="0"/>
                <w:iCs w:val="0"/>
                <w:sz w:val="20"/>
                <w:szCs w:val="20"/>
              </w:rPr>
            </w:pPr>
            <w:r>
              <w:rPr>
                <w:rFonts w:ascii="Arial" w:hAnsi="Arial" w:cs="Arial"/>
                <w:b w:val="0"/>
                <w:bCs w:val="0"/>
                <w:i w:val="0"/>
                <w:iCs w:val="0"/>
                <w:sz w:val="20"/>
                <w:szCs w:val="20"/>
              </w:rPr>
              <w:t>Área de atendimento</w:t>
            </w:r>
          </w:p>
        </w:tc>
      </w:tr>
      <w:tr w:rsidR="0025493E" w14:paraId="4CFC3501" w14:textId="77777777" w:rsidTr="0025493E">
        <w:trPr>
          <w:trHeight w:hRule="exact" w:val="510"/>
        </w:trPr>
        <w:tc>
          <w:tcPr>
            <w:tcW w:w="1418" w:type="dxa"/>
            <w:tcBorders>
              <w:top w:val="single" w:sz="4" w:space="0" w:color="000000"/>
              <w:left w:val="single" w:sz="4" w:space="0" w:color="000000"/>
              <w:bottom w:val="single" w:sz="4" w:space="0" w:color="auto"/>
              <w:right w:val="single" w:sz="4" w:space="0" w:color="000000"/>
            </w:tcBorders>
            <w:vAlign w:val="center"/>
            <w:hideMark/>
          </w:tcPr>
          <w:p w14:paraId="297E9C70" w14:textId="77777777" w:rsidR="0025493E" w:rsidRDefault="0025493E">
            <w:pPr>
              <w:pStyle w:val="western"/>
              <w:spacing w:before="0" w:beforeAutospacing="0" w:afterAutospacing="0"/>
              <w:ind w:left="-57" w:right="-57"/>
              <w:jc w:val="center"/>
              <w:rPr>
                <w:rFonts w:ascii="Arial" w:hAnsi="Arial" w:cs="Arial"/>
                <w:b w:val="0"/>
                <w:bCs w:val="0"/>
                <w:i w:val="0"/>
                <w:iCs w:val="0"/>
                <w:sz w:val="20"/>
                <w:szCs w:val="20"/>
              </w:rPr>
            </w:pPr>
            <w:r>
              <w:rPr>
                <w:rFonts w:ascii="Arial" w:hAnsi="Arial" w:cs="Arial"/>
                <w:b w:val="0"/>
                <w:bCs w:val="0"/>
                <w:i w:val="0"/>
                <w:iCs w:val="0"/>
                <w:sz w:val="20"/>
                <w:szCs w:val="20"/>
              </w:rPr>
              <w:t>Identificação</w:t>
            </w:r>
          </w:p>
        </w:tc>
        <w:tc>
          <w:tcPr>
            <w:tcW w:w="1134" w:type="dxa"/>
            <w:tcBorders>
              <w:top w:val="single" w:sz="4" w:space="0" w:color="000000"/>
              <w:left w:val="single" w:sz="4" w:space="0" w:color="000000"/>
              <w:bottom w:val="single" w:sz="4" w:space="0" w:color="auto"/>
              <w:right w:val="single" w:sz="4" w:space="0" w:color="000000"/>
            </w:tcBorders>
            <w:vAlign w:val="center"/>
            <w:hideMark/>
          </w:tcPr>
          <w:p w14:paraId="79442BE8" w14:textId="77777777" w:rsidR="0025493E" w:rsidRDefault="0025493E">
            <w:pPr>
              <w:pStyle w:val="western"/>
              <w:spacing w:before="0" w:beforeAutospacing="0" w:afterAutospacing="0" w:line="240" w:lineRule="exact"/>
              <w:ind w:left="-57" w:right="-57"/>
              <w:jc w:val="center"/>
              <w:rPr>
                <w:rFonts w:ascii="Arial" w:hAnsi="Arial" w:cs="Arial"/>
                <w:b w:val="0"/>
                <w:bCs w:val="0"/>
                <w:i w:val="0"/>
                <w:iCs w:val="0"/>
                <w:sz w:val="20"/>
                <w:szCs w:val="20"/>
              </w:rPr>
            </w:pPr>
            <w:r>
              <w:rPr>
                <w:rFonts w:ascii="Arial" w:hAnsi="Arial" w:cs="Arial"/>
                <w:b w:val="0"/>
                <w:bCs w:val="0"/>
                <w:i w:val="0"/>
                <w:iCs w:val="0"/>
                <w:sz w:val="20"/>
                <w:szCs w:val="20"/>
              </w:rPr>
              <w:t>Vazão (m³/hora)</w:t>
            </w:r>
          </w:p>
        </w:tc>
        <w:tc>
          <w:tcPr>
            <w:tcW w:w="1134" w:type="dxa"/>
            <w:tcBorders>
              <w:top w:val="single" w:sz="4" w:space="0" w:color="000000"/>
              <w:left w:val="single" w:sz="4" w:space="0" w:color="000000"/>
              <w:bottom w:val="single" w:sz="4" w:space="0" w:color="auto"/>
              <w:right w:val="single" w:sz="4" w:space="0" w:color="000000"/>
            </w:tcBorders>
            <w:vAlign w:val="center"/>
            <w:hideMark/>
          </w:tcPr>
          <w:p w14:paraId="47555E77" w14:textId="77777777" w:rsidR="0025493E" w:rsidRDefault="0025493E">
            <w:pPr>
              <w:spacing w:line="240" w:lineRule="exact"/>
              <w:ind w:left="-57" w:right="-57"/>
              <w:jc w:val="center"/>
              <w:rPr>
                <w:rFonts w:cs="Arial"/>
                <w:szCs w:val="20"/>
              </w:rPr>
            </w:pPr>
            <w:r>
              <w:rPr>
                <w:szCs w:val="20"/>
              </w:rPr>
              <w:t>Operação</w:t>
            </w:r>
          </w:p>
        </w:tc>
        <w:tc>
          <w:tcPr>
            <w:tcW w:w="992" w:type="dxa"/>
            <w:tcBorders>
              <w:top w:val="single" w:sz="4" w:space="0" w:color="000000"/>
              <w:left w:val="single" w:sz="4" w:space="0" w:color="000000"/>
              <w:bottom w:val="single" w:sz="4" w:space="0" w:color="auto"/>
              <w:right w:val="single" w:sz="4" w:space="0" w:color="000000"/>
            </w:tcBorders>
            <w:vAlign w:val="center"/>
            <w:hideMark/>
          </w:tcPr>
          <w:p w14:paraId="3115C663" w14:textId="77777777" w:rsidR="0025493E" w:rsidRDefault="0025493E">
            <w:pPr>
              <w:spacing w:line="240" w:lineRule="exact"/>
              <w:ind w:left="-57" w:right="-57"/>
              <w:jc w:val="center"/>
              <w:rPr>
                <w:szCs w:val="20"/>
              </w:rPr>
            </w:pPr>
            <w:r>
              <w:rPr>
                <w:szCs w:val="20"/>
              </w:rPr>
              <w:t>Vazão (m³/hora)</w:t>
            </w:r>
          </w:p>
        </w:tc>
        <w:tc>
          <w:tcPr>
            <w:tcW w:w="1276" w:type="dxa"/>
            <w:tcBorders>
              <w:top w:val="single" w:sz="4" w:space="0" w:color="000000"/>
              <w:left w:val="single" w:sz="4" w:space="0" w:color="000000"/>
              <w:bottom w:val="single" w:sz="4" w:space="0" w:color="auto"/>
              <w:right w:val="single" w:sz="4" w:space="0" w:color="000000"/>
            </w:tcBorders>
            <w:vAlign w:val="center"/>
            <w:hideMark/>
          </w:tcPr>
          <w:p w14:paraId="2B687E8F" w14:textId="77777777" w:rsidR="0025493E" w:rsidRDefault="0025493E">
            <w:pPr>
              <w:ind w:left="-57" w:right="-57"/>
              <w:jc w:val="center"/>
              <w:rPr>
                <w:szCs w:val="20"/>
              </w:rPr>
            </w:pPr>
            <w:r>
              <w:rPr>
                <w:szCs w:val="20"/>
              </w:rPr>
              <w:t>Potência do motor (</w:t>
            </w:r>
            <w:proofErr w:type="spellStart"/>
            <w:r>
              <w:rPr>
                <w:szCs w:val="20"/>
              </w:rPr>
              <w:t>cv</w:t>
            </w:r>
            <w:proofErr w:type="spellEnd"/>
            <w:r>
              <w:rPr>
                <w:szCs w:val="20"/>
              </w:rPr>
              <w:t>)</w:t>
            </w:r>
          </w:p>
        </w:tc>
        <w:tc>
          <w:tcPr>
            <w:tcW w:w="709" w:type="dxa"/>
            <w:tcBorders>
              <w:top w:val="single" w:sz="4" w:space="0" w:color="000000"/>
              <w:left w:val="single" w:sz="4" w:space="0" w:color="000000"/>
              <w:bottom w:val="single" w:sz="4" w:space="0" w:color="auto"/>
              <w:right w:val="single" w:sz="4" w:space="0" w:color="000000"/>
            </w:tcBorders>
            <w:vAlign w:val="center"/>
            <w:hideMark/>
          </w:tcPr>
          <w:p w14:paraId="62CC0F6F" w14:textId="77777777" w:rsidR="0025493E" w:rsidRDefault="0025493E">
            <w:pPr>
              <w:pStyle w:val="western"/>
              <w:spacing w:before="0" w:beforeAutospacing="0" w:afterAutospacing="0"/>
              <w:ind w:left="-57" w:right="-57"/>
              <w:jc w:val="center"/>
              <w:rPr>
                <w:rFonts w:ascii="Arial" w:hAnsi="Arial" w:cs="Arial"/>
                <w:b w:val="0"/>
                <w:bCs w:val="0"/>
                <w:i w:val="0"/>
                <w:iCs w:val="0"/>
                <w:sz w:val="20"/>
                <w:szCs w:val="20"/>
              </w:rPr>
            </w:pPr>
            <w:r>
              <w:rPr>
                <w:rFonts w:ascii="Arial" w:hAnsi="Arial" w:cs="Arial"/>
                <w:b w:val="0"/>
                <w:bCs w:val="0"/>
                <w:i w:val="0"/>
                <w:iCs w:val="0"/>
                <w:sz w:val="20"/>
                <w:szCs w:val="20"/>
              </w:rPr>
              <w:t xml:space="preserve">Setor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49790D36" w14:textId="77777777" w:rsidR="0025493E" w:rsidRDefault="0025493E">
            <w:pPr>
              <w:pStyle w:val="western"/>
              <w:spacing w:before="0" w:beforeAutospacing="0" w:afterAutospacing="0" w:line="240" w:lineRule="exact"/>
              <w:ind w:left="-57" w:right="-57"/>
              <w:jc w:val="center"/>
              <w:rPr>
                <w:rFonts w:ascii="Arial" w:hAnsi="Arial" w:cs="Arial"/>
                <w:b w:val="0"/>
                <w:bCs w:val="0"/>
                <w:i w:val="0"/>
                <w:iCs w:val="0"/>
                <w:sz w:val="20"/>
                <w:szCs w:val="20"/>
              </w:rPr>
            </w:pPr>
            <w:r>
              <w:rPr>
                <w:rFonts w:ascii="Arial" w:hAnsi="Arial" w:cs="Arial"/>
                <w:b w:val="0"/>
                <w:bCs w:val="0"/>
                <w:i w:val="0"/>
                <w:iCs w:val="0"/>
                <w:sz w:val="20"/>
                <w:szCs w:val="20"/>
              </w:rPr>
              <w:t xml:space="preserve">Nº de Lotes </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43FC9C12" w14:textId="77777777" w:rsidR="0025493E" w:rsidRDefault="0025493E">
            <w:pPr>
              <w:pStyle w:val="western"/>
              <w:spacing w:before="0" w:beforeAutospacing="0" w:afterAutospacing="0"/>
              <w:ind w:left="-57" w:right="-57"/>
              <w:jc w:val="center"/>
              <w:rPr>
                <w:rFonts w:ascii="Arial" w:hAnsi="Arial" w:cs="Arial"/>
                <w:b w:val="0"/>
                <w:bCs w:val="0"/>
                <w:i w:val="0"/>
                <w:iCs w:val="0"/>
                <w:sz w:val="20"/>
                <w:szCs w:val="20"/>
              </w:rPr>
            </w:pPr>
            <w:r>
              <w:rPr>
                <w:rFonts w:ascii="Arial" w:hAnsi="Arial" w:cs="Arial"/>
                <w:b w:val="0"/>
                <w:bCs w:val="0"/>
                <w:i w:val="0"/>
                <w:iCs w:val="0"/>
                <w:sz w:val="20"/>
                <w:szCs w:val="20"/>
              </w:rPr>
              <w:t>Área Irrigável (ha)</w:t>
            </w:r>
          </w:p>
        </w:tc>
      </w:tr>
      <w:tr w:rsidR="0025493E" w14:paraId="59A9BEFF" w14:textId="77777777" w:rsidTr="0025493E">
        <w:trPr>
          <w:trHeight w:val="284"/>
        </w:trPr>
        <w:tc>
          <w:tcPr>
            <w:tcW w:w="1418" w:type="dxa"/>
            <w:tcBorders>
              <w:top w:val="single" w:sz="4" w:space="0" w:color="auto"/>
              <w:left w:val="single" w:sz="4" w:space="0" w:color="auto"/>
              <w:bottom w:val="single" w:sz="4" w:space="0" w:color="auto"/>
              <w:right w:val="single" w:sz="4" w:space="0" w:color="auto"/>
            </w:tcBorders>
            <w:vAlign w:val="center"/>
            <w:hideMark/>
          </w:tcPr>
          <w:p w14:paraId="028A58BC" w14:textId="77777777" w:rsidR="0025493E" w:rsidRDefault="0025493E">
            <w:pPr>
              <w:pStyle w:val="western"/>
              <w:ind w:right="-2"/>
              <w:jc w:val="center"/>
              <w:rPr>
                <w:rFonts w:ascii="Arial" w:hAnsi="Arial" w:cs="Arial"/>
                <w:b w:val="0"/>
                <w:bCs w:val="0"/>
                <w:i w:val="0"/>
                <w:iCs w:val="0"/>
                <w:sz w:val="20"/>
                <w:szCs w:val="20"/>
              </w:rPr>
            </w:pPr>
            <w:r>
              <w:rPr>
                <w:rFonts w:ascii="Arial" w:hAnsi="Arial" w:cs="Arial"/>
                <w:b w:val="0"/>
                <w:bCs w:val="0"/>
                <w:i w:val="0"/>
                <w:iCs w:val="0"/>
                <w:sz w:val="20"/>
                <w:szCs w:val="20"/>
              </w:rPr>
              <w:t>EE - 1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07AD0F5" w14:textId="77777777" w:rsidR="0025493E" w:rsidRDefault="0025493E">
            <w:pPr>
              <w:pStyle w:val="western"/>
              <w:spacing w:before="0" w:beforeAutospacing="0" w:after="0" w:afterAutospacing="0"/>
              <w:jc w:val="center"/>
              <w:rPr>
                <w:rFonts w:ascii="Arial" w:hAnsi="Arial" w:cs="Arial"/>
                <w:b w:val="0"/>
                <w:bCs w:val="0"/>
                <w:i w:val="0"/>
                <w:iCs w:val="0"/>
                <w:sz w:val="20"/>
                <w:szCs w:val="20"/>
              </w:rPr>
            </w:pPr>
            <w:r>
              <w:rPr>
                <w:rFonts w:ascii="Arial" w:hAnsi="Arial" w:cs="Arial"/>
                <w:b w:val="0"/>
                <w:bCs w:val="0"/>
                <w:i w:val="0"/>
                <w:iCs w:val="0"/>
                <w:sz w:val="20"/>
                <w:szCs w:val="20"/>
              </w:rPr>
              <w:t>692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2AF045F" w14:textId="77777777" w:rsidR="0025493E" w:rsidRDefault="0025493E">
            <w:pPr>
              <w:pStyle w:val="western"/>
              <w:ind w:right="-2"/>
              <w:jc w:val="center"/>
              <w:rPr>
                <w:rFonts w:ascii="Arial" w:hAnsi="Arial" w:cs="Arial"/>
                <w:b w:val="0"/>
                <w:bCs w:val="0"/>
                <w:i w:val="0"/>
                <w:iCs w:val="0"/>
                <w:sz w:val="20"/>
                <w:szCs w:val="20"/>
              </w:rPr>
            </w:pPr>
            <w:r>
              <w:rPr>
                <w:rFonts w:ascii="Arial" w:hAnsi="Arial" w:cs="Arial"/>
                <w:b w:val="0"/>
                <w:bCs w:val="0"/>
                <w:i w:val="0"/>
                <w:iCs w:val="0"/>
                <w:sz w:val="20"/>
                <w:szCs w:val="20"/>
              </w:rPr>
              <w:t>02</w:t>
            </w:r>
          </w:p>
        </w:tc>
        <w:tc>
          <w:tcPr>
            <w:tcW w:w="992" w:type="dxa"/>
            <w:tcBorders>
              <w:top w:val="single" w:sz="4" w:space="0" w:color="auto"/>
              <w:left w:val="single" w:sz="4" w:space="0" w:color="auto"/>
              <w:bottom w:val="single" w:sz="4" w:space="0" w:color="auto"/>
              <w:right w:val="single" w:sz="4" w:space="0" w:color="auto"/>
            </w:tcBorders>
            <w:vAlign w:val="center"/>
            <w:hideMark/>
          </w:tcPr>
          <w:p w14:paraId="1F47984A" w14:textId="77777777" w:rsidR="0025493E" w:rsidRDefault="0025493E">
            <w:pPr>
              <w:pStyle w:val="western"/>
              <w:jc w:val="center"/>
              <w:rPr>
                <w:rFonts w:ascii="Arial" w:hAnsi="Arial" w:cs="Arial"/>
                <w:b w:val="0"/>
                <w:bCs w:val="0"/>
                <w:i w:val="0"/>
                <w:iCs w:val="0"/>
                <w:sz w:val="20"/>
                <w:szCs w:val="20"/>
              </w:rPr>
            </w:pPr>
            <w:r>
              <w:rPr>
                <w:rFonts w:ascii="Arial" w:hAnsi="Arial" w:cs="Arial"/>
                <w:b w:val="0"/>
                <w:bCs w:val="0"/>
                <w:i w:val="0"/>
                <w:iCs w:val="0"/>
                <w:sz w:val="20"/>
                <w:szCs w:val="20"/>
              </w:rPr>
              <w:t>346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8AA1851" w14:textId="77777777" w:rsidR="0025493E" w:rsidRDefault="0025493E">
            <w:pPr>
              <w:pStyle w:val="western"/>
              <w:spacing w:before="0" w:beforeAutospacing="0" w:after="0" w:afterAutospacing="0"/>
              <w:jc w:val="center"/>
              <w:rPr>
                <w:rFonts w:ascii="Arial" w:hAnsi="Arial" w:cs="Arial"/>
                <w:b w:val="0"/>
                <w:bCs w:val="0"/>
                <w:i w:val="0"/>
                <w:iCs w:val="0"/>
                <w:sz w:val="20"/>
                <w:szCs w:val="20"/>
              </w:rPr>
            </w:pPr>
            <w:r>
              <w:rPr>
                <w:rFonts w:ascii="Arial" w:hAnsi="Arial" w:cs="Arial"/>
                <w:b w:val="0"/>
                <w:bCs w:val="0"/>
                <w:i w:val="0"/>
                <w:iCs w:val="0"/>
                <w:sz w:val="20"/>
                <w:szCs w:val="20"/>
              </w:rPr>
              <w:t>40</w:t>
            </w:r>
          </w:p>
        </w:tc>
        <w:tc>
          <w:tcPr>
            <w:tcW w:w="709" w:type="dxa"/>
            <w:tcBorders>
              <w:top w:val="single" w:sz="4" w:space="0" w:color="auto"/>
              <w:left w:val="single" w:sz="4" w:space="0" w:color="auto"/>
              <w:bottom w:val="single" w:sz="4" w:space="0" w:color="auto"/>
              <w:right w:val="single" w:sz="4" w:space="0" w:color="auto"/>
            </w:tcBorders>
            <w:vAlign w:val="center"/>
            <w:hideMark/>
          </w:tcPr>
          <w:p w14:paraId="50738F33" w14:textId="77777777" w:rsidR="0025493E" w:rsidRDefault="0025493E">
            <w:pPr>
              <w:pStyle w:val="western"/>
              <w:spacing w:before="0" w:beforeAutospacing="0" w:after="0" w:afterAutospacing="0"/>
              <w:jc w:val="center"/>
              <w:rPr>
                <w:rFonts w:ascii="Arial" w:hAnsi="Arial" w:cs="Arial"/>
                <w:b w:val="0"/>
                <w:bCs w:val="0"/>
                <w:i w:val="0"/>
                <w:iCs w:val="0"/>
                <w:sz w:val="20"/>
                <w:szCs w:val="20"/>
              </w:rPr>
            </w:pPr>
            <w:r>
              <w:rPr>
                <w:rFonts w:ascii="Arial" w:hAnsi="Arial" w:cs="Arial"/>
                <w:b w:val="0"/>
                <w:bCs w:val="0"/>
                <w:i w:val="0"/>
                <w:iCs w:val="0"/>
                <w:sz w:val="20"/>
                <w:szCs w:val="20"/>
              </w:rPr>
              <w:t>2</w:t>
            </w:r>
          </w:p>
        </w:tc>
        <w:tc>
          <w:tcPr>
            <w:tcW w:w="850" w:type="dxa"/>
            <w:tcBorders>
              <w:top w:val="single" w:sz="4" w:space="0" w:color="000000"/>
              <w:left w:val="single" w:sz="4" w:space="0" w:color="auto"/>
              <w:bottom w:val="single" w:sz="4" w:space="0" w:color="000000"/>
              <w:right w:val="single" w:sz="4" w:space="0" w:color="000000"/>
            </w:tcBorders>
            <w:vAlign w:val="center"/>
            <w:hideMark/>
          </w:tcPr>
          <w:p w14:paraId="7C498512" w14:textId="77777777" w:rsidR="0025493E" w:rsidRDefault="0025493E">
            <w:pPr>
              <w:pStyle w:val="western"/>
              <w:spacing w:before="0" w:beforeAutospacing="0" w:after="0" w:afterAutospacing="0"/>
              <w:jc w:val="center"/>
              <w:rPr>
                <w:rFonts w:ascii="Arial" w:hAnsi="Arial" w:cs="Arial"/>
                <w:b w:val="0"/>
                <w:bCs w:val="0"/>
                <w:i w:val="0"/>
                <w:iCs w:val="0"/>
                <w:sz w:val="20"/>
                <w:szCs w:val="20"/>
              </w:rPr>
            </w:pPr>
            <w:r>
              <w:rPr>
                <w:rFonts w:ascii="Arial" w:hAnsi="Arial" w:cs="Arial"/>
                <w:b w:val="0"/>
                <w:bCs w:val="0"/>
                <w:i w:val="0"/>
                <w:iCs w:val="0"/>
                <w:sz w:val="20"/>
                <w:szCs w:val="20"/>
              </w:rPr>
              <w:t>17</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2B82F2CF" w14:textId="77777777" w:rsidR="0025493E" w:rsidRDefault="0025493E">
            <w:pPr>
              <w:pStyle w:val="western"/>
              <w:spacing w:before="0" w:beforeAutospacing="0" w:after="0" w:afterAutospacing="0"/>
              <w:ind w:left="-227" w:right="227"/>
              <w:jc w:val="right"/>
              <w:rPr>
                <w:rFonts w:ascii="Arial" w:hAnsi="Arial" w:cs="Arial"/>
                <w:b w:val="0"/>
                <w:bCs w:val="0"/>
                <w:i w:val="0"/>
                <w:iCs w:val="0"/>
                <w:sz w:val="20"/>
                <w:szCs w:val="20"/>
              </w:rPr>
            </w:pPr>
            <w:r>
              <w:rPr>
                <w:rFonts w:ascii="Arial" w:hAnsi="Arial" w:cs="Arial"/>
                <w:b w:val="0"/>
                <w:bCs w:val="0"/>
                <w:i w:val="0"/>
                <w:iCs w:val="0"/>
                <w:sz w:val="20"/>
                <w:szCs w:val="20"/>
              </w:rPr>
              <w:t>285,20</w:t>
            </w:r>
          </w:p>
        </w:tc>
      </w:tr>
      <w:tr w:rsidR="0025493E" w14:paraId="254466EE" w14:textId="77777777" w:rsidTr="0025493E">
        <w:trPr>
          <w:trHeight w:val="284"/>
        </w:trPr>
        <w:tc>
          <w:tcPr>
            <w:tcW w:w="1418" w:type="dxa"/>
            <w:tcBorders>
              <w:top w:val="single" w:sz="4" w:space="0" w:color="auto"/>
              <w:left w:val="single" w:sz="4" w:space="0" w:color="auto"/>
              <w:bottom w:val="single" w:sz="4" w:space="0" w:color="auto"/>
              <w:right w:val="single" w:sz="4" w:space="0" w:color="auto"/>
            </w:tcBorders>
            <w:vAlign w:val="center"/>
            <w:hideMark/>
          </w:tcPr>
          <w:p w14:paraId="601127A2" w14:textId="77777777" w:rsidR="0025493E" w:rsidRDefault="0025493E">
            <w:pPr>
              <w:pStyle w:val="western"/>
              <w:ind w:right="-2"/>
              <w:jc w:val="center"/>
              <w:rPr>
                <w:rFonts w:ascii="Arial" w:hAnsi="Arial" w:cs="Arial"/>
                <w:b w:val="0"/>
                <w:bCs w:val="0"/>
                <w:i w:val="0"/>
                <w:iCs w:val="0"/>
                <w:sz w:val="20"/>
                <w:szCs w:val="20"/>
              </w:rPr>
            </w:pPr>
            <w:r>
              <w:rPr>
                <w:rFonts w:ascii="Arial" w:hAnsi="Arial" w:cs="Arial"/>
                <w:b w:val="0"/>
                <w:bCs w:val="0"/>
                <w:i w:val="0"/>
                <w:iCs w:val="0"/>
                <w:sz w:val="20"/>
                <w:szCs w:val="20"/>
              </w:rPr>
              <w:t>EE - 2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D2A5A61" w14:textId="77777777" w:rsidR="0025493E" w:rsidRDefault="0025493E">
            <w:pPr>
              <w:pStyle w:val="western"/>
              <w:spacing w:before="0" w:beforeAutospacing="0" w:after="0" w:afterAutospacing="0"/>
              <w:jc w:val="center"/>
              <w:rPr>
                <w:rFonts w:ascii="Arial" w:hAnsi="Arial" w:cs="Arial"/>
                <w:b w:val="0"/>
                <w:bCs w:val="0"/>
                <w:i w:val="0"/>
                <w:iCs w:val="0"/>
                <w:sz w:val="20"/>
                <w:szCs w:val="20"/>
              </w:rPr>
            </w:pPr>
            <w:r>
              <w:rPr>
                <w:rFonts w:ascii="Arial" w:hAnsi="Arial" w:cs="Arial"/>
                <w:b w:val="0"/>
                <w:bCs w:val="0"/>
                <w:i w:val="0"/>
                <w:iCs w:val="0"/>
                <w:sz w:val="20"/>
                <w:szCs w:val="20"/>
              </w:rPr>
              <w:t>334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CD9FDA0" w14:textId="77777777" w:rsidR="0025493E" w:rsidRDefault="0025493E">
            <w:pPr>
              <w:pStyle w:val="western"/>
              <w:ind w:right="-2"/>
              <w:jc w:val="center"/>
              <w:rPr>
                <w:rFonts w:ascii="Arial" w:hAnsi="Arial" w:cs="Arial"/>
                <w:b w:val="0"/>
                <w:bCs w:val="0"/>
                <w:i w:val="0"/>
                <w:iCs w:val="0"/>
                <w:sz w:val="20"/>
                <w:szCs w:val="20"/>
              </w:rPr>
            </w:pPr>
            <w:r>
              <w:rPr>
                <w:rFonts w:ascii="Arial" w:hAnsi="Arial" w:cs="Arial"/>
                <w:b w:val="0"/>
                <w:bCs w:val="0"/>
                <w:i w:val="0"/>
                <w:iCs w:val="0"/>
                <w:sz w:val="20"/>
                <w:szCs w:val="20"/>
              </w:rPr>
              <w:t>02</w:t>
            </w:r>
          </w:p>
        </w:tc>
        <w:tc>
          <w:tcPr>
            <w:tcW w:w="992" w:type="dxa"/>
            <w:tcBorders>
              <w:top w:val="single" w:sz="4" w:space="0" w:color="auto"/>
              <w:left w:val="single" w:sz="4" w:space="0" w:color="auto"/>
              <w:bottom w:val="single" w:sz="4" w:space="0" w:color="auto"/>
              <w:right w:val="single" w:sz="4" w:space="0" w:color="auto"/>
            </w:tcBorders>
            <w:vAlign w:val="center"/>
            <w:hideMark/>
          </w:tcPr>
          <w:p w14:paraId="41E3BA6B" w14:textId="77777777" w:rsidR="0025493E" w:rsidRDefault="0025493E">
            <w:pPr>
              <w:pStyle w:val="western"/>
              <w:jc w:val="center"/>
              <w:rPr>
                <w:rFonts w:ascii="Arial" w:hAnsi="Arial" w:cs="Arial"/>
                <w:b w:val="0"/>
                <w:bCs w:val="0"/>
                <w:i w:val="0"/>
                <w:iCs w:val="0"/>
                <w:sz w:val="20"/>
                <w:szCs w:val="20"/>
              </w:rPr>
            </w:pPr>
            <w:r>
              <w:rPr>
                <w:rFonts w:ascii="Arial" w:hAnsi="Arial" w:cs="Arial"/>
                <w:b w:val="0"/>
                <w:bCs w:val="0"/>
                <w:i w:val="0"/>
                <w:iCs w:val="0"/>
                <w:sz w:val="20"/>
                <w:szCs w:val="20"/>
              </w:rPr>
              <w:t>167</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87365CC" w14:textId="77777777" w:rsidR="0025493E" w:rsidRDefault="0025493E">
            <w:pPr>
              <w:pStyle w:val="western"/>
              <w:spacing w:before="0" w:beforeAutospacing="0" w:after="0" w:afterAutospacing="0"/>
              <w:jc w:val="center"/>
              <w:rPr>
                <w:rFonts w:ascii="Arial" w:hAnsi="Arial" w:cs="Arial"/>
                <w:b w:val="0"/>
                <w:bCs w:val="0"/>
                <w:i w:val="0"/>
                <w:iCs w:val="0"/>
                <w:sz w:val="20"/>
                <w:szCs w:val="20"/>
              </w:rPr>
            </w:pPr>
            <w:r>
              <w:rPr>
                <w:rFonts w:ascii="Arial" w:hAnsi="Arial" w:cs="Arial"/>
                <w:b w:val="0"/>
                <w:bCs w:val="0"/>
                <w:i w:val="0"/>
                <w:iCs w:val="0"/>
                <w:sz w:val="20"/>
                <w:szCs w:val="20"/>
              </w:rPr>
              <w:t>20</w:t>
            </w:r>
          </w:p>
        </w:tc>
        <w:tc>
          <w:tcPr>
            <w:tcW w:w="709" w:type="dxa"/>
            <w:tcBorders>
              <w:top w:val="single" w:sz="4" w:space="0" w:color="auto"/>
              <w:left w:val="single" w:sz="4" w:space="0" w:color="auto"/>
              <w:bottom w:val="single" w:sz="4" w:space="0" w:color="auto"/>
              <w:right w:val="single" w:sz="4" w:space="0" w:color="auto"/>
            </w:tcBorders>
            <w:vAlign w:val="center"/>
            <w:hideMark/>
          </w:tcPr>
          <w:p w14:paraId="5E153586" w14:textId="77777777" w:rsidR="0025493E" w:rsidRDefault="0025493E">
            <w:pPr>
              <w:pStyle w:val="western"/>
              <w:spacing w:before="0" w:beforeAutospacing="0" w:after="0" w:afterAutospacing="0"/>
              <w:jc w:val="center"/>
              <w:rPr>
                <w:rFonts w:ascii="Arial" w:hAnsi="Arial" w:cs="Arial"/>
                <w:b w:val="0"/>
                <w:bCs w:val="0"/>
                <w:i w:val="0"/>
                <w:iCs w:val="0"/>
                <w:sz w:val="20"/>
                <w:szCs w:val="20"/>
              </w:rPr>
            </w:pPr>
            <w:r>
              <w:rPr>
                <w:rFonts w:ascii="Arial" w:hAnsi="Arial" w:cs="Arial"/>
                <w:b w:val="0"/>
                <w:bCs w:val="0"/>
                <w:i w:val="0"/>
                <w:iCs w:val="0"/>
                <w:sz w:val="20"/>
                <w:szCs w:val="20"/>
              </w:rPr>
              <w:t>3</w:t>
            </w:r>
          </w:p>
        </w:tc>
        <w:tc>
          <w:tcPr>
            <w:tcW w:w="850" w:type="dxa"/>
            <w:tcBorders>
              <w:top w:val="single" w:sz="4" w:space="0" w:color="000000"/>
              <w:left w:val="single" w:sz="4" w:space="0" w:color="auto"/>
              <w:bottom w:val="single" w:sz="4" w:space="0" w:color="000000"/>
              <w:right w:val="single" w:sz="4" w:space="0" w:color="000000"/>
            </w:tcBorders>
            <w:vAlign w:val="center"/>
            <w:hideMark/>
          </w:tcPr>
          <w:p w14:paraId="6EB33D87" w14:textId="77777777" w:rsidR="0025493E" w:rsidRDefault="0025493E">
            <w:pPr>
              <w:pStyle w:val="western"/>
              <w:spacing w:before="0" w:beforeAutospacing="0" w:after="0" w:afterAutospacing="0"/>
              <w:jc w:val="center"/>
              <w:rPr>
                <w:rFonts w:ascii="Arial" w:hAnsi="Arial" w:cs="Arial"/>
                <w:b w:val="0"/>
                <w:bCs w:val="0"/>
                <w:i w:val="0"/>
                <w:iCs w:val="0"/>
                <w:sz w:val="20"/>
                <w:szCs w:val="20"/>
              </w:rPr>
            </w:pPr>
            <w:r>
              <w:rPr>
                <w:rFonts w:ascii="Arial" w:hAnsi="Arial" w:cs="Arial"/>
                <w:b w:val="0"/>
                <w:bCs w:val="0"/>
                <w:i w:val="0"/>
                <w:iCs w:val="0"/>
                <w:sz w:val="20"/>
                <w:szCs w:val="20"/>
              </w:rPr>
              <w:t>04</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6D4C5ACD" w14:textId="77777777" w:rsidR="0025493E" w:rsidRDefault="0025493E">
            <w:pPr>
              <w:pStyle w:val="western"/>
              <w:spacing w:before="0" w:beforeAutospacing="0" w:after="0" w:afterAutospacing="0"/>
              <w:ind w:left="-227" w:right="227"/>
              <w:jc w:val="right"/>
              <w:rPr>
                <w:rFonts w:ascii="Arial" w:hAnsi="Arial" w:cs="Arial"/>
                <w:b w:val="0"/>
                <w:bCs w:val="0"/>
                <w:i w:val="0"/>
                <w:iCs w:val="0"/>
                <w:sz w:val="20"/>
                <w:szCs w:val="20"/>
              </w:rPr>
            </w:pPr>
            <w:r>
              <w:rPr>
                <w:rFonts w:ascii="Arial" w:hAnsi="Arial" w:cs="Arial"/>
                <w:b w:val="0"/>
                <w:bCs w:val="0"/>
                <w:i w:val="0"/>
                <w:iCs w:val="0"/>
                <w:sz w:val="20"/>
                <w:szCs w:val="20"/>
              </w:rPr>
              <w:t>123,67</w:t>
            </w:r>
          </w:p>
        </w:tc>
      </w:tr>
    </w:tbl>
    <w:p w14:paraId="4C2D870F" w14:textId="1564E93C" w:rsidR="0025493E" w:rsidRDefault="00EF3226" w:rsidP="00871E85">
      <w:pPr>
        <w:numPr>
          <w:ilvl w:val="0"/>
          <w:numId w:val="35"/>
        </w:numPr>
        <w:spacing w:before="240"/>
        <w:ind w:left="397" w:hanging="397"/>
        <w:rPr>
          <w:rFonts w:cs="Arial"/>
          <w:sz w:val="22"/>
          <w:szCs w:val="22"/>
        </w:rPr>
      </w:pPr>
      <w:r w:rsidRPr="00EF3226">
        <w:rPr>
          <w:b/>
          <w:sz w:val="24"/>
        </w:rPr>
        <w:t>INFRAESTRUTURA</w:t>
      </w:r>
      <w:r>
        <w:rPr>
          <w:rFonts w:cs="Arial"/>
          <w:sz w:val="22"/>
          <w:szCs w:val="22"/>
        </w:rPr>
        <w:t xml:space="preserve"> </w:t>
      </w:r>
      <w:r w:rsidRPr="00EF3226">
        <w:rPr>
          <w:b/>
          <w:sz w:val="24"/>
        </w:rPr>
        <w:t>DE IRRIGAÇÃO PARCELAR</w:t>
      </w:r>
    </w:p>
    <w:p w14:paraId="09A3390C" w14:textId="203E66AC" w:rsidR="0025493E" w:rsidRDefault="0025493E" w:rsidP="0025493E">
      <w:pPr>
        <w:spacing w:before="60"/>
        <w:ind w:right="-2"/>
        <w:rPr>
          <w:rFonts w:cs="Arial"/>
          <w:sz w:val="22"/>
          <w:szCs w:val="22"/>
        </w:rPr>
      </w:pPr>
      <w:r>
        <w:rPr>
          <w:sz w:val="22"/>
          <w:szCs w:val="22"/>
        </w:rPr>
        <w:t xml:space="preserve">O </w:t>
      </w:r>
      <w:r w:rsidR="00C05425">
        <w:rPr>
          <w:sz w:val="22"/>
          <w:szCs w:val="22"/>
        </w:rPr>
        <w:t>Projeto Público</w:t>
      </w:r>
      <w:r>
        <w:rPr>
          <w:sz w:val="22"/>
          <w:szCs w:val="22"/>
        </w:rPr>
        <w:t xml:space="preserve"> </w:t>
      </w:r>
      <w:r w:rsidR="00A93DEA">
        <w:rPr>
          <w:sz w:val="22"/>
          <w:szCs w:val="22"/>
        </w:rPr>
        <w:t>de Irrigação</w:t>
      </w:r>
      <w:r>
        <w:rPr>
          <w:sz w:val="22"/>
          <w:szCs w:val="22"/>
        </w:rPr>
        <w:t xml:space="preserve"> Jacaré-</w:t>
      </w:r>
      <w:proofErr w:type="spellStart"/>
      <w:r>
        <w:rPr>
          <w:sz w:val="22"/>
          <w:szCs w:val="22"/>
        </w:rPr>
        <w:t>Curituba</w:t>
      </w:r>
      <w:proofErr w:type="spellEnd"/>
      <w:r>
        <w:rPr>
          <w:sz w:val="22"/>
          <w:szCs w:val="22"/>
        </w:rPr>
        <w:t xml:space="preserve"> possui 134 estações de bombeamento para pressurização da água de irrigação, cada unidade contando com uma estrutura de sucção (tomada de água) a partir dos canais de adução (CP-300 e CS-106), do reservatório (R-1) e da extremidade das adutoras tubulares, um conjunto motobomba, equipamentos de controle e medição de vazão, e peças de interligação com a rede de irrigação parcelar.</w:t>
      </w:r>
    </w:p>
    <w:p w14:paraId="55D038BB" w14:textId="77777777" w:rsidR="0025493E" w:rsidRDefault="0025493E" w:rsidP="0025493E">
      <w:pPr>
        <w:spacing w:before="120"/>
        <w:rPr>
          <w:sz w:val="22"/>
          <w:szCs w:val="22"/>
        </w:rPr>
      </w:pPr>
      <w:r>
        <w:rPr>
          <w:sz w:val="22"/>
          <w:szCs w:val="22"/>
        </w:rPr>
        <w:t xml:space="preserve">Essas unidades de bombeamento estão instaladas nas entradas dos lotes irrigáveis e exercem as funções de sucção, pressurização, controle e medição da pressão e vazão, e recalque para a tubulação de distribuição e derivação distribuída entre módulos operacionais de irrigação, nas quais estão conectadas as linhas de aplicação da irrigação (localizada ou aspersão convencional). </w:t>
      </w:r>
    </w:p>
    <w:p w14:paraId="301D40B1" w14:textId="77777777" w:rsidR="0025493E" w:rsidRDefault="0025493E" w:rsidP="0025493E">
      <w:pPr>
        <w:spacing w:before="120" w:after="180"/>
        <w:ind w:left="686"/>
        <w:rPr>
          <w:sz w:val="22"/>
          <w:szCs w:val="22"/>
        </w:rPr>
      </w:pPr>
      <w:r>
        <w:rPr>
          <w:sz w:val="22"/>
          <w:szCs w:val="22"/>
        </w:rPr>
        <w:t>Quadro 2 – Sistemas de irrigação parcelar por setor e vazão.</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6"/>
        <w:gridCol w:w="1375"/>
        <w:gridCol w:w="893"/>
        <w:gridCol w:w="1417"/>
        <w:gridCol w:w="993"/>
        <w:gridCol w:w="992"/>
        <w:gridCol w:w="1417"/>
      </w:tblGrid>
      <w:tr w:rsidR="0025493E" w14:paraId="2A239E55" w14:textId="77777777" w:rsidTr="0025493E">
        <w:trPr>
          <w:trHeight w:hRule="exact" w:val="340"/>
        </w:trPr>
        <w:tc>
          <w:tcPr>
            <w:tcW w:w="2651" w:type="dxa"/>
            <w:gridSpan w:val="2"/>
            <w:tcBorders>
              <w:top w:val="single" w:sz="4" w:space="0" w:color="000000"/>
              <w:left w:val="single" w:sz="4" w:space="0" w:color="000000"/>
              <w:bottom w:val="single" w:sz="4" w:space="0" w:color="000000"/>
              <w:right w:val="single" w:sz="4" w:space="0" w:color="000000"/>
            </w:tcBorders>
            <w:vAlign w:val="center"/>
            <w:hideMark/>
          </w:tcPr>
          <w:p w14:paraId="6D478936" w14:textId="77777777" w:rsidR="0025493E" w:rsidRDefault="0025493E">
            <w:pPr>
              <w:pStyle w:val="western"/>
              <w:spacing w:before="0" w:beforeAutospacing="0" w:afterAutospacing="0"/>
              <w:ind w:left="10" w:right="-2"/>
              <w:jc w:val="center"/>
              <w:rPr>
                <w:rFonts w:ascii="Arial" w:hAnsi="Arial" w:cs="Arial"/>
                <w:b w:val="0"/>
                <w:bCs w:val="0"/>
                <w:i w:val="0"/>
                <w:iCs w:val="0"/>
                <w:sz w:val="21"/>
                <w:szCs w:val="21"/>
              </w:rPr>
            </w:pPr>
            <w:r>
              <w:rPr>
                <w:rFonts w:ascii="Arial" w:hAnsi="Arial" w:cs="Arial"/>
                <w:b w:val="0"/>
                <w:bCs w:val="0"/>
                <w:i w:val="0"/>
                <w:iCs w:val="0"/>
                <w:sz w:val="21"/>
                <w:szCs w:val="21"/>
              </w:rPr>
              <w:t>Estação de pressurização</w:t>
            </w:r>
          </w:p>
        </w:tc>
        <w:tc>
          <w:tcPr>
            <w:tcW w:w="2310" w:type="dxa"/>
            <w:gridSpan w:val="2"/>
            <w:tcBorders>
              <w:top w:val="single" w:sz="4" w:space="0" w:color="000000"/>
              <w:left w:val="single" w:sz="4" w:space="0" w:color="000000"/>
              <w:bottom w:val="single" w:sz="4" w:space="0" w:color="000000"/>
              <w:right w:val="single" w:sz="4" w:space="0" w:color="000000"/>
            </w:tcBorders>
            <w:vAlign w:val="center"/>
            <w:hideMark/>
          </w:tcPr>
          <w:p w14:paraId="6C67BE52" w14:textId="77777777" w:rsidR="0025493E" w:rsidRDefault="0025493E">
            <w:pPr>
              <w:pStyle w:val="western"/>
              <w:ind w:right="-2"/>
              <w:jc w:val="center"/>
              <w:rPr>
                <w:rFonts w:ascii="Arial" w:hAnsi="Arial" w:cs="Arial"/>
                <w:b w:val="0"/>
                <w:bCs w:val="0"/>
                <w:i w:val="0"/>
                <w:iCs w:val="0"/>
                <w:sz w:val="21"/>
                <w:szCs w:val="21"/>
              </w:rPr>
            </w:pPr>
            <w:r>
              <w:rPr>
                <w:rFonts w:ascii="Arial" w:hAnsi="Arial" w:cs="Arial"/>
                <w:b w:val="0"/>
                <w:bCs w:val="0"/>
                <w:i w:val="0"/>
                <w:iCs w:val="0"/>
                <w:sz w:val="21"/>
                <w:szCs w:val="21"/>
              </w:rPr>
              <w:t>Conjunto motobomba</w:t>
            </w:r>
          </w:p>
        </w:tc>
        <w:tc>
          <w:tcPr>
            <w:tcW w:w="3402" w:type="dxa"/>
            <w:gridSpan w:val="3"/>
            <w:tcBorders>
              <w:top w:val="single" w:sz="4" w:space="0" w:color="000000"/>
              <w:left w:val="single" w:sz="4" w:space="0" w:color="000000"/>
              <w:bottom w:val="single" w:sz="4" w:space="0" w:color="000000"/>
              <w:right w:val="single" w:sz="4" w:space="0" w:color="000000"/>
            </w:tcBorders>
            <w:vAlign w:val="center"/>
            <w:hideMark/>
          </w:tcPr>
          <w:p w14:paraId="62FD4A98" w14:textId="77777777" w:rsidR="0025493E" w:rsidRDefault="0025493E">
            <w:pPr>
              <w:pStyle w:val="western"/>
              <w:ind w:right="-2"/>
              <w:jc w:val="center"/>
              <w:rPr>
                <w:rFonts w:ascii="Arial" w:hAnsi="Arial" w:cs="Arial"/>
                <w:b w:val="0"/>
                <w:bCs w:val="0"/>
                <w:i w:val="0"/>
                <w:iCs w:val="0"/>
                <w:sz w:val="21"/>
                <w:szCs w:val="21"/>
              </w:rPr>
            </w:pPr>
            <w:r>
              <w:rPr>
                <w:rFonts w:ascii="Arial" w:hAnsi="Arial" w:cs="Arial"/>
                <w:b w:val="0"/>
                <w:bCs w:val="0"/>
                <w:i w:val="0"/>
                <w:iCs w:val="0"/>
                <w:sz w:val="21"/>
                <w:szCs w:val="21"/>
              </w:rPr>
              <w:t>Área de atendimento</w:t>
            </w:r>
          </w:p>
        </w:tc>
      </w:tr>
      <w:tr w:rsidR="0025493E" w14:paraId="5EC6C584" w14:textId="77777777" w:rsidTr="0025493E">
        <w:trPr>
          <w:trHeight w:hRule="exact" w:val="567"/>
        </w:trPr>
        <w:tc>
          <w:tcPr>
            <w:tcW w:w="1276" w:type="dxa"/>
            <w:tcBorders>
              <w:top w:val="single" w:sz="4" w:space="0" w:color="000000"/>
              <w:left w:val="single" w:sz="4" w:space="0" w:color="000000"/>
              <w:bottom w:val="single" w:sz="4" w:space="0" w:color="auto"/>
              <w:right w:val="single" w:sz="4" w:space="0" w:color="000000"/>
            </w:tcBorders>
            <w:vAlign w:val="center"/>
            <w:hideMark/>
          </w:tcPr>
          <w:p w14:paraId="337DF90C" w14:textId="77777777" w:rsidR="0025493E" w:rsidRDefault="0025493E">
            <w:pPr>
              <w:pStyle w:val="western"/>
              <w:spacing w:before="0" w:beforeAutospacing="0" w:after="0" w:afterAutospacing="0" w:line="220" w:lineRule="exact"/>
              <w:ind w:left="-57" w:right="-57"/>
              <w:jc w:val="center"/>
              <w:rPr>
                <w:rFonts w:ascii="Arial" w:hAnsi="Arial" w:cs="Arial"/>
                <w:b w:val="0"/>
                <w:bCs w:val="0"/>
                <w:i w:val="0"/>
                <w:iCs w:val="0"/>
                <w:sz w:val="20"/>
                <w:szCs w:val="20"/>
              </w:rPr>
            </w:pPr>
            <w:r>
              <w:rPr>
                <w:rFonts w:ascii="Arial" w:hAnsi="Arial" w:cs="Arial"/>
                <w:b w:val="0"/>
                <w:bCs w:val="0"/>
                <w:i w:val="0"/>
                <w:iCs w:val="0"/>
                <w:sz w:val="20"/>
                <w:szCs w:val="20"/>
              </w:rPr>
              <w:t>Setor de operação</w:t>
            </w:r>
          </w:p>
        </w:tc>
        <w:tc>
          <w:tcPr>
            <w:tcW w:w="1375" w:type="dxa"/>
            <w:tcBorders>
              <w:top w:val="single" w:sz="4" w:space="0" w:color="000000"/>
              <w:left w:val="single" w:sz="4" w:space="0" w:color="000000"/>
              <w:bottom w:val="single" w:sz="4" w:space="0" w:color="auto"/>
              <w:right w:val="single" w:sz="4" w:space="0" w:color="000000"/>
            </w:tcBorders>
            <w:vAlign w:val="center"/>
            <w:hideMark/>
          </w:tcPr>
          <w:p w14:paraId="02C816DB" w14:textId="77777777" w:rsidR="0025493E" w:rsidRDefault="0025493E">
            <w:pPr>
              <w:pStyle w:val="western"/>
              <w:spacing w:before="0" w:beforeAutospacing="0" w:after="0" w:afterAutospacing="0" w:line="220" w:lineRule="exact"/>
              <w:ind w:left="-57" w:right="-57"/>
              <w:jc w:val="center"/>
              <w:rPr>
                <w:rFonts w:ascii="Arial" w:hAnsi="Arial" w:cs="Arial"/>
                <w:b w:val="0"/>
                <w:bCs w:val="0"/>
                <w:i w:val="0"/>
                <w:iCs w:val="0"/>
                <w:sz w:val="20"/>
                <w:szCs w:val="20"/>
              </w:rPr>
            </w:pPr>
            <w:r>
              <w:rPr>
                <w:rFonts w:ascii="Arial" w:hAnsi="Arial" w:cs="Arial"/>
                <w:b w:val="0"/>
                <w:bCs w:val="0"/>
                <w:i w:val="0"/>
                <w:iCs w:val="0"/>
                <w:sz w:val="20"/>
                <w:szCs w:val="20"/>
              </w:rPr>
              <w:t>Vazão (m³/hora)</w:t>
            </w:r>
          </w:p>
        </w:tc>
        <w:tc>
          <w:tcPr>
            <w:tcW w:w="893" w:type="dxa"/>
            <w:tcBorders>
              <w:top w:val="single" w:sz="4" w:space="0" w:color="000000"/>
              <w:left w:val="single" w:sz="4" w:space="0" w:color="000000"/>
              <w:bottom w:val="single" w:sz="4" w:space="0" w:color="auto"/>
              <w:right w:val="single" w:sz="4" w:space="0" w:color="000000"/>
            </w:tcBorders>
            <w:vAlign w:val="center"/>
            <w:hideMark/>
          </w:tcPr>
          <w:p w14:paraId="51218CB3" w14:textId="77777777" w:rsidR="0025493E" w:rsidRDefault="0025493E">
            <w:pPr>
              <w:ind w:left="-57" w:right="-57"/>
              <w:jc w:val="center"/>
              <w:rPr>
                <w:rFonts w:cs="Arial"/>
                <w:szCs w:val="20"/>
              </w:rPr>
            </w:pPr>
            <w:r>
              <w:rPr>
                <w:szCs w:val="20"/>
              </w:rPr>
              <w:t xml:space="preserve">Quant. </w:t>
            </w:r>
          </w:p>
        </w:tc>
        <w:tc>
          <w:tcPr>
            <w:tcW w:w="1417" w:type="dxa"/>
            <w:tcBorders>
              <w:top w:val="single" w:sz="4" w:space="0" w:color="000000"/>
              <w:left w:val="single" w:sz="4" w:space="0" w:color="000000"/>
              <w:bottom w:val="single" w:sz="4" w:space="0" w:color="auto"/>
              <w:right w:val="single" w:sz="4" w:space="0" w:color="000000"/>
            </w:tcBorders>
            <w:vAlign w:val="center"/>
            <w:hideMark/>
          </w:tcPr>
          <w:p w14:paraId="2AFF55D9" w14:textId="77777777" w:rsidR="0064353A" w:rsidRDefault="0025493E">
            <w:pPr>
              <w:spacing w:line="220" w:lineRule="exact"/>
              <w:ind w:left="-57" w:right="-57"/>
              <w:jc w:val="center"/>
              <w:rPr>
                <w:szCs w:val="20"/>
              </w:rPr>
            </w:pPr>
            <w:r>
              <w:rPr>
                <w:szCs w:val="20"/>
              </w:rPr>
              <w:t xml:space="preserve">Potência do </w:t>
            </w:r>
            <w:r w:rsidR="00FA0E5D">
              <w:rPr>
                <w:szCs w:val="20"/>
              </w:rPr>
              <w:t>motor (</w:t>
            </w:r>
            <w:proofErr w:type="spellStart"/>
            <w:r>
              <w:rPr>
                <w:szCs w:val="20"/>
              </w:rPr>
              <w:t>cv</w:t>
            </w:r>
            <w:proofErr w:type="spellEnd"/>
          </w:p>
          <w:p w14:paraId="0F1F9144" w14:textId="324C0F9A" w:rsidR="0025493E" w:rsidRDefault="0025493E">
            <w:pPr>
              <w:spacing w:line="220" w:lineRule="exact"/>
              <w:ind w:left="-57" w:right="-57"/>
              <w:jc w:val="center"/>
              <w:rPr>
                <w:szCs w:val="20"/>
              </w:rPr>
            </w:pPr>
            <w:r>
              <w:rPr>
                <w:szCs w:val="20"/>
              </w:rPr>
              <w:t>)</w:t>
            </w:r>
          </w:p>
        </w:tc>
        <w:tc>
          <w:tcPr>
            <w:tcW w:w="993" w:type="dxa"/>
            <w:tcBorders>
              <w:top w:val="single" w:sz="4" w:space="0" w:color="000000"/>
              <w:left w:val="single" w:sz="4" w:space="0" w:color="000000"/>
              <w:bottom w:val="single" w:sz="4" w:space="0" w:color="auto"/>
              <w:right w:val="single" w:sz="4" w:space="0" w:color="000000"/>
            </w:tcBorders>
            <w:vAlign w:val="center"/>
            <w:hideMark/>
          </w:tcPr>
          <w:p w14:paraId="491486D7" w14:textId="77777777" w:rsidR="0025493E" w:rsidRDefault="0025493E">
            <w:pPr>
              <w:pStyle w:val="western"/>
              <w:spacing w:before="0" w:beforeAutospacing="0" w:after="0" w:afterAutospacing="0" w:line="220" w:lineRule="exact"/>
              <w:ind w:left="-57" w:right="-57"/>
              <w:jc w:val="center"/>
              <w:rPr>
                <w:rFonts w:ascii="Arial" w:hAnsi="Arial" w:cs="Arial"/>
                <w:b w:val="0"/>
                <w:bCs w:val="0"/>
                <w:i w:val="0"/>
                <w:iCs w:val="0"/>
                <w:sz w:val="20"/>
                <w:szCs w:val="20"/>
              </w:rPr>
            </w:pPr>
            <w:r>
              <w:rPr>
                <w:rFonts w:ascii="Arial" w:hAnsi="Arial" w:cs="Arial"/>
                <w:b w:val="0"/>
                <w:bCs w:val="0"/>
                <w:i w:val="0"/>
                <w:iCs w:val="0"/>
                <w:sz w:val="20"/>
                <w:szCs w:val="20"/>
              </w:rPr>
              <w:t>Nº de Lotes</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3385B53B" w14:textId="77777777" w:rsidR="0025493E" w:rsidRDefault="0025493E">
            <w:pPr>
              <w:pStyle w:val="western"/>
              <w:spacing w:before="0" w:beforeAutospacing="0" w:after="0" w:afterAutospacing="0" w:line="220" w:lineRule="exact"/>
              <w:ind w:left="-57" w:right="-57"/>
              <w:jc w:val="center"/>
              <w:rPr>
                <w:rFonts w:ascii="Arial" w:hAnsi="Arial" w:cs="Arial"/>
                <w:b w:val="0"/>
                <w:bCs w:val="0"/>
                <w:i w:val="0"/>
                <w:iCs w:val="0"/>
                <w:sz w:val="20"/>
                <w:szCs w:val="20"/>
              </w:rPr>
            </w:pPr>
            <w:r>
              <w:rPr>
                <w:rFonts w:ascii="Arial" w:hAnsi="Arial" w:cs="Arial"/>
                <w:b w:val="0"/>
                <w:bCs w:val="0"/>
                <w:i w:val="0"/>
                <w:iCs w:val="0"/>
                <w:sz w:val="20"/>
                <w:szCs w:val="20"/>
              </w:rPr>
              <w:t>Famílias (nº)</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2B866B15" w14:textId="77777777" w:rsidR="0025493E" w:rsidRDefault="0025493E">
            <w:pPr>
              <w:pStyle w:val="western"/>
              <w:spacing w:before="0" w:beforeAutospacing="0" w:after="0" w:afterAutospacing="0" w:line="220" w:lineRule="exact"/>
              <w:ind w:left="-57" w:right="-57"/>
              <w:jc w:val="center"/>
              <w:rPr>
                <w:rFonts w:ascii="Arial" w:hAnsi="Arial" w:cs="Arial"/>
                <w:b w:val="0"/>
                <w:bCs w:val="0"/>
                <w:i w:val="0"/>
                <w:iCs w:val="0"/>
                <w:sz w:val="20"/>
                <w:szCs w:val="20"/>
              </w:rPr>
            </w:pPr>
            <w:r>
              <w:rPr>
                <w:rFonts w:ascii="Arial" w:hAnsi="Arial" w:cs="Arial"/>
                <w:b w:val="0"/>
                <w:bCs w:val="0"/>
                <w:i w:val="0"/>
                <w:iCs w:val="0"/>
                <w:sz w:val="20"/>
                <w:szCs w:val="20"/>
              </w:rPr>
              <w:t>Área Irrigável (ha)</w:t>
            </w:r>
          </w:p>
        </w:tc>
      </w:tr>
      <w:tr w:rsidR="0025493E" w14:paraId="0A53DA97" w14:textId="77777777" w:rsidTr="0025493E">
        <w:trPr>
          <w:trHeight w:val="284"/>
        </w:trPr>
        <w:tc>
          <w:tcPr>
            <w:tcW w:w="1276" w:type="dxa"/>
            <w:tcBorders>
              <w:top w:val="single" w:sz="4" w:space="0" w:color="auto"/>
              <w:left w:val="single" w:sz="4" w:space="0" w:color="auto"/>
              <w:bottom w:val="single" w:sz="4" w:space="0" w:color="auto"/>
              <w:right w:val="single" w:sz="4" w:space="0" w:color="auto"/>
            </w:tcBorders>
            <w:vAlign w:val="center"/>
            <w:hideMark/>
          </w:tcPr>
          <w:p w14:paraId="0A943E56" w14:textId="77777777" w:rsidR="0025493E" w:rsidRDefault="0025493E">
            <w:pPr>
              <w:pStyle w:val="western"/>
              <w:spacing w:before="40" w:beforeAutospacing="0" w:after="40" w:afterAutospacing="0"/>
              <w:ind w:right="-2"/>
              <w:jc w:val="center"/>
              <w:rPr>
                <w:rFonts w:ascii="Arial" w:hAnsi="Arial" w:cs="Arial"/>
                <w:b w:val="0"/>
                <w:bCs w:val="0"/>
                <w:i w:val="0"/>
                <w:iCs w:val="0"/>
                <w:sz w:val="20"/>
                <w:szCs w:val="20"/>
              </w:rPr>
            </w:pPr>
            <w:r>
              <w:rPr>
                <w:rFonts w:ascii="Arial" w:hAnsi="Arial" w:cs="Arial"/>
                <w:b w:val="0"/>
                <w:bCs w:val="0"/>
                <w:i w:val="0"/>
                <w:iCs w:val="0"/>
                <w:sz w:val="20"/>
                <w:szCs w:val="20"/>
              </w:rPr>
              <w:t>Setor - 0</w:t>
            </w:r>
          </w:p>
        </w:tc>
        <w:tc>
          <w:tcPr>
            <w:tcW w:w="1375" w:type="dxa"/>
            <w:tcBorders>
              <w:top w:val="single" w:sz="4" w:space="0" w:color="auto"/>
              <w:left w:val="single" w:sz="4" w:space="0" w:color="auto"/>
              <w:bottom w:val="single" w:sz="4" w:space="0" w:color="auto"/>
              <w:right w:val="single" w:sz="4" w:space="0" w:color="auto"/>
            </w:tcBorders>
            <w:vAlign w:val="center"/>
            <w:hideMark/>
          </w:tcPr>
          <w:p w14:paraId="74281380" w14:textId="77777777" w:rsidR="0025493E" w:rsidRDefault="0025493E">
            <w:pPr>
              <w:pStyle w:val="western"/>
              <w:spacing w:before="40" w:beforeAutospacing="0" w:after="40" w:afterAutospacing="0"/>
              <w:ind w:left="-227" w:right="227"/>
              <w:jc w:val="right"/>
              <w:rPr>
                <w:rFonts w:ascii="Arial" w:hAnsi="Arial" w:cs="Arial"/>
                <w:b w:val="0"/>
                <w:bCs w:val="0"/>
                <w:i w:val="0"/>
                <w:iCs w:val="0"/>
                <w:sz w:val="20"/>
                <w:szCs w:val="20"/>
              </w:rPr>
            </w:pPr>
            <w:r>
              <w:rPr>
                <w:rFonts w:ascii="Arial" w:hAnsi="Arial" w:cs="Arial"/>
                <w:b w:val="0"/>
                <w:bCs w:val="0"/>
                <w:i w:val="0"/>
                <w:iCs w:val="0"/>
                <w:sz w:val="20"/>
                <w:szCs w:val="20"/>
              </w:rPr>
              <w:t>3.046</w:t>
            </w:r>
          </w:p>
        </w:tc>
        <w:tc>
          <w:tcPr>
            <w:tcW w:w="893" w:type="dxa"/>
            <w:tcBorders>
              <w:top w:val="single" w:sz="4" w:space="0" w:color="auto"/>
              <w:left w:val="single" w:sz="4" w:space="0" w:color="auto"/>
              <w:bottom w:val="single" w:sz="4" w:space="0" w:color="auto"/>
              <w:right w:val="single" w:sz="4" w:space="0" w:color="auto"/>
            </w:tcBorders>
            <w:vAlign w:val="center"/>
            <w:hideMark/>
          </w:tcPr>
          <w:p w14:paraId="4081006C" w14:textId="77777777" w:rsidR="0025493E" w:rsidRDefault="0025493E">
            <w:pPr>
              <w:pStyle w:val="western"/>
              <w:spacing w:before="40" w:beforeAutospacing="0" w:after="40" w:afterAutospacing="0"/>
              <w:ind w:left="-113" w:right="113"/>
              <w:jc w:val="right"/>
              <w:rPr>
                <w:rFonts w:ascii="Arial" w:hAnsi="Arial" w:cs="Arial"/>
                <w:b w:val="0"/>
                <w:bCs w:val="0"/>
                <w:i w:val="0"/>
                <w:iCs w:val="0"/>
                <w:sz w:val="20"/>
                <w:szCs w:val="20"/>
              </w:rPr>
            </w:pPr>
            <w:r>
              <w:rPr>
                <w:rFonts w:ascii="Arial" w:hAnsi="Arial" w:cs="Arial"/>
                <w:b w:val="0"/>
                <w:bCs w:val="0"/>
                <w:i w:val="0"/>
                <w:iCs w:val="0"/>
                <w:sz w:val="20"/>
                <w:szCs w:val="20"/>
              </w:rPr>
              <w:t>58</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FFA10DE" w14:textId="77777777" w:rsidR="0025493E" w:rsidRDefault="0025493E">
            <w:pPr>
              <w:pStyle w:val="western"/>
              <w:spacing w:before="40" w:beforeAutospacing="0" w:after="40" w:afterAutospacing="0"/>
              <w:jc w:val="center"/>
              <w:rPr>
                <w:rFonts w:ascii="Arial" w:hAnsi="Arial" w:cs="Arial"/>
                <w:b w:val="0"/>
                <w:bCs w:val="0"/>
                <w:i w:val="0"/>
                <w:iCs w:val="0"/>
                <w:sz w:val="20"/>
                <w:szCs w:val="20"/>
              </w:rPr>
            </w:pPr>
            <w:r>
              <w:rPr>
                <w:rFonts w:ascii="Arial" w:hAnsi="Arial" w:cs="Arial"/>
                <w:b w:val="0"/>
                <w:bCs w:val="0"/>
                <w:i w:val="0"/>
                <w:iCs w:val="0"/>
                <w:sz w:val="20"/>
                <w:szCs w:val="20"/>
              </w:rPr>
              <w:t>3 a 60</w:t>
            </w:r>
          </w:p>
        </w:tc>
        <w:tc>
          <w:tcPr>
            <w:tcW w:w="993" w:type="dxa"/>
            <w:tcBorders>
              <w:top w:val="single" w:sz="4" w:space="0" w:color="auto"/>
              <w:left w:val="single" w:sz="4" w:space="0" w:color="auto"/>
              <w:bottom w:val="single" w:sz="4" w:space="0" w:color="auto"/>
              <w:right w:val="single" w:sz="4" w:space="0" w:color="auto"/>
            </w:tcBorders>
            <w:vAlign w:val="center"/>
            <w:hideMark/>
          </w:tcPr>
          <w:p w14:paraId="2765E220" w14:textId="77777777" w:rsidR="0025493E" w:rsidRDefault="0025493E">
            <w:pPr>
              <w:pStyle w:val="western"/>
              <w:spacing w:before="40" w:beforeAutospacing="0" w:after="40" w:afterAutospacing="0"/>
              <w:ind w:left="-170" w:right="170"/>
              <w:jc w:val="right"/>
              <w:rPr>
                <w:rFonts w:ascii="Arial" w:hAnsi="Arial" w:cs="Arial"/>
                <w:b w:val="0"/>
                <w:bCs w:val="0"/>
                <w:i w:val="0"/>
                <w:iCs w:val="0"/>
                <w:sz w:val="20"/>
                <w:szCs w:val="20"/>
              </w:rPr>
            </w:pPr>
            <w:r>
              <w:rPr>
                <w:rFonts w:ascii="Arial" w:hAnsi="Arial" w:cs="Arial"/>
                <w:b w:val="0"/>
                <w:bCs w:val="0"/>
                <w:i w:val="0"/>
                <w:iCs w:val="0"/>
                <w:sz w:val="20"/>
                <w:szCs w:val="20"/>
              </w:rPr>
              <w:t>58</w:t>
            </w:r>
          </w:p>
        </w:tc>
        <w:tc>
          <w:tcPr>
            <w:tcW w:w="992" w:type="dxa"/>
            <w:tcBorders>
              <w:top w:val="single" w:sz="4" w:space="0" w:color="000000"/>
              <w:left w:val="single" w:sz="4" w:space="0" w:color="auto"/>
              <w:bottom w:val="single" w:sz="4" w:space="0" w:color="000000"/>
              <w:right w:val="single" w:sz="4" w:space="0" w:color="000000"/>
            </w:tcBorders>
            <w:vAlign w:val="center"/>
            <w:hideMark/>
          </w:tcPr>
          <w:p w14:paraId="0AA0B86D" w14:textId="77777777" w:rsidR="0025493E" w:rsidRDefault="0025493E">
            <w:pPr>
              <w:pStyle w:val="western"/>
              <w:spacing w:before="40" w:beforeAutospacing="0" w:after="40" w:afterAutospacing="0"/>
              <w:ind w:left="-170" w:right="170"/>
              <w:jc w:val="right"/>
              <w:rPr>
                <w:rFonts w:ascii="Arial" w:hAnsi="Arial" w:cs="Arial"/>
                <w:b w:val="0"/>
                <w:bCs w:val="0"/>
                <w:i w:val="0"/>
                <w:iCs w:val="0"/>
                <w:sz w:val="20"/>
                <w:szCs w:val="20"/>
              </w:rPr>
            </w:pPr>
            <w:r>
              <w:rPr>
                <w:rFonts w:ascii="Arial" w:hAnsi="Arial" w:cs="Arial"/>
                <w:b w:val="0"/>
                <w:bCs w:val="0"/>
                <w:i w:val="0"/>
                <w:iCs w:val="0"/>
                <w:sz w:val="20"/>
                <w:szCs w:val="20"/>
              </w:rPr>
              <w:t>290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52CFD60F" w14:textId="77777777" w:rsidR="0025493E" w:rsidRDefault="0025493E">
            <w:pPr>
              <w:pStyle w:val="western"/>
              <w:spacing w:before="40" w:beforeAutospacing="0" w:after="40" w:afterAutospacing="0"/>
              <w:ind w:left="-170" w:right="170"/>
              <w:jc w:val="right"/>
              <w:rPr>
                <w:rFonts w:ascii="Arial" w:hAnsi="Arial" w:cs="Arial"/>
                <w:b w:val="0"/>
                <w:bCs w:val="0"/>
                <w:i w:val="0"/>
                <w:iCs w:val="0"/>
                <w:sz w:val="20"/>
                <w:szCs w:val="20"/>
              </w:rPr>
            </w:pPr>
            <w:r>
              <w:rPr>
                <w:rFonts w:ascii="Arial" w:hAnsi="Arial" w:cs="Arial"/>
                <w:b w:val="0"/>
                <w:bCs w:val="0"/>
                <w:i w:val="0"/>
                <w:iCs w:val="0"/>
                <w:sz w:val="20"/>
                <w:szCs w:val="20"/>
              </w:rPr>
              <w:t>714,10</w:t>
            </w:r>
          </w:p>
        </w:tc>
      </w:tr>
      <w:tr w:rsidR="0025493E" w14:paraId="05A9ECDA" w14:textId="77777777" w:rsidTr="0025493E">
        <w:trPr>
          <w:trHeight w:val="284"/>
        </w:trPr>
        <w:tc>
          <w:tcPr>
            <w:tcW w:w="1276" w:type="dxa"/>
            <w:tcBorders>
              <w:top w:val="single" w:sz="4" w:space="0" w:color="auto"/>
              <w:left w:val="single" w:sz="4" w:space="0" w:color="auto"/>
              <w:bottom w:val="single" w:sz="4" w:space="0" w:color="auto"/>
              <w:right w:val="single" w:sz="4" w:space="0" w:color="auto"/>
            </w:tcBorders>
            <w:vAlign w:val="center"/>
            <w:hideMark/>
          </w:tcPr>
          <w:p w14:paraId="4DF57DDD" w14:textId="77777777" w:rsidR="0025493E" w:rsidRDefault="0025493E">
            <w:pPr>
              <w:spacing w:before="40" w:after="40"/>
              <w:ind w:right="-2"/>
              <w:jc w:val="center"/>
              <w:rPr>
                <w:rFonts w:cs="Arial"/>
                <w:szCs w:val="20"/>
              </w:rPr>
            </w:pPr>
            <w:r>
              <w:rPr>
                <w:szCs w:val="20"/>
              </w:rPr>
              <w:t>Setor - 1</w:t>
            </w:r>
          </w:p>
        </w:tc>
        <w:tc>
          <w:tcPr>
            <w:tcW w:w="1375" w:type="dxa"/>
            <w:tcBorders>
              <w:top w:val="single" w:sz="4" w:space="0" w:color="auto"/>
              <w:left w:val="single" w:sz="4" w:space="0" w:color="auto"/>
              <w:bottom w:val="single" w:sz="4" w:space="0" w:color="auto"/>
              <w:right w:val="single" w:sz="4" w:space="0" w:color="auto"/>
            </w:tcBorders>
            <w:vAlign w:val="center"/>
            <w:hideMark/>
          </w:tcPr>
          <w:p w14:paraId="5DEA6B2A" w14:textId="77777777" w:rsidR="0025493E" w:rsidRDefault="0025493E">
            <w:pPr>
              <w:pStyle w:val="western"/>
              <w:spacing w:before="40" w:beforeAutospacing="0" w:after="40" w:afterAutospacing="0"/>
              <w:ind w:left="-227" w:right="227"/>
              <w:jc w:val="right"/>
              <w:rPr>
                <w:rFonts w:ascii="Arial" w:hAnsi="Arial" w:cs="Arial"/>
                <w:b w:val="0"/>
                <w:bCs w:val="0"/>
                <w:i w:val="0"/>
                <w:iCs w:val="0"/>
                <w:sz w:val="20"/>
                <w:szCs w:val="20"/>
              </w:rPr>
            </w:pPr>
            <w:r>
              <w:rPr>
                <w:rFonts w:ascii="Arial" w:hAnsi="Arial" w:cs="Arial"/>
                <w:b w:val="0"/>
                <w:bCs w:val="0"/>
                <w:i w:val="0"/>
                <w:iCs w:val="0"/>
                <w:sz w:val="20"/>
                <w:szCs w:val="20"/>
              </w:rPr>
              <w:t>1.231</w:t>
            </w:r>
          </w:p>
        </w:tc>
        <w:tc>
          <w:tcPr>
            <w:tcW w:w="893" w:type="dxa"/>
            <w:tcBorders>
              <w:top w:val="single" w:sz="4" w:space="0" w:color="auto"/>
              <w:left w:val="single" w:sz="4" w:space="0" w:color="auto"/>
              <w:bottom w:val="single" w:sz="4" w:space="0" w:color="auto"/>
              <w:right w:val="single" w:sz="4" w:space="0" w:color="auto"/>
            </w:tcBorders>
            <w:vAlign w:val="center"/>
            <w:hideMark/>
          </w:tcPr>
          <w:p w14:paraId="051E08F9" w14:textId="77777777" w:rsidR="0025493E" w:rsidRDefault="0025493E">
            <w:pPr>
              <w:pStyle w:val="western"/>
              <w:spacing w:before="40" w:beforeAutospacing="0" w:after="40" w:afterAutospacing="0"/>
              <w:ind w:left="-113" w:right="113"/>
              <w:jc w:val="right"/>
              <w:rPr>
                <w:rFonts w:ascii="Arial" w:hAnsi="Arial" w:cs="Arial"/>
                <w:b w:val="0"/>
                <w:bCs w:val="0"/>
                <w:i w:val="0"/>
                <w:iCs w:val="0"/>
                <w:sz w:val="20"/>
                <w:szCs w:val="20"/>
              </w:rPr>
            </w:pPr>
            <w:r>
              <w:rPr>
                <w:rFonts w:ascii="Arial" w:hAnsi="Arial" w:cs="Arial"/>
                <w:b w:val="0"/>
                <w:bCs w:val="0"/>
                <w:i w:val="0"/>
                <w:iCs w:val="0"/>
                <w:sz w:val="20"/>
                <w:szCs w:val="20"/>
              </w:rPr>
              <w:t>16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C4ADC58" w14:textId="77777777" w:rsidR="0025493E" w:rsidRDefault="0025493E">
            <w:pPr>
              <w:pStyle w:val="western"/>
              <w:spacing w:before="40" w:beforeAutospacing="0" w:after="40" w:afterAutospacing="0"/>
              <w:jc w:val="center"/>
              <w:rPr>
                <w:rFonts w:ascii="Arial" w:hAnsi="Arial" w:cs="Arial"/>
                <w:b w:val="0"/>
                <w:bCs w:val="0"/>
                <w:i w:val="0"/>
                <w:iCs w:val="0"/>
                <w:sz w:val="20"/>
                <w:szCs w:val="20"/>
              </w:rPr>
            </w:pPr>
            <w:r>
              <w:rPr>
                <w:rFonts w:ascii="Arial" w:hAnsi="Arial" w:cs="Arial"/>
                <w:b w:val="0"/>
                <w:bCs w:val="0"/>
                <w:i w:val="0"/>
                <w:iCs w:val="0"/>
                <w:sz w:val="20"/>
                <w:szCs w:val="20"/>
              </w:rPr>
              <w:t>3 a 50</w:t>
            </w:r>
          </w:p>
        </w:tc>
        <w:tc>
          <w:tcPr>
            <w:tcW w:w="993" w:type="dxa"/>
            <w:tcBorders>
              <w:top w:val="single" w:sz="4" w:space="0" w:color="auto"/>
              <w:left w:val="single" w:sz="4" w:space="0" w:color="auto"/>
              <w:bottom w:val="single" w:sz="4" w:space="0" w:color="auto"/>
              <w:right w:val="single" w:sz="4" w:space="0" w:color="auto"/>
            </w:tcBorders>
            <w:vAlign w:val="center"/>
            <w:hideMark/>
          </w:tcPr>
          <w:p w14:paraId="0EF41C66" w14:textId="77777777" w:rsidR="0025493E" w:rsidRDefault="0025493E">
            <w:pPr>
              <w:pStyle w:val="western"/>
              <w:spacing w:before="40" w:beforeAutospacing="0" w:after="40" w:afterAutospacing="0"/>
              <w:ind w:left="-170" w:right="170"/>
              <w:jc w:val="right"/>
              <w:rPr>
                <w:rFonts w:ascii="Arial" w:hAnsi="Arial" w:cs="Arial"/>
                <w:b w:val="0"/>
                <w:bCs w:val="0"/>
                <w:i w:val="0"/>
                <w:iCs w:val="0"/>
                <w:sz w:val="20"/>
                <w:szCs w:val="20"/>
              </w:rPr>
            </w:pPr>
            <w:r>
              <w:rPr>
                <w:rFonts w:ascii="Arial" w:hAnsi="Arial" w:cs="Arial"/>
                <w:b w:val="0"/>
                <w:bCs w:val="0"/>
                <w:i w:val="0"/>
                <w:iCs w:val="0"/>
                <w:sz w:val="20"/>
                <w:szCs w:val="20"/>
              </w:rPr>
              <w:t>16</w:t>
            </w:r>
          </w:p>
        </w:tc>
        <w:tc>
          <w:tcPr>
            <w:tcW w:w="992" w:type="dxa"/>
            <w:tcBorders>
              <w:top w:val="single" w:sz="4" w:space="0" w:color="000000"/>
              <w:left w:val="single" w:sz="4" w:space="0" w:color="auto"/>
              <w:bottom w:val="single" w:sz="4" w:space="0" w:color="000000"/>
              <w:right w:val="single" w:sz="4" w:space="0" w:color="000000"/>
            </w:tcBorders>
            <w:vAlign w:val="center"/>
            <w:hideMark/>
          </w:tcPr>
          <w:p w14:paraId="45F2356B" w14:textId="77777777" w:rsidR="0025493E" w:rsidRDefault="0025493E">
            <w:pPr>
              <w:pStyle w:val="western"/>
              <w:spacing w:before="40" w:beforeAutospacing="0" w:after="40" w:afterAutospacing="0"/>
              <w:ind w:left="-170" w:right="170"/>
              <w:jc w:val="right"/>
              <w:rPr>
                <w:rFonts w:ascii="Arial" w:hAnsi="Arial" w:cs="Arial"/>
                <w:b w:val="0"/>
                <w:bCs w:val="0"/>
                <w:i w:val="0"/>
                <w:iCs w:val="0"/>
                <w:sz w:val="20"/>
                <w:szCs w:val="20"/>
              </w:rPr>
            </w:pPr>
            <w:r>
              <w:rPr>
                <w:rFonts w:ascii="Arial" w:hAnsi="Arial" w:cs="Arial"/>
                <w:b w:val="0"/>
                <w:bCs w:val="0"/>
                <w:i w:val="0"/>
                <w:iCs w:val="0"/>
                <w:sz w:val="20"/>
                <w:szCs w:val="20"/>
              </w:rPr>
              <w:t>112</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77F824D5" w14:textId="77777777" w:rsidR="0025493E" w:rsidRDefault="0025493E">
            <w:pPr>
              <w:pStyle w:val="western"/>
              <w:spacing w:before="40" w:beforeAutospacing="0" w:after="40" w:afterAutospacing="0"/>
              <w:ind w:left="-170" w:right="170"/>
              <w:jc w:val="right"/>
              <w:rPr>
                <w:rFonts w:ascii="Arial" w:hAnsi="Arial" w:cs="Arial"/>
                <w:b w:val="0"/>
                <w:bCs w:val="0"/>
                <w:i w:val="0"/>
                <w:iCs w:val="0"/>
                <w:sz w:val="20"/>
                <w:szCs w:val="20"/>
              </w:rPr>
            </w:pPr>
            <w:r>
              <w:rPr>
                <w:rFonts w:ascii="Arial" w:hAnsi="Arial" w:cs="Arial"/>
                <w:b w:val="0"/>
                <w:bCs w:val="0"/>
                <w:i w:val="0"/>
                <w:iCs w:val="0"/>
                <w:sz w:val="20"/>
                <w:szCs w:val="20"/>
              </w:rPr>
              <w:t>376,86</w:t>
            </w:r>
          </w:p>
        </w:tc>
      </w:tr>
      <w:tr w:rsidR="0025493E" w14:paraId="53BE7CAC" w14:textId="77777777" w:rsidTr="0025493E">
        <w:trPr>
          <w:trHeight w:val="284"/>
        </w:trPr>
        <w:tc>
          <w:tcPr>
            <w:tcW w:w="1276" w:type="dxa"/>
            <w:tcBorders>
              <w:top w:val="single" w:sz="4" w:space="0" w:color="auto"/>
              <w:left w:val="single" w:sz="4" w:space="0" w:color="auto"/>
              <w:bottom w:val="single" w:sz="4" w:space="0" w:color="auto"/>
              <w:right w:val="single" w:sz="4" w:space="0" w:color="auto"/>
            </w:tcBorders>
            <w:vAlign w:val="center"/>
            <w:hideMark/>
          </w:tcPr>
          <w:p w14:paraId="62F02935" w14:textId="77777777" w:rsidR="0025493E" w:rsidRDefault="0025493E">
            <w:pPr>
              <w:spacing w:before="40" w:after="40"/>
              <w:ind w:right="-2"/>
              <w:jc w:val="center"/>
              <w:rPr>
                <w:rFonts w:cs="Arial"/>
                <w:szCs w:val="20"/>
              </w:rPr>
            </w:pPr>
            <w:r>
              <w:rPr>
                <w:szCs w:val="20"/>
              </w:rPr>
              <w:t>Setor - 2</w:t>
            </w:r>
          </w:p>
        </w:tc>
        <w:tc>
          <w:tcPr>
            <w:tcW w:w="1375" w:type="dxa"/>
            <w:tcBorders>
              <w:top w:val="single" w:sz="4" w:space="0" w:color="auto"/>
              <w:left w:val="single" w:sz="4" w:space="0" w:color="auto"/>
              <w:bottom w:val="single" w:sz="4" w:space="0" w:color="auto"/>
              <w:right w:val="single" w:sz="4" w:space="0" w:color="auto"/>
            </w:tcBorders>
            <w:vAlign w:val="center"/>
            <w:hideMark/>
          </w:tcPr>
          <w:p w14:paraId="3269B111" w14:textId="77777777" w:rsidR="0025493E" w:rsidRDefault="0025493E">
            <w:pPr>
              <w:pStyle w:val="western"/>
              <w:spacing w:before="40" w:beforeAutospacing="0" w:after="40" w:afterAutospacing="0"/>
              <w:ind w:left="-227" w:right="227"/>
              <w:jc w:val="right"/>
              <w:rPr>
                <w:rFonts w:ascii="Arial" w:hAnsi="Arial" w:cs="Arial"/>
                <w:b w:val="0"/>
                <w:bCs w:val="0"/>
                <w:i w:val="0"/>
                <w:iCs w:val="0"/>
                <w:sz w:val="20"/>
                <w:szCs w:val="20"/>
              </w:rPr>
            </w:pPr>
            <w:r>
              <w:rPr>
                <w:rFonts w:ascii="Arial" w:hAnsi="Arial" w:cs="Arial"/>
                <w:b w:val="0"/>
                <w:bCs w:val="0"/>
                <w:i w:val="0"/>
                <w:iCs w:val="0"/>
                <w:sz w:val="20"/>
                <w:szCs w:val="20"/>
              </w:rPr>
              <w:t>818</w:t>
            </w:r>
          </w:p>
        </w:tc>
        <w:tc>
          <w:tcPr>
            <w:tcW w:w="893" w:type="dxa"/>
            <w:tcBorders>
              <w:top w:val="single" w:sz="4" w:space="0" w:color="auto"/>
              <w:left w:val="single" w:sz="4" w:space="0" w:color="auto"/>
              <w:bottom w:val="single" w:sz="4" w:space="0" w:color="auto"/>
              <w:right w:val="single" w:sz="4" w:space="0" w:color="auto"/>
            </w:tcBorders>
            <w:vAlign w:val="center"/>
            <w:hideMark/>
          </w:tcPr>
          <w:p w14:paraId="1BBAB8B6" w14:textId="77777777" w:rsidR="0025493E" w:rsidRDefault="0025493E">
            <w:pPr>
              <w:pStyle w:val="western"/>
              <w:spacing w:before="40" w:beforeAutospacing="0" w:after="40" w:afterAutospacing="0"/>
              <w:ind w:left="-113" w:right="113"/>
              <w:jc w:val="right"/>
              <w:rPr>
                <w:rFonts w:ascii="Arial" w:hAnsi="Arial" w:cs="Arial"/>
                <w:b w:val="0"/>
                <w:bCs w:val="0"/>
                <w:i w:val="0"/>
                <w:iCs w:val="0"/>
                <w:sz w:val="20"/>
                <w:szCs w:val="20"/>
              </w:rPr>
            </w:pPr>
            <w:r>
              <w:rPr>
                <w:rFonts w:ascii="Arial" w:hAnsi="Arial" w:cs="Arial"/>
                <w:b w:val="0"/>
                <w:bCs w:val="0"/>
                <w:i w:val="0"/>
                <w:iCs w:val="0"/>
                <w:sz w:val="20"/>
                <w:szCs w:val="20"/>
              </w:rPr>
              <w:t>21</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54CE84B" w14:textId="77777777" w:rsidR="0025493E" w:rsidRDefault="0025493E">
            <w:pPr>
              <w:pStyle w:val="western"/>
              <w:spacing w:before="40" w:beforeAutospacing="0" w:after="40" w:afterAutospacing="0"/>
              <w:jc w:val="center"/>
              <w:rPr>
                <w:rFonts w:ascii="Arial" w:hAnsi="Arial" w:cs="Arial"/>
                <w:b w:val="0"/>
                <w:bCs w:val="0"/>
                <w:i w:val="0"/>
                <w:iCs w:val="0"/>
                <w:sz w:val="20"/>
                <w:szCs w:val="20"/>
              </w:rPr>
            </w:pPr>
            <w:r>
              <w:rPr>
                <w:rFonts w:ascii="Arial" w:hAnsi="Arial" w:cs="Arial"/>
                <w:b w:val="0"/>
                <w:bCs w:val="0"/>
                <w:i w:val="0"/>
                <w:iCs w:val="0"/>
                <w:sz w:val="20"/>
                <w:szCs w:val="20"/>
              </w:rPr>
              <w:t>5 a 30</w:t>
            </w:r>
          </w:p>
        </w:tc>
        <w:tc>
          <w:tcPr>
            <w:tcW w:w="993" w:type="dxa"/>
            <w:tcBorders>
              <w:top w:val="single" w:sz="4" w:space="0" w:color="auto"/>
              <w:left w:val="single" w:sz="4" w:space="0" w:color="auto"/>
              <w:bottom w:val="single" w:sz="4" w:space="0" w:color="auto"/>
              <w:right w:val="single" w:sz="4" w:space="0" w:color="auto"/>
            </w:tcBorders>
            <w:vAlign w:val="center"/>
            <w:hideMark/>
          </w:tcPr>
          <w:p w14:paraId="52787EB4" w14:textId="77777777" w:rsidR="0025493E" w:rsidRDefault="0025493E">
            <w:pPr>
              <w:pStyle w:val="western"/>
              <w:spacing w:before="40" w:beforeAutospacing="0" w:after="40" w:afterAutospacing="0"/>
              <w:ind w:left="-170" w:right="170"/>
              <w:jc w:val="right"/>
              <w:rPr>
                <w:rFonts w:ascii="Arial" w:hAnsi="Arial" w:cs="Arial"/>
                <w:b w:val="0"/>
                <w:bCs w:val="0"/>
                <w:i w:val="0"/>
                <w:iCs w:val="0"/>
                <w:sz w:val="20"/>
                <w:szCs w:val="20"/>
              </w:rPr>
            </w:pPr>
            <w:r>
              <w:rPr>
                <w:rFonts w:ascii="Arial" w:hAnsi="Arial" w:cs="Arial"/>
                <w:b w:val="0"/>
                <w:bCs w:val="0"/>
                <w:i w:val="0"/>
                <w:iCs w:val="0"/>
                <w:sz w:val="20"/>
                <w:szCs w:val="20"/>
              </w:rPr>
              <w:t>21</w:t>
            </w:r>
          </w:p>
        </w:tc>
        <w:tc>
          <w:tcPr>
            <w:tcW w:w="992" w:type="dxa"/>
            <w:tcBorders>
              <w:top w:val="single" w:sz="4" w:space="0" w:color="000000"/>
              <w:left w:val="single" w:sz="4" w:space="0" w:color="auto"/>
              <w:bottom w:val="single" w:sz="4" w:space="0" w:color="000000"/>
              <w:right w:val="single" w:sz="4" w:space="0" w:color="000000"/>
            </w:tcBorders>
            <w:vAlign w:val="center"/>
            <w:hideMark/>
          </w:tcPr>
          <w:p w14:paraId="73A1AA16" w14:textId="77777777" w:rsidR="0025493E" w:rsidRDefault="0025493E">
            <w:pPr>
              <w:pStyle w:val="western"/>
              <w:spacing w:before="40" w:beforeAutospacing="0" w:after="40" w:afterAutospacing="0"/>
              <w:ind w:left="-170" w:right="170"/>
              <w:jc w:val="right"/>
              <w:rPr>
                <w:rFonts w:ascii="Arial" w:hAnsi="Arial" w:cs="Arial"/>
                <w:b w:val="0"/>
                <w:bCs w:val="0"/>
                <w:i w:val="0"/>
                <w:iCs w:val="0"/>
                <w:sz w:val="20"/>
                <w:szCs w:val="20"/>
              </w:rPr>
            </w:pPr>
            <w:r>
              <w:rPr>
                <w:rFonts w:ascii="Arial" w:hAnsi="Arial" w:cs="Arial"/>
                <w:b w:val="0"/>
                <w:bCs w:val="0"/>
                <w:i w:val="0"/>
                <w:iCs w:val="0"/>
                <w:sz w:val="20"/>
                <w:szCs w:val="20"/>
              </w:rPr>
              <w:t>97</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1C070102" w14:textId="77777777" w:rsidR="0025493E" w:rsidRDefault="0025493E">
            <w:pPr>
              <w:pStyle w:val="western"/>
              <w:spacing w:before="40" w:beforeAutospacing="0" w:after="40" w:afterAutospacing="0"/>
              <w:ind w:left="-170" w:right="170"/>
              <w:jc w:val="right"/>
              <w:rPr>
                <w:rFonts w:ascii="Arial" w:hAnsi="Arial" w:cs="Arial"/>
                <w:b w:val="0"/>
                <w:bCs w:val="0"/>
                <w:i w:val="0"/>
                <w:iCs w:val="0"/>
                <w:sz w:val="20"/>
                <w:szCs w:val="20"/>
              </w:rPr>
            </w:pPr>
            <w:r>
              <w:rPr>
                <w:rFonts w:ascii="Arial" w:hAnsi="Arial" w:cs="Arial"/>
                <w:b w:val="0"/>
                <w:bCs w:val="0"/>
                <w:i w:val="0"/>
                <w:iCs w:val="0"/>
                <w:sz w:val="20"/>
                <w:szCs w:val="20"/>
              </w:rPr>
              <w:t>213,39</w:t>
            </w:r>
          </w:p>
        </w:tc>
      </w:tr>
      <w:tr w:rsidR="0025493E" w14:paraId="62E44537" w14:textId="77777777" w:rsidTr="0025493E">
        <w:trPr>
          <w:trHeight w:val="284"/>
        </w:trPr>
        <w:tc>
          <w:tcPr>
            <w:tcW w:w="1276" w:type="dxa"/>
            <w:tcBorders>
              <w:top w:val="single" w:sz="4" w:space="0" w:color="auto"/>
              <w:left w:val="single" w:sz="4" w:space="0" w:color="auto"/>
              <w:bottom w:val="single" w:sz="4" w:space="0" w:color="auto"/>
              <w:right w:val="single" w:sz="4" w:space="0" w:color="auto"/>
            </w:tcBorders>
            <w:vAlign w:val="center"/>
            <w:hideMark/>
          </w:tcPr>
          <w:p w14:paraId="4DC1AF3F" w14:textId="77777777" w:rsidR="0025493E" w:rsidRDefault="0025493E">
            <w:pPr>
              <w:spacing w:before="40" w:after="40"/>
              <w:ind w:right="-2"/>
              <w:jc w:val="center"/>
              <w:rPr>
                <w:rFonts w:cs="Arial"/>
                <w:szCs w:val="20"/>
              </w:rPr>
            </w:pPr>
            <w:r>
              <w:rPr>
                <w:szCs w:val="20"/>
              </w:rPr>
              <w:t>Setor - 3</w:t>
            </w:r>
          </w:p>
        </w:tc>
        <w:tc>
          <w:tcPr>
            <w:tcW w:w="1375" w:type="dxa"/>
            <w:tcBorders>
              <w:top w:val="single" w:sz="4" w:space="0" w:color="auto"/>
              <w:left w:val="single" w:sz="4" w:space="0" w:color="auto"/>
              <w:bottom w:val="single" w:sz="4" w:space="0" w:color="auto"/>
              <w:right w:val="single" w:sz="4" w:space="0" w:color="auto"/>
            </w:tcBorders>
            <w:vAlign w:val="center"/>
            <w:hideMark/>
          </w:tcPr>
          <w:p w14:paraId="1A6CD8C8" w14:textId="77777777" w:rsidR="0025493E" w:rsidRDefault="0025493E">
            <w:pPr>
              <w:pStyle w:val="western"/>
              <w:spacing w:before="40" w:beforeAutospacing="0" w:after="40" w:afterAutospacing="0"/>
              <w:ind w:left="-227" w:right="227"/>
              <w:jc w:val="right"/>
              <w:rPr>
                <w:rFonts w:ascii="Arial" w:hAnsi="Arial" w:cs="Arial"/>
                <w:b w:val="0"/>
                <w:bCs w:val="0"/>
                <w:i w:val="0"/>
                <w:iCs w:val="0"/>
                <w:sz w:val="20"/>
                <w:szCs w:val="20"/>
              </w:rPr>
            </w:pPr>
            <w:r>
              <w:rPr>
                <w:rFonts w:ascii="Arial" w:hAnsi="Arial" w:cs="Arial"/>
                <w:b w:val="0"/>
                <w:bCs w:val="0"/>
                <w:i w:val="0"/>
                <w:iCs w:val="0"/>
                <w:sz w:val="20"/>
                <w:szCs w:val="20"/>
              </w:rPr>
              <w:t>1.405</w:t>
            </w:r>
          </w:p>
        </w:tc>
        <w:tc>
          <w:tcPr>
            <w:tcW w:w="893" w:type="dxa"/>
            <w:tcBorders>
              <w:top w:val="single" w:sz="4" w:space="0" w:color="auto"/>
              <w:left w:val="single" w:sz="4" w:space="0" w:color="auto"/>
              <w:bottom w:val="single" w:sz="4" w:space="0" w:color="auto"/>
              <w:right w:val="single" w:sz="4" w:space="0" w:color="auto"/>
            </w:tcBorders>
            <w:vAlign w:val="center"/>
            <w:hideMark/>
          </w:tcPr>
          <w:p w14:paraId="5CC542C7" w14:textId="77777777" w:rsidR="0025493E" w:rsidRDefault="0025493E">
            <w:pPr>
              <w:pStyle w:val="western"/>
              <w:spacing w:before="40" w:beforeAutospacing="0" w:after="40" w:afterAutospacing="0"/>
              <w:ind w:left="-113" w:right="113"/>
              <w:jc w:val="right"/>
              <w:rPr>
                <w:rFonts w:ascii="Arial" w:hAnsi="Arial" w:cs="Arial"/>
                <w:b w:val="0"/>
                <w:bCs w:val="0"/>
                <w:i w:val="0"/>
                <w:iCs w:val="0"/>
                <w:sz w:val="20"/>
                <w:szCs w:val="20"/>
              </w:rPr>
            </w:pPr>
            <w:r>
              <w:rPr>
                <w:rFonts w:ascii="Arial" w:hAnsi="Arial" w:cs="Arial"/>
                <w:b w:val="0"/>
                <w:bCs w:val="0"/>
                <w:i w:val="0"/>
                <w:iCs w:val="0"/>
                <w:sz w:val="20"/>
                <w:szCs w:val="20"/>
              </w:rPr>
              <w:t>25</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69FA922" w14:textId="77777777" w:rsidR="0025493E" w:rsidRDefault="0025493E">
            <w:pPr>
              <w:pStyle w:val="western"/>
              <w:spacing w:before="40" w:beforeAutospacing="0" w:after="40" w:afterAutospacing="0"/>
              <w:jc w:val="center"/>
              <w:rPr>
                <w:rFonts w:ascii="Arial" w:hAnsi="Arial" w:cs="Arial"/>
                <w:b w:val="0"/>
                <w:bCs w:val="0"/>
                <w:i w:val="0"/>
                <w:iCs w:val="0"/>
                <w:sz w:val="20"/>
                <w:szCs w:val="20"/>
              </w:rPr>
            </w:pPr>
            <w:r>
              <w:rPr>
                <w:rFonts w:ascii="Arial" w:hAnsi="Arial" w:cs="Arial"/>
                <w:b w:val="0"/>
                <w:bCs w:val="0"/>
                <w:i w:val="0"/>
                <w:iCs w:val="0"/>
                <w:sz w:val="20"/>
                <w:szCs w:val="20"/>
              </w:rPr>
              <w:t>5 a 50</w:t>
            </w:r>
          </w:p>
        </w:tc>
        <w:tc>
          <w:tcPr>
            <w:tcW w:w="993" w:type="dxa"/>
            <w:tcBorders>
              <w:top w:val="single" w:sz="4" w:space="0" w:color="auto"/>
              <w:left w:val="single" w:sz="4" w:space="0" w:color="auto"/>
              <w:bottom w:val="single" w:sz="4" w:space="0" w:color="auto"/>
              <w:right w:val="single" w:sz="4" w:space="0" w:color="auto"/>
            </w:tcBorders>
            <w:vAlign w:val="center"/>
            <w:hideMark/>
          </w:tcPr>
          <w:p w14:paraId="062832DB" w14:textId="77777777" w:rsidR="0025493E" w:rsidRDefault="0025493E">
            <w:pPr>
              <w:pStyle w:val="western"/>
              <w:spacing w:before="40" w:beforeAutospacing="0" w:after="40" w:afterAutospacing="0"/>
              <w:ind w:left="-170" w:right="170"/>
              <w:jc w:val="right"/>
              <w:rPr>
                <w:rFonts w:ascii="Arial" w:hAnsi="Arial" w:cs="Arial"/>
                <w:b w:val="0"/>
                <w:bCs w:val="0"/>
                <w:i w:val="0"/>
                <w:iCs w:val="0"/>
                <w:sz w:val="20"/>
                <w:szCs w:val="20"/>
              </w:rPr>
            </w:pPr>
            <w:r>
              <w:rPr>
                <w:rFonts w:ascii="Arial" w:hAnsi="Arial" w:cs="Arial"/>
                <w:b w:val="0"/>
                <w:bCs w:val="0"/>
                <w:i w:val="0"/>
                <w:iCs w:val="0"/>
                <w:sz w:val="20"/>
                <w:szCs w:val="20"/>
              </w:rPr>
              <w:t>25</w:t>
            </w:r>
          </w:p>
        </w:tc>
        <w:tc>
          <w:tcPr>
            <w:tcW w:w="992" w:type="dxa"/>
            <w:tcBorders>
              <w:top w:val="single" w:sz="4" w:space="0" w:color="000000"/>
              <w:left w:val="single" w:sz="4" w:space="0" w:color="auto"/>
              <w:bottom w:val="single" w:sz="4" w:space="0" w:color="000000"/>
              <w:right w:val="single" w:sz="4" w:space="0" w:color="000000"/>
            </w:tcBorders>
            <w:vAlign w:val="center"/>
            <w:hideMark/>
          </w:tcPr>
          <w:p w14:paraId="4F33A332" w14:textId="77777777" w:rsidR="0025493E" w:rsidRDefault="0025493E">
            <w:pPr>
              <w:pStyle w:val="western"/>
              <w:spacing w:before="40" w:beforeAutospacing="0" w:after="40" w:afterAutospacing="0"/>
              <w:ind w:left="-170" w:right="170"/>
              <w:jc w:val="right"/>
              <w:rPr>
                <w:rFonts w:ascii="Arial" w:hAnsi="Arial" w:cs="Arial"/>
                <w:b w:val="0"/>
                <w:bCs w:val="0"/>
                <w:i w:val="0"/>
                <w:iCs w:val="0"/>
                <w:sz w:val="20"/>
                <w:szCs w:val="20"/>
              </w:rPr>
            </w:pPr>
            <w:r>
              <w:rPr>
                <w:rFonts w:ascii="Arial" w:hAnsi="Arial" w:cs="Arial"/>
                <w:b w:val="0"/>
                <w:bCs w:val="0"/>
                <w:i w:val="0"/>
                <w:iCs w:val="0"/>
                <w:sz w:val="20"/>
                <w:szCs w:val="20"/>
              </w:rPr>
              <w:t>153</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0B089261" w14:textId="77777777" w:rsidR="0025493E" w:rsidRDefault="0025493E">
            <w:pPr>
              <w:pStyle w:val="western"/>
              <w:spacing w:before="40" w:beforeAutospacing="0" w:after="40" w:afterAutospacing="0"/>
              <w:ind w:left="-170" w:right="170"/>
              <w:jc w:val="right"/>
              <w:rPr>
                <w:rFonts w:ascii="Arial" w:hAnsi="Arial" w:cs="Arial"/>
                <w:b w:val="0"/>
                <w:bCs w:val="0"/>
                <w:i w:val="0"/>
                <w:iCs w:val="0"/>
                <w:sz w:val="20"/>
                <w:szCs w:val="20"/>
              </w:rPr>
            </w:pPr>
            <w:r>
              <w:rPr>
                <w:rFonts w:ascii="Arial" w:hAnsi="Arial" w:cs="Arial"/>
                <w:b w:val="0"/>
                <w:bCs w:val="0"/>
                <w:i w:val="0"/>
                <w:iCs w:val="0"/>
                <w:sz w:val="20"/>
                <w:szCs w:val="20"/>
              </w:rPr>
              <w:t>423,80</w:t>
            </w:r>
          </w:p>
        </w:tc>
      </w:tr>
      <w:tr w:rsidR="0025493E" w14:paraId="12A5916E" w14:textId="77777777" w:rsidTr="0025493E">
        <w:trPr>
          <w:trHeight w:val="284"/>
        </w:trPr>
        <w:tc>
          <w:tcPr>
            <w:tcW w:w="1276" w:type="dxa"/>
            <w:tcBorders>
              <w:top w:val="single" w:sz="4" w:space="0" w:color="auto"/>
              <w:left w:val="single" w:sz="4" w:space="0" w:color="auto"/>
              <w:bottom w:val="single" w:sz="4" w:space="0" w:color="auto"/>
              <w:right w:val="single" w:sz="4" w:space="0" w:color="auto"/>
            </w:tcBorders>
            <w:vAlign w:val="center"/>
            <w:hideMark/>
          </w:tcPr>
          <w:p w14:paraId="6A402EBD" w14:textId="77777777" w:rsidR="0025493E" w:rsidRDefault="0025493E">
            <w:pPr>
              <w:spacing w:before="40" w:after="40"/>
              <w:ind w:right="-2"/>
              <w:jc w:val="center"/>
              <w:rPr>
                <w:rFonts w:cs="Arial"/>
                <w:szCs w:val="20"/>
              </w:rPr>
            </w:pPr>
            <w:r>
              <w:rPr>
                <w:szCs w:val="20"/>
              </w:rPr>
              <w:lastRenderedPageBreak/>
              <w:t>Setor - 4</w:t>
            </w:r>
          </w:p>
        </w:tc>
        <w:tc>
          <w:tcPr>
            <w:tcW w:w="1375" w:type="dxa"/>
            <w:tcBorders>
              <w:top w:val="single" w:sz="4" w:space="0" w:color="auto"/>
              <w:left w:val="single" w:sz="4" w:space="0" w:color="auto"/>
              <w:bottom w:val="single" w:sz="4" w:space="0" w:color="auto"/>
              <w:right w:val="single" w:sz="4" w:space="0" w:color="auto"/>
            </w:tcBorders>
            <w:vAlign w:val="center"/>
            <w:hideMark/>
          </w:tcPr>
          <w:p w14:paraId="3B4DE7BF" w14:textId="77777777" w:rsidR="0025493E" w:rsidRDefault="0025493E">
            <w:pPr>
              <w:pStyle w:val="western"/>
              <w:spacing w:before="40" w:beforeAutospacing="0" w:after="40" w:afterAutospacing="0"/>
              <w:ind w:left="-227" w:right="227"/>
              <w:jc w:val="right"/>
              <w:rPr>
                <w:rFonts w:ascii="Arial" w:hAnsi="Arial" w:cs="Arial"/>
                <w:b w:val="0"/>
                <w:bCs w:val="0"/>
                <w:i w:val="0"/>
                <w:iCs w:val="0"/>
                <w:sz w:val="20"/>
                <w:szCs w:val="20"/>
              </w:rPr>
            </w:pPr>
            <w:r>
              <w:rPr>
                <w:rFonts w:ascii="Arial" w:hAnsi="Arial" w:cs="Arial"/>
                <w:b w:val="0"/>
                <w:bCs w:val="0"/>
                <w:i w:val="0"/>
                <w:iCs w:val="0"/>
                <w:sz w:val="20"/>
                <w:szCs w:val="20"/>
              </w:rPr>
              <w:t>430</w:t>
            </w:r>
          </w:p>
        </w:tc>
        <w:tc>
          <w:tcPr>
            <w:tcW w:w="893" w:type="dxa"/>
            <w:tcBorders>
              <w:top w:val="single" w:sz="4" w:space="0" w:color="auto"/>
              <w:left w:val="single" w:sz="4" w:space="0" w:color="auto"/>
              <w:bottom w:val="single" w:sz="4" w:space="0" w:color="auto"/>
              <w:right w:val="single" w:sz="4" w:space="0" w:color="auto"/>
            </w:tcBorders>
            <w:vAlign w:val="center"/>
            <w:hideMark/>
          </w:tcPr>
          <w:p w14:paraId="36C0511F" w14:textId="77777777" w:rsidR="0025493E" w:rsidRDefault="0025493E">
            <w:pPr>
              <w:pStyle w:val="western"/>
              <w:spacing w:before="40" w:beforeAutospacing="0" w:after="40" w:afterAutospacing="0"/>
              <w:ind w:left="-113" w:right="113"/>
              <w:jc w:val="right"/>
              <w:rPr>
                <w:rFonts w:ascii="Arial" w:hAnsi="Arial" w:cs="Arial"/>
                <w:b w:val="0"/>
                <w:bCs w:val="0"/>
                <w:i w:val="0"/>
                <w:iCs w:val="0"/>
                <w:sz w:val="20"/>
                <w:szCs w:val="20"/>
              </w:rPr>
            </w:pPr>
            <w:r>
              <w:rPr>
                <w:rFonts w:ascii="Arial" w:hAnsi="Arial" w:cs="Arial"/>
                <w:b w:val="0"/>
                <w:bCs w:val="0"/>
                <w:i w:val="0"/>
                <w:iCs w:val="0"/>
                <w:sz w:val="20"/>
                <w:szCs w:val="20"/>
              </w:rPr>
              <w:t>14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AF4D7B9" w14:textId="77777777" w:rsidR="0025493E" w:rsidRDefault="0025493E">
            <w:pPr>
              <w:pStyle w:val="western"/>
              <w:spacing w:before="40" w:beforeAutospacing="0" w:after="40" w:afterAutospacing="0"/>
              <w:jc w:val="center"/>
              <w:rPr>
                <w:rFonts w:ascii="Arial" w:hAnsi="Arial" w:cs="Arial"/>
                <w:b w:val="0"/>
                <w:bCs w:val="0"/>
                <w:i w:val="0"/>
                <w:iCs w:val="0"/>
                <w:sz w:val="20"/>
                <w:szCs w:val="20"/>
              </w:rPr>
            </w:pPr>
            <w:r>
              <w:rPr>
                <w:rFonts w:ascii="Arial" w:hAnsi="Arial" w:cs="Arial"/>
                <w:b w:val="0"/>
                <w:bCs w:val="0"/>
                <w:i w:val="0"/>
                <w:iCs w:val="0"/>
                <w:sz w:val="20"/>
                <w:szCs w:val="20"/>
              </w:rPr>
              <w:t>7,5 a 30</w:t>
            </w:r>
          </w:p>
        </w:tc>
        <w:tc>
          <w:tcPr>
            <w:tcW w:w="993" w:type="dxa"/>
            <w:tcBorders>
              <w:top w:val="single" w:sz="4" w:space="0" w:color="auto"/>
              <w:left w:val="single" w:sz="4" w:space="0" w:color="auto"/>
              <w:bottom w:val="single" w:sz="4" w:space="0" w:color="auto"/>
              <w:right w:val="single" w:sz="4" w:space="0" w:color="auto"/>
            </w:tcBorders>
            <w:vAlign w:val="center"/>
            <w:hideMark/>
          </w:tcPr>
          <w:p w14:paraId="6E04964B" w14:textId="77777777" w:rsidR="0025493E" w:rsidRDefault="0025493E">
            <w:pPr>
              <w:pStyle w:val="western"/>
              <w:spacing w:before="40" w:beforeAutospacing="0" w:after="40" w:afterAutospacing="0"/>
              <w:ind w:left="-170" w:right="170"/>
              <w:jc w:val="right"/>
              <w:rPr>
                <w:rFonts w:ascii="Arial" w:hAnsi="Arial" w:cs="Arial"/>
                <w:b w:val="0"/>
                <w:bCs w:val="0"/>
                <w:i w:val="0"/>
                <w:iCs w:val="0"/>
                <w:sz w:val="20"/>
                <w:szCs w:val="20"/>
              </w:rPr>
            </w:pPr>
            <w:r>
              <w:rPr>
                <w:rFonts w:ascii="Arial" w:hAnsi="Arial" w:cs="Arial"/>
                <w:b w:val="0"/>
                <w:bCs w:val="0"/>
                <w:i w:val="0"/>
                <w:iCs w:val="0"/>
                <w:sz w:val="20"/>
                <w:szCs w:val="20"/>
              </w:rPr>
              <w:t>14</w:t>
            </w:r>
          </w:p>
        </w:tc>
        <w:tc>
          <w:tcPr>
            <w:tcW w:w="992" w:type="dxa"/>
            <w:tcBorders>
              <w:top w:val="single" w:sz="4" w:space="0" w:color="000000"/>
              <w:left w:val="single" w:sz="4" w:space="0" w:color="auto"/>
              <w:bottom w:val="single" w:sz="4" w:space="0" w:color="000000"/>
              <w:right w:val="single" w:sz="4" w:space="0" w:color="000000"/>
            </w:tcBorders>
            <w:vAlign w:val="center"/>
            <w:hideMark/>
          </w:tcPr>
          <w:p w14:paraId="41069D07" w14:textId="77777777" w:rsidR="0025493E" w:rsidRDefault="0025493E">
            <w:pPr>
              <w:pStyle w:val="western"/>
              <w:spacing w:before="40" w:beforeAutospacing="0" w:after="40" w:afterAutospacing="0"/>
              <w:ind w:left="-170" w:right="170"/>
              <w:jc w:val="right"/>
              <w:rPr>
                <w:rFonts w:ascii="Arial" w:hAnsi="Arial" w:cs="Arial"/>
                <w:b w:val="0"/>
                <w:bCs w:val="0"/>
                <w:i w:val="0"/>
                <w:iCs w:val="0"/>
                <w:sz w:val="20"/>
                <w:szCs w:val="20"/>
              </w:rPr>
            </w:pPr>
            <w:r>
              <w:rPr>
                <w:rFonts w:ascii="Arial" w:hAnsi="Arial" w:cs="Arial"/>
                <w:b w:val="0"/>
                <w:bCs w:val="0"/>
                <w:i w:val="0"/>
                <w:iCs w:val="0"/>
                <w:sz w:val="20"/>
                <w:szCs w:val="20"/>
              </w:rPr>
              <w:t>49</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35C2F108" w14:textId="77777777" w:rsidR="0025493E" w:rsidRDefault="0025493E">
            <w:pPr>
              <w:pStyle w:val="western"/>
              <w:spacing w:before="40" w:beforeAutospacing="0" w:after="40" w:afterAutospacing="0"/>
              <w:ind w:left="-170" w:right="170"/>
              <w:jc w:val="right"/>
              <w:rPr>
                <w:rFonts w:ascii="Arial" w:hAnsi="Arial" w:cs="Arial"/>
                <w:b w:val="0"/>
                <w:bCs w:val="0"/>
                <w:i w:val="0"/>
                <w:iCs w:val="0"/>
                <w:sz w:val="20"/>
                <w:szCs w:val="20"/>
              </w:rPr>
            </w:pPr>
            <w:r>
              <w:rPr>
                <w:rFonts w:ascii="Arial" w:hAnsi="Arial" w:cs="Arial"/>
                <w:b w:val="0"/>
                <w:bCs w:val="0"/>
                <w:i w:val="0"/>
                <w:iCs w:val="0"/>
                <w:sz w:val="20"/>
                <w:szCs w:val="20"/>
              </w:rPr>
              <w:t>128,85</w:t>
            </w:r>
          </w:p>
        </w:tc>
      </w:tr>
      <w:tr w:rsidR="0025493E" w14:paraId="76D57FCC" w14:textId="77777777" w:rsidTr="0025493E">
        <w:trPr>
          <w:trHeight w:val="284"/>
        </w:trPr>
        <w:tc>
          <w:tcPr>
            <w:tcW w:w="1276" w:type="dxa"/>
            <w:tcBorders>
              <w:top w:val="single" w:sz="4" w:space="0" w:color="auto"/>
              <w:left w:val="single" w:sz="4" w:space="0" w:color="auto"/>
              <w:bottom w:val="single" w:sz="4" w:space="0" w:color="auto"/>
              <w:right w:val="single" w:sz="4" w:space="0" w:color="auto"/>
            </w:tcBorders>
            <w:vAlign w:val="center"/>
            <w:hideMark/>
          </w:tcPr>
          <w:p w14:paraId="74C8F469" w14:textId="77777777" w:rsidR="0025493E" w:rsidRDefault="0025493E">
            <w:pPr>
              <w:pStyle w:val="western"/>
              <w:spacing w:before="40" w:beforeAutospacing="0" w:after="40" w:afterAutospacing="0"/>
              <w:ind w:right="-2"/>
              <w:jc w:val="center"/>
              <w:rPr>
                <w:rFonts w:ascii="Arial" w:hAnsi="Arial" w:cs="Arial"/>
                <w:b w:val="0"/>
                <w:bCs w:val="0"/>
                <w:i w:val="0"/>
                <w:iCs w:val="0"/>
                <w:sz w:val="20"/>
                <w:szCs w:val="20"/>
              </w:rPr>
            </w:pPr>
            <w:r>
              <w:rPr>
                <w:rFonts w:ascii="Arial" w:hAnsi="Arial" w:cs="Arial"/>
                <w:b w:val="0"/>
                <w:bCs w:val="0"/>
                <w:i w:val="0"/>
                <w:iCs w:val="0"/>
                <w:sz w:val="20"/>
                <w:szCs w:val="20"/>
              </w:rPr>
              <w:t>TOTAL</w:t>
            </w:r>
          </w:p>
        </w:tc>
        <w:tc>
          <w:tcPr>
            <w:tcW w:w="1375" w:type="dxa"/>
            <w:tcBorders>
              <w:top w:val="single" w:sz="4" w:space="0" w:color="auto"/>
              <w:left w:val="single" w:sz="4" w:space="0" w:color="auto"/>
              <w:bottom w:val="single" w:sz="4" w:space="0" w:color="auto"/>
              <w:right w:val="single" w:sz="4" w:space="0" w:color="auto"/>
            </w:tcBorders>
            <w:vAlign w:val="center"/>
            <w:hideMark/>
          </w:tcPr>
          <w:p w14:paraId="5C555CF9" w14:textId="77777777" w:rsidR="0025493E" w:rsidRDefault="0025493E">
            <w:pPr>
              <w:pStyle w:val="western"/>
              <w:spacing w:before="40" w:beforeAutospacing="0" w:after="40" w:afterAutospacing="0"/>
              <w:ind w:left="-227" w:right="227"/>
              <w:jc w:val="right"/>
              <w:rPr>
                <w:rFonts w:ascii="Arial" w:hAnsi="Arial" w:cs="Arial"/>
                <w:b w:val="0"/>
                <w:bCs w:val="0"/>
                <w:i w:val="0"/>
                <w:iCs w:val="0"/>
                <w:sz w:val="20"/>
                <w:szCs w:val="20"/>
              </w:rPr>
            </w:pPr>
            <w:r>
              <w:rPr>
                <w:rFonts w:ascii="Arial" w:hAnsi="Arial" w:cs="Arial"/>
                <w:b w:val="0"/>
                <w:bCs w:val="0"/>
                <w:i w:val="0"/>
                <w:iCs w:val="0"/>
                <w:sz w:val="20"/>
                <w:szCs w:val="20"/>
              </w:rPr>
              <w:t>6.930</w:t>
            </w:r>
          </w:p>
        </w:tc>
        <w:tc>
          <w:tcPr>
            <w:tcW w:w="893" w:type="dxa"/>
            <w:tcBorders>
              <w:top w:val="single" w:sz="4" w:space="0" w:color="auto"/>
              <w:left w:val="single" w:sz="4" w:space="0" w:color="auto"/>
              <w:bottom w:val="single" w:sz="4" w:space="0" w:color="auto"/>
              <w:right w:val="single" w:sz="4" w:space="0" w:color="auto"/>
            </w:tcBorders>
            <w:vAlign w:val="center"/>
            <w:hideMark/>
          </w:tcPr>
          <w:p w14:paraId="51DCADF9" w14:textId="77777777" w:rsidR="0025493E" w:rsidRDefault="0025493E">
            <w:pPr>
              <w:pStyle w:val="western"/>
              <w:spacing w:before="40" w:beforeAutospacing="0" w:after="40" w:afterAutospacing="0"/>
              <w:ind w:left="-113" w:right="113"/>
              <w:jc w:val="right"/>
              <w:rPr>
                <w:rFonts w:ascii="Arial" w:hAnsi="Arial" w:cs="Arial"/>
                <w:b w:val="0"/>
                <w:bCs w:val="0"/>
                <w:i w:val="0"/>
                <w:iCs w:val="0"/>
                <w:sz w:val="20"/>
                <w:szCs w:val="20"/>
              </w:rPr>
            </w:pPr>
            <w:r>
              <w:rPr>
                <w:rFonts w:ascii="Arial" w:hAnsi="Arial" w:cs="Arial"/>
                <w:b w:val="0"/>
                <w:bCs w:val="0"/>
                <w:i w:val="0"/>
                <w:iCs w:val="0"/>
                <w:sz w:val="20"/>
                <w:szCs w:val="20"/>
              </w:rPr>
              <w:t>134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A0B0A6B" w14:textId="77777777" w:rsidR="0025493E" w:rsidRDefault="0025493E">
            <w:pPr>
              <w:pStyle w:val="western"/>
              <w:spacing w:before="40" w:beforeAutospacing="0" w:after="40" w:afterAutospacing="0"/>
              <w:jc w:val="center"/>
              <w:rPr>
                <w:rFonts w:ascii="Arial" w:hAnsi="Arial" w:cs="Arial"/>
                <w:b w:val="0"/>
                <w:bCs w:val="0"/>
                <w:i w:val="0"/>
                <w:iCs w:val="0"/>
                <w:sz w:val="20"/>
                <w:szCs w:val="20"/>
              </w:rPr>
            </w:pPr>
            <w:r>
              <w:rPr>
                <w:rFonts w:ascii="Arial" w:hAnsi="Arial" w:cs="Arial"/>
                <w:b w:val="0"/>
                <w:bCs w:val="0"/>
                <w:i w:val="0"/>
                <w:iCs w:val="0"/>
                <w:sz w:val="20"/>
                <w:szCs w:val="20"/>
              </w:rPr>
              <w:t>3 a 60</w:t>
            </w:r>
          </w:p>
        </w:tc>
        <w:tc>
          <w:tcPr>
            <w:tcW w:w="993" w:type="dxa"/>
            <w:tcBorders>
              <w:top w:val="single" w:sz="4" w:space="0" w:color="auto"/>
              <w:left w:val="single" w:sz="4" w:space="0" w:color="auto"/>
              <w:bottom w:val="single" w:sz="4" w:space="0" w:color="auto"/>
              <w:right w:val="single" w:sz="4" w:space="0" w:color="auto"/>
            </w:tcBorders>
            <w:vAlign w:val="center"/>
            <w:hideMark/>
          </w:tcPr>
          <w:p w14:paraId="349B5FFF" w14:textId="77777777" w:rsidR="0025493E" w:rsidRDefault="0025493E">
            <w:pPr>
              <w:pStyle w:val="western"/>
              <w:spacing w:before="40" w:beforeAutospacing="0" w:after="40" w:afterAutospacing="0"/>
              <w:ind w:left="-170" w:right="170"/>
              <w:jc w:val="right"/>
              <w:rPr>
                <w:rFonts w:ascii="Arial" w:hAnsi="Arial" w:cs="Arial"/>
                <w:b w:val="0"/>
                <w:bCs w:val="0"/>
                <w:i w:val="0"/>
                <w:iCs w:val="0"/>
                <w:sz w:val="20"/>
                <w:szCs w:val="20"/>
              </w:rPr>
            </w:pPr>
            <w:r>
              <w:rPr>
                <w:rFonts w:ascii="Arial" w:hAnsi="Arial" w:cs="Arial"/>
                <w:b w:val="0"/>
                <w:bCs w:val="0"/>
                <w:i w:val="0"/>
                <w:iCs w:val="0"/>
                <w:sz w:val="20"/>
                <w:szCs w:val="20"/>
              </w:rPr>
              <w:t>134</w:t>
            </w:r>
          </w:p>
        </w:tc>
        <w:tc>
          <w:tcPr>
            <w:tcW w:w="992" w:type="dxa"/>
            <w:tcBorders>
              <w:top w:val="single" w:sz="4" w:space="0" w:color="000000"/>
              <w:left w:val="single" w:sz="4" w:space="0" w:color="auto"/>
              <w:bottom w:val="single" w:sz="4" w:space="0" w:color="000000"/>
              <w:right w:val="single" w:sz="4" w:space="0" w:color="000000"/>
            </w:tcBorders>
            <w:vAlign w:val="center"/>
            <w:hideMark/>
          </w:tcPr>
          <w:p w14:paraId="47BE8B29" w14:textId="77777777" w:rsidR="0025493E" w:rsidRDefault="0025493E">
            <w:pPr>
              <w:pStyle w:val="western"/>
              <w:spacing w:before="40" w:beforeAutospacing="0" w:after="40" w:afterAutospacing="0"/>
              <w:ind w:left="-170" w:right="170"/>
              <w:jc w:val="right"/>
              <w:rPr>
                <w:rFonts w:ascii="Arial" w:hAnsi="Arial" w:cs="Arial"/>
                <w:b w:val="0"/>
                <w:bCs w:val="0"/>
                <w:i w:val="0"/>
                <w:iCs w:val="0"/>
                <w:sz w:val="20"/>
                <w:szCs w:val="20"/>
              </w:rPr>
            </w:pPr>
            <w:r>
              <w:rPr>
                <w:rFonts w:ascii="Arial" w:hAnsi="Arial" w:cs="Arial"/>
                <w:b w:val="0"/>
                <w:bCs w:val="0"/>
                <w:i w:val="0"/>
                <w:iCs w:val="0"/>
                <w:sz w:val="20"/>
                <w:szCs w:val="20"/>
              </w:rPr>
              <w:t>701</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73ED6F58" w14:textId="77777777" w:rsidR="0025493E" w:rsidRDefault="0025493E">
            <w:pPr>
              <w:pStyle w:val="western"/>
              <w:spacing w:before="40" w:beforeAutospacing="0" w:after="40" w:afterAutospacing="0"/>
              <w:ind w:left="-170" w:right="170"/>
              <w:jc w:val="right"/>
              <w:rPr>
                <w:rFonts w:ascii="Arial" w:hAnsi="Arial" w:cs="Arial"/>
                <w:b w:val="0"/>
                <w:bCs w:val="0"/>
                <w:i w:val="0"/>
                <w:iCs w:val="0"/>
                <w:sz w:val="20"/>
                <w:szCs w:val="20"/>
              </w:rPr>
            </w:pPr>
            <w:r>
              <w:rPr>
                <w:rFonts w:ascii="Arial" w:hAnsi="Arial" w:cs="Arial"/>
                <w:b w:val="0"/>
                <w:bCs w:val="0"/>
                <w:i w:val="0"/>
                <w:iCs w:val="0"/>
                <w:sz w:val="20"/>
                <w:szCs w:val="20"/>
              </w:rPr>
              <w:t>1.857,00</w:t>
            </w:r>
          </w:p>
        </w:tc>
      </w:tr>
    </w:tbl>
    <w:p w14:paraId="7794A69F" w14:textId="77777777" w:rsidR="0025493E" w:rsidRDefault="0025493E" w:rsidP="0025493E">
      <w:pPr>
        <w:pStyle w:val="CODEVASF-Texto"/>
        <w:spacing w:before="180"/>
        <w:ind w:left="0"/>
        <w:rPr>
          <w:rFonts w:cs="Arial"/>
          <w:sz w:val="22"/>
          <w:szCs w:val="22"/>
        </w:rPr>
      </w:pPr>
      <w:r>
        <w:rPr>
          <w:rFonts w:cs="Arial"/>
          <w:sz w:val="22"/>
          <w:szCs w:val="22"/>
        </w:rPr>
        <w:t>As informações relativas à quantidade de lotes e de conjuntos motobombas, bem como de vazão e áreas irrigáveis totais dos lotes são importantes para fins de planejamento do processo produtivo dentro dos lotes coletivos, tendo em vista balancear as demandas hídricas e escalonar o plantio para evitar concentração de área no pico de demanda de irrigação, considerando que o volume de água disponível nas extremidades das linhas de adução é inelástico, a partir do limite.</w:t>
      </w:r>
    </w:p>
    <w:p w14:paraId="1CC92929" w14:textId="1359B012" w:rsidR="0025493E" w:rsidRDefault="00EF3226" w:rsidP="00871E85">
      <w:pPr>
        <w:numPr>
          <w:ilvl w:val="0"/>
          <w:numId w:val="35"/>
        </w:numPr>
        <w:spacing w:before="240"/>
        <w:ind w:left="397" w:hanging="397"/>
        <w:rPr>
          <w:sz w:val="22"/>
          <w:szCs w:val="22"/>
        </w:rPr>
      </w:pPr>
      <w:bookmarkStart w:id="23" w:name="_Hlk43134553"/>
      <w:r w:rsidRPr="00EF3226">
        <w:rPr>
          <w:b/>
          <w:sz w:val="24"/>
        </w:rPr>
        <w:t>INFORMAÇÕES</w:t>
      </w:r>
      <w:r>
        <w:rPr>
          <w:sz w:val="22"/>
          <w:szCs w:val="22"/>
        </w:rPr>
        <w:t xml:space="preserve"> </w:t>
      </w:r>
      <w:r w:rsidRPr="00EF3226">
        <w:rPr>
          <w:b/>
          <w:sz w:val="24"/>
        </w:rPr>
        <w:t>COMPLEMENTARES</w:t>
      </w:r>
    </w:p>
    <w:p w14:paraId="6C3CC60F" w14:textId="77777777" w:rsidR="0025493E" w:rsidRDefault="0025493E" w:rsidP="0025493E">
      <w:pPr>
        <w:pStyle w:val="western"/>
        <w:spacing w:before="60" w:beforeAutospacing="0" w:after="0" w:afterAutospacing="0"/>
        <w:jc w:val="both"/>
        <w:rPr>
          <w:rFonts w:ascii="Arial" w:hAnsi="Arial" w:cs="Arial"/>
          <w:b w:val="0"/>
          <w:bCs w:val="0"/>
          <w:i w:val="0"/>
          <w:iCs w:val="0"/>
          <w:sz w:val="22"/>
          <w:szCs w:val="22"/>
        </w:rPr>
      </w:pPr>
      <w:r>
        <w:rPr>
          <w:rFonts w:ascii="Arial" w:hAnsi="Arial" w:cs="Arial"/>
          <w:b w:val="0"/>
          <w:bCs w:val="0"/>
          <w:i w:val="0"/>
          <w:iCs w:val="0"/>
          <w:sz w:val="22"/>
          <w:szCs w:val="22"/>
        </w:rPr>
        <w:t>Após a conclusão do projeto Jacaré-</w:t>
      </w:r>
      <w:proofErr w:type="spellStart"/>
      <w:r>
        <w:rPr>
          <w:rFonts w:ascii="Arial" w:hAnsi="Arial" w:cs="Arial"/>
          <w:b w:val="0"/>
          <w:bCs w:val="0"/>
          <w:i w:val="0"/>
          <w:iCs w:val="0"/>
          <w:sz w:val="22"/>
          <w:szCs w:val="22"/>
        </w:rPr>
        <w:t>Curituba</w:t>
      </w:r>
      <w:proofErr w:type="spellEnd"/>
      <w:r>
        <w:rPr>
          <w:rFonts w:ascii="Arial" w:hAnsi="Arial" w:cs="Arial"/>
          <w:b w:val="0"/>
          <w:bCs w:val="0"/>
          <w:i w:val="0"/>
          <w:iCs w:val="0"/>
          <w:sz w:val="22"/>
          <w:szCs w:val="22"/>
        </w:rPr>
        <w:t xml:space="preserve">, cada um dos 80 (oitenta) lotes que foram equipados para a exploração da agricultura irrigada, que possui apenas uma unidade de bombeamento, foi concebido como </w:t>
      </w:r>
      <w:r>
        <w:rPr>
          <w:rFonts w:ascii="Arial" w:hAnsi="Arial" w:cs="Arial"/>
          <w:sz w:val="22"/>
          <w:szCs w:val="22"/>
        </w:rPr>
        <w:t>lote coletivo</w:t>
      </w:r>
      <w:r>
        <w:rPr>
          <w:rFonts w:ascii="Arial" w:hAnsi="Arial" w:cs="Arial"/>
          <w:b w:val="0"/>
          <w:bCs w:val="0"/>
          <w:i w:val="0"/>
          <w:iCs w:val="0"/>
          <w:sz w:val="22"/>
          <w:szCs w:val="22"/>
        </w:rPr>
        <w:t xml:space="preserve">, agrupando de 03 a 28 famílias, conforme o tamanho de sua área, de forma que a cada uma delas, foi destinado um módulo produtivo operacional de 2,72ha, em média, para desenvolver suas atividades produtivas. Com isso, cada integrante de um mesmo lote coletivo terá que operar o seu sistema de irrigação em perfeita sintonia com os demais, inclusive quando se tratar de cultivos diferentes, pois o sistema de bombeamento e distribuição da água é único para toda a área do lote irrigável. </w:t>
      </w:r>
    </w:p>
    <w:p w14:paraId="7287282E" w14:textId="77777777" w:rsidR="0025493E" w:rsidRDefault="0025493E" w:rsidP="0025493E">
      <w:pPr>
        <w:pStyle w:val="western"/>
        <w:spacing w:before="120" w:beforeAutospacing="0" w:after="0" w:afterAutospacing="0"/>
        <w:jc w:val="both"/>
        <w:rPr>
          <w:rFonts w:ascii="Arial" w:hAnsi="Arial" w:cs="Arial"/>
          <w:b w:val="0"/>
          <w:bCs w:val="0"/>
          <w:i w:val="0"/>
          <w:iCs w:val="0"/>
          <w:sz w:val="22"/>
          <w:szCs w:val="22"/>
        </w:rPr>
      </w:pPr>
      <w:r>
        <w:rPr>
          <w:rFonts w:ascii="Arial" w:hAnsi="Arial" w:cs="Arial"/>
          <w:b w:val="0"/>
          <w:bCs w:val="0"/>
          <w:i w:val="0"/>
          <w:iCs w:val="0"/>
          <w:sz w:val="22"/>
          <w:szCs w:val="22"/>
        </w:rPr>
        <w:t xml:space="preserve">Nesses lotes, verifica-se que os irrigantes se dedicam mais ao cultivo de espécies cujos produtos são de fácil comercialização na região, tais como: banana, maracujá, goiaba, melancia, quiabo, milho para “espiga”, abóbora etc., o que tende a dificultar a execução de um plano de exploração agrícola para o lote como um todo, em face da diversidade de culturas, cujos ciclos produtivos são diferentes e, por conseguinte, as fases fenológicas e respectivas demandas hídricas.    . </w:t>
      </w:r>
    </w:p>
    <w:p w14:paraId="227D9079" w14:textId="25EE7853" w:rsidR="0015297A" w:rsidRDefault="0025493E" w:rsidP="000F38CD">
      <w:pPr>
        <w:pStyle w:val="western"/>
        <w:spacing w:before="120" w:beforeAutospacing="0" w:after="0" w:afterAutospacing="0"/>
        <w:jc w:val="both"/>
        <w:rPr>
          <w:rFonts w:ascii="Arial" w:hAnsi="Arial" w:cs="Arial"/>
          <w:b w:val="0"/>
          <w:bCs w:val="0"/>
          <w:i w:val="0"/>
          <w:iCs w:val="0"/>
          <w:sz w:val="22"/>
          <w:szCs w:val="22"/>
        </w:rPr>
      </w:pPr>
      <w:r>
        <w:rPr>
          <w:rFonts w:ascii="Arial" w:hAnsi="Arial" w:cs="Arial"/>
          <w:b w:val="0"/>
          <w:bCs w:val="0"/>
          <w:i w:val="0"/>
          <w:iCs w:val="0"/>
          <w:sz w:val="22"/>
          <w:szCs w:val="22"/>
        </w:rPr>
        <w:t>No caso dos 54 lotes destinados à atividade pecuária, cada um equipado com módulo de irrigação por aspersão convencional, que varia de 1,5ha a 3,0ha, as decisões ficam a cargo de um só família beneficiária. Contudo, os lotes de pecuária captam água para irrigação das mesmas linhas de adução dos lotes em que a atividade original é a agricultura irrigada, e há informações de que alguns assentados nesses migraram para o cultivo de lavouras, inclusive, com ampliação de área. Isso é um fator complicador, uma vez que a disponibilidade de água para irrigação não é suficiente para a tender à expansão da área irrigável, sem a devida adaptação do projeto.</w:t>
      </w:r>
      <w:bookmarkEnd w:id="23"/>
    </w:p>
    <w:p w14:paraId="488ABE07" w14:textId="0DA8DD06" w:rsidR="000F38CD" w:rsidRDefault="000F38CD" w:rsidP="000F38CD">
      <w:pPr>
        <w:pStyle w:val="western"/>
        <w:spacing w:before="120" w:beforeAutospacing="0" w:after="0" w:afterAutospacing="0"/>
        <w:jc w:val="both"/>
        <w:rPr>
          <w:rFonts w:ascii="Arial" w:hAnsi="Arial" w:cs="Arial"/>
          <w:b w:val="0"/>
          <w:bCs w:val="0"/>
          <w:i w:val="0"/>
          <w:iCs w:val="0"/>
          <w:sz w:val="22"/>
          <w:szCs w:val="22"/>
        </w:rPr>
      </w:pPr>
    </w:p>
    <w:p w14:paraId="2233F7CA" w14:textId="5CCC420F" w:rsidR="000F38CD" w:rsidRDefault="000F38CD" w:rsidP="000F38CD">
      <w:pPr>
        <w:pStyle w:val="western"/>
        <w:spacing w:before="120" w:beforeAutospacing="0" w:after="0" w:afterAutospacing="0"/>
        <w:jc w:val="both"/>
        <w:rPr>
          <w:rFonts w:ascii="Arial" w:hAnsi="Arial" w:cs="Arial"/>
          <w:b w:val="0"/>
          <w:bCs w:val="0"/>
          <w:i w:val="0"/>
          <w:iCs w:val="0"/>
          <w:sz w:val="22"/>
          <w:szCs w:val="22"/>
        </w:rPr>
      </w:pPr>
    </w:p>
    <w:p w14:paraId="230F2FEA" w14:textId="16681981" w:rsidR="000F38CD" w:rsidRDefault="000F38CD" w:rsidP="000F38CD">
      <w:pPr>
        <w:pStyle w:val="western"/>
        <w:spacing w:before="120" w:beforeAutospacing="0" w:after="0" w:afterAutospacing="0"/>
        <w:jc w:val="both"/>
        <w:rPr>
          <w:rFonts w:ascii="Arial" w:hAnsi="Arial" w:cs="Arial"/>
          <w:b w:val="0"/>
          <w:bCs w:val="0"/>
          <w:i w:val="0"/>
          <w:iCs w:val="0"/>
          <w:sz w:val="22"/>
          <w:szCs w:val="22"/>
        </w:rPr>
      </w:pPr>
    </w:p>
    <w:p w14:paraId="32A73312" w14:textId="6184A11A" w:rsidR="000F38CD" w:rsidRDefault="000F38CD" w:rsidP="000F38CD">
      <w:pPr>
        <w:pStyle w:val="western"/>
        <w:spacing w:before="120" w:beforeAutospacing="0" w:after="0" w:afterAutospacing="0"/>
        <w:jc w:val="both"/>
        <w:rPr>
          <w:rFonts w:ascii="Arial" w:hAnsi="Arial" w:cs="Arial"/>
          <w:b w:val="0"/>
          <w:bCs w:val="0"/>
          <w:i w:val="0"/>
          <w:iCs w:val="0"/>
          <w:sz w:val="22"/>
          <w:szCs w:val="22"/>
        </w:rPr>
      </w:pPr>
    </w:p>
    <w:p w14:paraId="38253CE2" w14:textId="3C8DF2A6" w:rsidR="000F38CD" w:rsidRDefault="000F38CD" w:rsidP="000F38CD">
      <w:pPr>
        <w:pStyle w:val="western"/>
        <w:spacing w:before="120" w:beforeAutospacing="0" w:after="0" w:afterAutospacing="0"/>
        <w:jc w:val="both"/>
        <w:rPr>
          <w:rFonts w:ascii="Arial" w:hAnsi="Arial" w:cs="Arial"/>
          <w:b w:val="0"/>
          <w:bCs w:val="0"/>
          <w:i w:val="0"/>
          <w:iCs w:val="0"/>
          <w:sz w:val="22"/>
          <w:szCs w:val="22"/>
        </w:rPr>
      </w:pPr>
    </w:p>
    <w:p w14:paraId="2CA2A040" w14:textId="20960DDB" w:rsidR="000F38CD" w:rsidRDefault="000F38CD" w:rsidP="000F38CD">
      <w:pPr>
        <w:pStyle w:val="western"/>
        <w:spacing w:before="120" w:beforeAutospacing="0" w:after="0" w:afterAutospacing="0"/>
        <w:jc w:val="both"/>
        <w:rPr>
          <w:rFonts w:ascii="Arial" w:hAnsi="Arial" w:cs="Arial"/>
          <w:b w:val="0"/>
          <w:bCs w:val="0"/>
          <w:i w:val="0"/>
          <w:iCs w:val="0"/>
          <w:sz w:val="22"/>
          <w:szCs w:val="22"/>
        </w:rPr>
      </w:pPr>
    </w:p>
    <w:p w14:paraId="379E5497" w14:textId="7AE0C6CE" w:rsidR="000F38CD" w:rsidRDefault="000F38CD" w:rsidP="000F38CD">
      <w:pPr>
        <w:pStyle w:val="western"/>
        <w:spacing w:before="120" w:beforeAutospacing="0" w:after="0" w:afterAutospacing="0"/>
        <w:jc w:val="both"/>
        <w:rPr>
          <w:rFonts w:ascii="Arial" w:hAnsi="Arial" w:cs="Arial"/>
          <w:b w:val="0"/>
          <w:bCs w:val="0"/>
          <w:i w:val="0"/>
          <w:iCs w:val="0"/>
          <w:sz w:val="22"/>
          <w:szCs w:val="22"/>
        </w:rPr>
      </w:pPr>
    </w:p>
    <w:p w14:paraId="1C37CD31" w14:textId="29E2CF33" w:rsidR="000F38CD" w:rsidRDefault="000F38CD" w:rsidP="000F38CD">
      <w:pPr>
        <w:pStyle w:val="western"/>
        <w:spacing w:before="120" w:beforeAutospacing="0" w:after="0" w:afterAutospacing="0"/>
        <w:jc w:val="both"/>
        <w:rPr>
          <w:rFonts w:ascii="Arial" w:hAnsi="Arial" w:cs="Arial"/>
          <w:b w:val="0"/>
          <w:bCs w:val="0"/>
          <w:i w:val="0"/>
          <w:iCs w:val="0"/>
          <w:sz w:val="22"/>
          <w:szCs w:val="22"/>
        </w:rPr>
      </w:pPr>
    </w:p>
    <w:p w14:paraId="7D3396D7" w14:textId="33B43AA8" w:rsidR="000F38CD" w:rsidRDefault="000F38CD" w:rsidP="000F38CD">
      <w:pPr>
        <w:pStyle w:val="western"/>
        <w:spacing w:before="120" w:beforeAutospacing="0" w:after="0" w:afterAutospacing="0"/>
        <w:jc w:val="both"/>
        <w:rPr>
          <w:rFonts w:ascii="Arial" w:hAnsi="Arial" w:cs="Arial"/>
          <w:b w:val="0"/>
          <w:bCs w:val="0"/>
          <w:i w:val="0"/>
          <w:iCs w:val="0"/>
          <w:sz w:val="22"/>
          <w:szCs w:val="22"/>
        </w:rPr>
      </w:pPr>
    </w:p>
    <w:p w14:paraId="243B1DF8" w14:textId="77777777" w:rsidR="000F38CD" w:rsidRDefault="000F38CD" w:rsidP="000F38CD">
      <w:pPr>
        <w:pStyle w:val="western"/>
        <w:spacing w:before="120" w:beforeAutospacing="0" w:after="0" w:afterAutospacing="0"/>
        <w:jc w:val="both"/>
        <w:rPr>
          <w:rFonts w:ascii="Arial" w:hAnsi="Arial" w:cs="Arial"/>
          <w:b w:val="0"/>
          <w:bCs w:val="0"/>
          <w:i w:val="0"/>
          <w:iCs w:val="0"/>
          <w:sz w:val="22"/>
          <w:szCs w:val="22"/>
        </w:rPr>
      </w:pPr>
    </w:p>
    <w:p w14:paraId="442FB8CD" w14:textId="12FE2F3B" w:rsidR="000F38CD" w:rsidRDefault="000F38CD" w:rsidP="000F38CD">
      <w:pPr>
        <w:pStyle w:val="western"/>
        <w:spacing w:before="120" w:beforeAutospacing="0" w:after="0" w:afterAutospacing="0"/>
        <w:jc w:val="both"/>
        <w:rPr>
          <w:rFonts w:ascii="Arial" w:hAnsi="Arial" w:cs="Arial"/>
          <w:b w:val="0"/>
          <w:bCs w:val="0"/>
          <w:i w:val="0"/>
          <w:iCs w:val="0"/>
          <w:sz w:val="22"/>
          <w:szCs w:val="22"/>
        </w:rPr>
      </w:pPr>
    </w:p>
    <w:p w14:paraId="3C66A03C" w14:textId="480EFD97" w:rsidR="000F38CD" w:rsidRDefault="000F38CD" w:rsidP="000F38CD">
      <w:pPr>
        <w:pStyle w:val="western"/>
        <w:spacing w:before="120" w:beforeAutospacing="0" w:after="0" w:afterAutospacing="0"/>
        <w:jc w:val="both"/>
        <w:rPr>
          <w:rFonts w:ascii="Arial" w:hAnsi="Arial" w:cs="Arial"/>
          <w:b w:val="0"/>
          <w:bCs w:val="0"/>
          <w:i w:val="0"/>
          <w:iCs w:val="0"/>
          <w:sz w:val="22"/>
          <w:szCs w:val="22"/>
        </w:rPr>
      </w:pPr>
    </w:p>
    <w:p w14:paraId="0223596F" w14:textId="46A0694D" w:rsidR="000F38CD" w:rsidRDefault="000F38CD" w:rsidP="000F38CD">
      <w:pPr>
        <w:pStyle w:val="western"/>
        <w:spacing w:before="120" w:beforeAutospacing="0" w:after="0" w:afterAutospacing="0"/>
        <w:jc w:val="both"/>
        <w:rPr>
          <w:rFonts w:ascii="Arial" w:hAnsi="Arial" w:cs="Arial"/>
          <w:b w:val="0"/>
          <w:bCs w:val="0"/>
          <w:i w:val="0"/>
          <w:iCs w:val="0"/>
          <w:sz w:val="22"/>
          <w:szCs w:val="22"/>
        </w:rPr>
      </w:pPr>
    </w:p>
    <w:p w14:paraId="21F393D5" w14:textId="77777777" w:rsidR="008E7FE1" w:rsidRDefault="008E7FE1" w:rsidP="000F38CD">
      <w:pPr>
        <w:pStyle w:val="western"/>
        <w:spacing w:before="120" w:beforeAutospacing="0" w:after="0" w:afterAutospacing="0"/>
        <w:jc w:val="both"/>
        <w:rPr>
          <w:rFonts w:ascii="Arial" w:hAnsi="Arial" w:cs="Arial"/>
          <w:b w:val="0"/>
          <w:bCs w:val="0"/>
          <w:i w:val="0"/>
          <w:iCs w:val="0"/>
          <w:sz w:val="22"/>
          <w:szCs w:val="22"/>
        </w:rPr>
        <w:sectPr w:rsidR="008E7FE1" w:rsidSect="000C26CF">
          <w:headerReference w:type="default" r:id="rId11"/>
          <w:footerReference w:type="default" r:id="rId12"/>
          <w:footerReference w:type="first" r:id="rId13"/>
          <w:pgSz w:w="11906" w:h="16838"/>
          <w:pgMar w:top="426" w:right="849" w:bottom="709" w:left="1701" w:header="709" w:footer="709" w:gutter="0"/>
          <w:pgNumType w:start="51"/>
          <w:cols w:space="708"/>
          <w:titlePg/>
          <w:docGrid w:linePitch="360"/>
        </w:sectPr>
      </w:pPr>
    </w:p>
    <w:p w14:paraId="03F48720" w14:textId="302546E1" w:rsidR="0025493E" w:rsidRPr="008E7FE1" w:rsidRDefault="0025493E" w:rsidP="00784F2E">
      <w:pPr>
        <w:pStyle w:val="Ttulo1"/>
        <w:jc w:val="center"/>
      </w:pPr>
      <w:bookmarkStart w:id="24" w:name="_Toc49756936"/>
      <w:r w:rsidRPr="008E7FE1">
        <w:lastRenderedPageBreak/>
        <w:t>ANEXO I</w:t>
      </w:r>
      <w:r w:rsidR="00A95379">
        <w:t>V</w:t>
      </w:r>
      <w:r w:rsidRPr="008E7FE1">
        <w:t xml:space="preserve"> – ESPECIFICAÇÕES TÉCNICAS</w:t>
      </w:r>
      <w:bookmarkEnd w:id="24"/>
    </w:p>
    <w:p w14:paraId="56F0933E" w14:textId="77777777" w:rsidR="0025493E" w:rsidRPr="008E7FE1" w:rsidRDefault="0025493E" w:rsidP="00132026">
      <w:pPr>
        <w:pStyle w:val="Nivel10"/>
        <w:numPr>
          <w:ilvl w:val="0"/>
          <w:numId w:val="41"/>
        </w:numPr>
      </w:pPr>
      <w:r w:rsidRPr="008E7FE1">
        <w:t>INTRODUÇÃO</w:t>
      </w:r>
    </w:p>
    <w:p w14:paraId="664D8956" w14:textId="77777777" w:rsidR="0025493E" w:rsidRPr="008E7FE1" w:rsidRDefault="0025493E" w:rsidP="008E7FE1">
      <w:pPr>
        <w:tabs>
          <w:tab w:val="left" w:pos="709"/>
        </w:tabs>
        <w:spacing w:before="120" w:after="240"/>
        <w:ind w:left="426"/>
        <w:jc w:val="both"/>
      </w:pPr>
      <w:r w:rsidRPr="008E7FE1">
        <w:t>Os serviços públicos de ATER tem por MISSÃO: “Participar na promoção e animação de processos capazes de contribuir para a construção e execução de estratégias de desenvolvimento rural sustentável, centrado na expansão e fortalecimento da agricultura familiar e das suas organizações, por meio de metodologias educativas e participativas, integradas às dinâmicas locais, buscando viabilizar as condições para o exercício da cidadania e a melhoria da qualidade de vida da sociedade”.</w:t>
      </w:r>
    </w:p>
    <w:p w14:paraId="479AA3F3" w14:textId="77777777" w:rsidR="0025493E" w:rsidRPr="008E7FE1" w:rsidRDefault="0025493E" w:rsidP="008E7FE1">
      <w:pPr>
        <w:tabs>
          <w:tab w:val="left" w:pos="709"/>
        </w:tabs>
        <w:spacing w:before="120" w:after="240"/>
        <w:ind w:left="426"/>
        <w:jc w:val="both"/>
      </w:pPr>
      <w:r w:rsidRPr="008E7FE1">
        <w:t xml:space="preserve">Logicamente, a contratação dos serviços de ATER com recursos públicos pressupõe obediência à missão estabelecida para os serviços públicos, mesmo que sejam executados por empresa privada. </w:t>
      </w:r>
    </w:p>
    <w:p w14:paraId="129076D9" w14:textId="77777777" w:rsidR="0025493E" w:rsidRPr="008E7FE1" w:rsidRDefault="0025493E" w:rsidP="008E7FE1">
      <w:pPr>
        <w:tabs>
          <w:tab w:val="left" w:pos="709"/>
        </w:tabs>
        <w:spacing w:before="120" w:after="240"/>
        <w:ind w:left="426"/>
        <w:jc w:val="both"/>
      </w:pPr>
      <w:r w:rsidRPr="008E7FE1">
        <w:t xml:space="preserve">O objetivo geral dos serviços de ATER coincide com a sua missão, tal qual descrita acima. </w:t>
      </w:r>
    </w:p>
    <w:p w14:paraId="4B2C26F1" w14:textId="77777777" w:rsidR="0025493E" w:rsidRPr="008E7FE1" w:rsidRDefault="0025493E" w:rsidP="008E7FE1">
      <w:pPr>
        <w:tabs>
          <w:tab w:val="left" w:pos="709"/>
        </w:tabs>
        <w:spacing w:before="120" w:after="240"/>
        <w:ind w:left="426"/>
        <w:jc w:val="both"/>
      </w:pPr>
      <w:r w:rsidRPr="008E7FE1">
        <w:t>Considerando o ponto de vista das famílias beneficiárias, pode-se dizer que os serviços de ATER deve ser prestado com o objetivo de: contribuir para a melhoria da renda, da segurança alimentar e da diversificação da produção, para a manutenção e geração de novos postos de trabalho, em condições compatíveis com o equilíbrio ambiental e com os valores socioculturais dos grupos envolvidos.</w:t>
      </w:r>
    </w:p>
    <w:p w14:paraId="77DEC9A8" w14:textId="77777777" w:rsidR="0025493E" w:rsidRPr="008E7FE1" w:rsidRDefault="0025493E" w:rsidP="008E7FE1">
      <w:pPr>
        <w:tabs>
          <w:tab w:val="left" w:pos="709"/>
        </w:tabs>
        <w:spacing w:before="120" w:after="240"/>
        <w:ind w:left="426"/>
        <w:jc w:val="both"/>
      </w:pPr>
      <w:r w:rsidRPr="008E7FE1">
        <w:t>Então o conteúdo programático, os objetivos, geral e específicos, e a estratégia metodológica a ser desenvolvida deve manter coerência com a missão e os objetivos específicos dos serviços públicos de ATER.</w:t>
      </w:r>
    </w:p>
    <w:p w14:paraId="38EB37A1" w14:textId="14F593BA" w:rsidR="0025493E" w:rsidRPr="008E7FE1" w:rsidRDefault="0025493E" w:rsidP="008E7FE1">
      <w:pPr>
        <w:tabs>
          <w:tab w:val="left" w:pos="709"/>
        </w:tabs>
        <w:spacing w:before="120" w:after="240"/>
        <w:ind w:left="426"/>
        <w:jc w:val="both"/>
      </w:pPr>
      <w:r w:rsidRPr="008E7FE1">
        <w:t xml:space="preserve">No caso específico do </w:t>
      </w:r>
      <w:r w:rsidR="00C05425" w:rsidRPr="008E7FE1">
        <w:t>Projeto Público</w:t>
      </w:r>
      <w:r w:rsidRPr="008E7FE1">
        <w:t xml:space="preserve"> de Irrigação Jacaré-</w:t>
      </w:r>
      <w:proofErr w:type="spellStart"/>
      <w:r w:rsidRPr="008E7FE1">
        <w:t>Curituba</w:t>
      </w:r>
      <w:proofErr w:type="spellEnd"/>
      <w:r w:rsidRPr="008E7FE1">
        <w:t>, que tem um público cativo, com suas condições de exploração diferenciada dos demais pequenos produtores rurais da região onde está inserido, além das peculiaridades do sistema de irrigação e da distribuição da população assentada, este Termo de Referência estabelece uma orientação básica para forma de execução, conteúdo técnico e metodologia de atuação, a serem adotados na prestação dos serviços de ATER, considerando os fatores de produção disponíveis, o perfil das famílias irrigantes, e as possibilidades de melhoria dos padrões tecnológicos atuais.</w:t>
      </w:r>
    </w:p>
    <w:p w14:paraId="32C1F03C" w14:textId="77777777" w:rsidR="0025493E" w:rsidRPr="008E7FE1" w:rsidRDefault="0025493E" w:rsidP="008E7FE1">
      <w:pPr>
        <w:tabs>
          <w:tab w:val="left" w:pos="709"/>
        </w:tabs>
        <w:spacing w:before="120" w:after="240"/>
        <w:ind w:left="426"/>
        <w:jc w:val="both"/>
      </w:pPr>
      <w:r w:rsidRPr="008E7FE1">
        <w:t>A definição da forma de execução, do conteúdo técnico e da metodologia de atuação da equipe de ATER está baseada nos pressupostos básicos e nas diretrizes descrito a seguir.</w:t>
      </w:r>
    </w:p>
    <w:p w14:paraId="5529F1FB" w14:textId="77777777" w:rsidR="0025493E" w:rsidRPr="008E7FE1" w:rsidRDefault="0025493E" w:rsidP="008E7FE1">
      <w:pPr>
        <w:pStyle w:val="Nivel10"/>
      </w:pPr>
      <w:r w:rsidRPr="008E7FE1">
        <w:t>PRESSUPOSTOS BÁSICOS</w:t>
      </w:r>
    </w:p>
    <w:p w14:paraId="45350F43" w14:textId="77777777" w:rsidR="0025493E" w:rsidRPr="008E7FE1" w:rsidRDefault="0025493E" w:rsidP="00066647">
      <w:pPr>
        <w:pStyle w:val="Nivel2"/>
      </w:pPr>
      <w:r w:rsidRPr="008E7FE1">
        <w:t xml:space="preserve">As linhas de atuação e a metodologia a serem programadas para a execução dos serviços de ATER devem considerar os seguintes pressupostos básicos:  </w:t>
      </w:r>
    </w:p>
    <w:p w14:paraId="1F975874" w14:textId="77777777" w:rsidR="0025493E" w:rsidRPr="008E7FE1" w:rsidRDefault="0025493E" w:rsidP="00066647">
      <w:pPr>
        <w:pStyle w:val="Nivel3"/>
      </w:pPr>
      <w:r w:rsidRPr="008E7FE1">
        <w:t xml:space="preserve">Os serviços de assistência técnica e extensão rural funcionam como intermediação entre a produção de conhecimento técnico pelas instituições de pesquisa e a exploração dos lotes irrigáveis. </w:t>
      </w:r>
    </w:p>
    <w:p w14:paraId="0C292F30" w14:textId="77777777" w:rsidR="0025493E" w:rsidRPr="008E7FE1" w:rsidRDefault="0025493E" w:rsidP="00066647">
      <w:pPr>
        <w:pStyle w:val="Nivel3"/>
      </w:pPr>
      <w:r w:rsidRPr="008E7FE1">
        <w:t>A apropriação de novas tecnologias ocorre de forma gradual e absorvente, considerando os recursos disponíveis nas unidades de produção. As práticas agrícolas que preservam e/ou recuperam o meio ambiente têm prioridade na programação de ATER, observando, sempre, equilíbrio entre a renda agrícola da unidade de produção e o uso sustentável dos recursos naturais.</w:t>
      </w:r>
    </w:p>
    <w:p w14:paraId="2303FE22" w14:textId="77777777" w:rsidR="0025493E" w:rsidRPr="008E7FE1" w:rsidRDefault="0025493E" w:rsidP="00066647">
      <w:pPr>
        <w:pStyle w:val="Nivel3"/>
      </w:pPr>
      <w:r w:rsidRPr="008E7FE1">
        <w:t>Os extensionistas desenvolvem junto com os produtores rurais, meios para incorporação gradual de resultados promissores das pesquisas das universidades e das indústrias, numa relação dialógica de troca de saberes.</w:t>
      </w:r>
    </w:p>
    <w:p w14:paraId="6B3932F1" w14:textId="77777777" w:rsidR="0025493E" w:rsidRPr="008E7FE1" w:rsidRDefault="0025493E" w:rsidP="00066647">
      <w:pPr>
        <w:pStyle w:val="Nivel3"/>
      </w:pPr>
      <w:r w:rsidRPr="008E7FE1">
        <w:t>Tendo em vista o tamanho da equipe de ATER, os lotes coletivos de agricultura irrigada e os lotes de pecuária são as unidades básicas de atuação, tendo seus representantes como o público de interação direta e de articulação das ações com os demais ocupantes.</w:t>
      </w:r>
    </w:p>
    <w:p w14:paraId="0C644A87" w14:textId="22826A75" w:rsidR="0025493E" w:rsidRPr="008E7FE1" w:rsidRDefault="0025493E" w:rsidP="00066647">
      <w:pPr>
        <w:pStyle w:val="Nivel3"/>
      </w:pPr>
      <w:r w:rsidRPr="008E7FE1">
        <w:t xml:space="preserve">A organização da produção será consolidada por lote, por linha de adução, por setor de loteamento e no </w:t>
      </w:r>
      <w:r w:rsidR="00A93DEA" w:rsidRPr="008E7FE1">
        <w:t>p</w:t>
      </w:r>
      <w:r w:rsidR="00C05425" w:rsidRPr="008E7FE1">
        <w:t xml:space="preserve">rojeto </w:t>
      </w:r>
      <w:r w:rsidR="00A93DEA" w:rsidRPr="008E7FE1">
        <w:t>p</w:t>
      </w:r>
      <w:r w:rsidR="00C05425" w:rsidRPr="008E7FE1">
        <w:t>úblico</w:t>
      </w:r>
      <w:r w:rsidRPr="008E7FE1">
        <w:t xml:space="preserve"> </w:t>
      </w:r>
      <w:r w:rsidR="00A93DEA" w:rsidRPr="008E7FE1">
        <w:t>de irrigação</w:t>
      </w:r>
      <w:r w:rsidRPr="008E7FE1">
        <w:t>, tomando como base, a disponibilidade de vazão em cada ponto de captação de água para irrigação.</w:t>
      </w:r>
    </w:p>
    <w:p w14:paraId="7E8BE3FF" w14:textId="77777777" w:rsidR="0025493E" w:rsidRPr="008E7FE1" w:rsidRDefault="0025493E" w:rsidP="00066647">
      <w:pPr>
        <w:pStyle w:val="Nivel3"/>
      </w:pPr>
      <w:r w:rsidRPr="008E7FE1">
        <w:t xml:space="preserve">O conteúdo programático (técnico e gerencial) será fundamentado nas culturas incluídas no plano anual de cultivo para cada tipo de lote irrigável, definido com a participação dos produtores, nas atividades do processo de produção e comercialização agrícola, bem como </w:t>
      </w:r>
      <w:r w:rsidRPr="008E7FE1">
        <w:lastRenderedPageBreak/>
        <w:t>nas ações de organização sociais dos irrigantes para resolução de problemas das unidades produtivas.</w:t>
      </w:r>
    </w:p>
    <w:p w14:paraId="57B6AE5D" w14:textId="77777777" w:rsidR="0025493E" w:rsidRPr="008E7FE1" w:rsidRDefault="0025493E" w:rsidP="00066647">
      <w:pPr>
        <w:pStyle w:val="Nivel10"/>
      </w:pPr>
      <w:r w:rsidRPr="008E7FE1">
        <w:t>DIRETRIZES DE ATUAÇÃO</w:t>
      </w:r>
    </w:p>
    <w:p w14:paraId="164C0206" w14:textId="77777777" w:rsidR="0025493E" w:rsidRPr="008E7FE1" w:rsidRDefault="0025493E" w:rsidP="00066647">
      <w:pPr>
        <w:pStyle w:val="Nivel2"/>
      </w:pPr>
      <w:r w:rsidRPr="008E7FE1">
        <w:t>A equipe de ATER deverá programar e desenvolver suas ações, observando, sempre que possível, as seguintes diretrizes de atuação:</w:t>
      </w:r>
    </w:p>
    <w:p w14:paraId="7CF66AA8" w14:textId="77777777" w:rsidR="0025493E" w:rsidRPr="008E7FE1" w:rsidRDefault="0025493E" w:rsidP="00066647">
      <w:pPr>
        <w:pStyle w:val="Nivel3"/>
      </w:pPr>
      <w:r w:rsidRPr="008E7FE1">
        <w:t>Elaborar o plano de exploração dos lotes coletivos e individuais vinculados a cada linha de adução, com a participação efetiva dos representantes dos produtores assentados.</w:t>
      </w:r>
    </w:p>
    <w:p w14:paraId="14669E01" w14:textId="289E8889" w:rsidR="0025493E" w:rsidRPr="008E7FE1" w:rsidRDefault="0025493E" w:rsidP="00066647">
      <w:pPr>
        <w:pStyle w:val="Nivel3"/>
      </w:pPr>
      <w:r w:rsidRPr="008E7FE1">
        <w:t xml:space="preserve">Mobilizar produtores para discussão de causas e resolução de problemas comuns do </w:t>
      </w:r>
      <w:r w:rsidR="00A93DEA" w:rsidRPr="008E7FE1">
        <w:t>p</w:t>
      </w:r>
      <w:r w:rsidR="00C05425" w:rsidRPr="008E7FE1">
        <w:t xml:space="preserve">rojeto </w:t>
      </w:r>
      <w:r w:rsidR="00A93DEA" w:rsidRPr="008E7FE1">
        <w:t>p</w:t>
      </w:r>
      <w:r w:rsidR="00C05425" w:rsidRPr="008E7FE1">
        <w:t>úblico</w:t>
      </w:r>
      <w:r w:rsidRPr="008E7FE1">
        <w:t xml:space="preserve"> de irrigação, com conhecimento antecipado da situação e das condições para atendimento das demandas. </w:t>
      </w:r>
    </w:p>
    <w:p w14:paraId="3FC8404A" w14:textId="77777777" w:rsidR="0025493E" w:rsidRPr="008E7FE1" w:rsidRDefault="0025493E" w:rsidP="00066647">
      <w:pPr>
        <w:pStyle w:val="Nivel3"/>
      </w:pPr>
      <w:r w:rsidRPr="008E7FE1">
        <w:t xml:space="preserve">Mobilizar produtores representantes de lotes coletivos, por setor ou por linha de adução, para discussão de problemas comuns e definição das respectivas soluções. </w:t>
      </w:r>
    </w:p>
    <w:p w14:paraId="00572C01" w14:textId="77777777" w:rsidR="0025493E" w:rsidRPr="008E7FE1" w:rsidRDefault="0025493E" w:rsidP="00066647">
      <w:pPr>
        <w:pStyle w:val="Nivel3"/>
      </w:pPr>
      <w:r w:rsidRPr="008E7FE1">
        <w:t>Executar serviços de ATER com base em um plano anual de atuação elaborado com a participação direta de representantes dos produtores assentados em todos os lotes, individuais e coletivos, e de representante da CONTRATANTE.</w:t>
      </w:r>
    </w:p>
    <w:p w14:paraId="2B3FE307" w14:textId="116ED66F" w:rsidR="0025493E" w:rsidRPr="008E7FE1" w:rsidRDefault="0025493E" w:rsidP="00066647">
      <w:pPr>
        <w:pStyle w:val="Nivel3"/>
      </w:pPr>
      <w:r w:rsidRPr="008E7FE1">
        <w:t xml:space="preserve">Desenvolver ações relativas ao processo produtivo com base na cadeia produtiva das culturas praticadas na área de interesse do </w:t>
      </w:r>
      <w:r w:rsidR="00A93DEA" w:rsidRPr="008E7FE1">
        <w:t>projeto público</w:t>
      </w:r>
      <w:r w:rsidRPr="008E7FE1">
        <w:t xml:space="preserve"> de irrigação, ou seja, procurando orientar a atuação com uma visão sistêmica da exploração das unidades produtivas.</w:t>
      </w:r>
    </w:p>
    <w:p w14:paraId="4CF55404" w14:textId="77777777" w:rsidR="0025493E" w:rsidRPr="008E7FE1" w:rsidRDefault="0025493E" w:rsidP="00066647">
      <w:pPr>
        <w:pStyle w:val="Nivel3"/>
      </w:pPr>
      <w:r w:rsidRPr="008E7FE1">
        <w:t>Monitorar o processo produtivo e os fatos que interferem na operação dos lotes irrigáveis de forma permanente, registrando os dados importantes.</w:t>
      </w:r>
    </w:p>
    <w:p w14:paraId="7AA508D2" w14:textId="7FBCF6E3" w:rsidR="0025493E" w:rsidRPr="008E7FE1" w:rsidRDefault="0025493E" w:rsidP="00066647">
      <w:pPr>
        <w:pStyle w:val="Nivel3"/>
      </w:pPr>
      <w:r w:rsidRPr="008E7FE1">
        <w:t xml:space="preserve">Desenvolver ações relativas à organização social dos irrigantes com foco na necessidade de consolidar as entidades associativas existentes no </w:t>
      </w:r>
      <w:r w:rsidR="00A93DEA" w:rsidRPr="008E7FE1">
        <w:t>projeto público</w:t>
      </w:r>
      <w:r w:rsidRPr="008E7FE1">
        <w:t>, transformando-as em instrumentos eficientes de apoio à resolução de problemas que afetam a exploração das unidades produtivas e o bem estar das famílias assentadas.</w:t>
      </w:r>
    </w:p>
    <w:p w14:paraId="28506BA8" w14:textId="77777777" w:rsidR="0025493E" w:rsidRPr="008E7FE1" w:rsidRDefault="0025493E" w:rsidP="003A0C0B">
      <w:pPr>
        <w:pStyle w:val="Nivel10"/>
      </w:pPr>
      <w:r w:rsidRPr="008E7FE1">
        <w:t>FORMA DE EXECUÇÃO DO OBJETO</w:t>
      </w:r>
    </w:p>
    <w:p w14:paraId="303EE02D" w14:textId="0F5869A4" w:rsidR="0025493E" w:rsidRPr="008E7FE1" w:rsidRDefault="0025493E" w:rsidP="003A0C0B">
      <w:pPr>
        <w:tabs>
          <w:tab w:val="left" w:pos="709"/>
        </w:tabs>
        <w:spacing w:before="120" w:after="240"/>
        <w:ind w:left="426"/>
        <w:jc w:val="both"/>
      </w:pPr>
      <w:r w:rsidRPr="008E7FE1">
        <w:t xml:space="preserve">O OBJETO licitação se constitui, basicamente, da prestação de serviços de assistência técnica e extensão rural (ATER) às 701 famílias assentadas no </w:t>
      </w:r>
      <w:r w:rsidR="00C05425" w:rsidRPr="008E7FE1">
        <w:t>Projeto Público</w:t>
      </w:r>
      <w:r w:rsidRPr="008E7FE1">
        <w:t xml:space="preserve"> de Irrigação Jacaré-</w:t>
      </w:r>
      <w:proofErr w:type="spellStart"/>
      <w:r w:rsidRPr="008E7FE1">
        <w:t>Curituba</w:t>
      </w:r>
      <w:proofErr w:type="spellEnd"/>
      <w:r w:rsidRPr="008E7FE1">
        <w:t>, localizado na região do Sertão do estado de Sergipe, utilizando metodologia participativa, compartilhando ações com outras instituições públicas e privadas que atuam na região, e difundindo técnicas e processos apropriados, ou em fase de adaptação, com vistas à melhoria de renda das famílias assentadas.</w:t>
      </w:r>
    </w:p>
    <w:p w14:paraId="772AF782" w14:textId="4C3A1512" w:rsidR="0025493E" w:rsidRPr="008E7FE1" w:rsidRDefault="0025493E" w:rsidP="003A0C0B">
      <w:pPr>
        <w:tabs>
          <w:tab w:val="left" w:pos="709"/>
        </w:tabs>
        <w:spacing w:before="120" w:after="240"/>
        <w:ind w:left="426"/>
        <w:jc w:val="both"/>
      </w:pPr>
      <w:r w:rsidRPr="008E7FE1">
        <w:t xml:space="preserve">Os serviços deverão ser prestados aos beneficiários, necessariamente no âmbito do </w:t>
      </w:r>
      <w:r w:rsidR="00A93DEA" w:rsidRPr="008E7FE1">
        <w:t>projeto público</w:t>
      </w:r>
      <w:r w:rsidRPr="008E7FE1">
        <w:t xml:space="preserve"> de irrigação e, prioritariamente, dentro dos lotes irrigáveis, em conformidade com as especificações técnicas, condições e exigências constante deste Termo de Referência, e de eventuais demandas por parte da </w:t>
      </w:r>
      <w:r w:rsidR="000D445C">
        <w:t>CODEVASF</w:t>
      </w:r>
      <w:r w:rsidRPr="008E7FE1">
        <w:t>, durante toda a vigência do contrato.</w:t>
      </w:r>
    </w:p>
    <w:p w14:paraId="46663C46" w14:textId="3900694F" w:rsidR="0025493E" w:rsidRPr="008E7FE1" w:rsidRDefault="0025493E" w:rsidP="003A0C0B">
      <w:pPr>
        <w:tabs>
          <w:tab w:val="left" w:pos="709"/>
        </w:tabs>
        <w:spacing w:before="120" w:after="240"/>
        <w:ind w:left="426"/>
        <w:jc w:val="both"/>
      </w:pPr>
      <w:r w:rsidRPr="008E7FE1">
        <w:t xml:space="preserve">Dado o tamanho reduzido da equipe de ATER, não há como exigir o atendimento sistemático de 701 famílias assentadas no </w:t>
      </w:r>
      <w:r w:rsidR="00C05425" w:rsidRPr="008E7FE1">
        <w:t>Projeto Público</w:t>
      </w:r>
      <w:r w:rsidRPr="008E7FE1">
        <w:t xml:space="preserve"> de </w:t>
      </w:r>
      <w:r w:rsidR="00A93DEA" w:rsidRPr="008E7FE1">
        <w:t>I</w:t>
      </w:r>
      <w:r w:rsidRPr="008E7FE1">
        <w:t>rrigação Jacaré-</w:t>
      </w:r>
      <w:proofErr w:type="spellStart"/>
      <w:r w:rsidRPr="008E7FE1">
        <w:t>Curituba</w:t>
      </w:r>
      <w:proofErr w:type="spellEnd"/>
      <w:r w:rsidRPr="008E7FE1">
        <w:t xml:space="preserve">, é uma relação técnico/público praticamente impossível de se alcançar. Portanto, para otimizar a atuação da equipe de ATER, os serviços serão desenvolvidos observando as seguintes formas de interação com o público-alvo: </w:t>
      </w:r>
    </w:p>
    <w:p w14:paraId="6DCDA295" w14:textId="0413952B" w:rsidR="0025493E" w:rsidRPr="008E7FE1" w:rsidRDefault="0025493E" w:rsidP="003A0C0B">
      <w:pPr>
        <w:pStyle w:val="Nivel2"/>
      </w:pPr>
      <w:r w:rsidRPr="008E7FE1">
        <w:t xml:space="preserve">Os lotes irrigáveis, coletivos e de pecuária, serão as unidades físicas mensuráveis onde os serviços de ATER serão prestados, tendo o seu representante como receptadores das orientações difundidas pela equipe técnica e multiplicadores, ou replicadores, do conteúdo assimilado entre os demais ocupantes do mesmo lote e de lotes vizinhos. Então, o público-alvo de prestação direta dos serviços de ATER será constituído de 134 produtores assentados representantes dos 134 lotes do </w:t>
      </w:r>
      <w:r w:rsidR="00A93DEA" w:rsidRPr="008E7FE1">
        <w:t>Projeto público</w:t>
      </w:r>
      <w:r w:rsidRPr="008E7FE1">
        <w:t xml:space="preserve"> de irrigação, os quais, eventualmente, serão os difusores naturais das práticas e dos conhecimentos técnicos entre os demais ocupantes dos respectivos lotes irrigáveis.</w:t>
      </w:r>
    </w:p>
    <w:p w14:paraId="04E31575" w14:textId="77777777" w:rsidR="0025493E" w:rsidRPr="008E7FE1" w:rsidRDefault="0025493E" w:rsidP="003A0C0B">
      <w:pPr>
        <w:pStyle w:val="Nivel2"/>
      </w:pPr>
      <w:r w:rsidRPr="008E7FE1">
        <w:lastRenderedPageBreak/>
        <w:t>Os produtores irrigantes serão separados em dois tipos de público-alvo, para efeito exclusivo da interação com a equipe de ATER no desenvolvimento de suas ações, a saber: um público cativo, cuja interação com a equipe técnica é programada, intensiva e de conteúdo técnico mais qualificado; e um público de interação pontual, eventual ou por demanda, para o qual o conteúdo tecnológico é diferenciado, com aspecto de aleatoriedade;</w:t>
      </w:r>
    </w:p>
    <w:p w14:paraId="16BAEF91" w14:textId="77777777" w:rsidR="0025493E" w:rsidRPr="008E7FE1" w:rsidRDefault="0025493E" w:rsidP="003A0C0B">
      <w:pPr>
        <w:pStyle w:val="Nivel2"/>
      </w:pPr>
      <w:r w:rsidRPr="008E7FE1">
        <w:t xml:space="preserve">A abrangência e a frequência da interação da equipe de ATER com os produtores que integram os tipos de público, caracterizados no item acima, será definida de acordo com a demanda e a disponibilidade dos extensionistas. </w:t>
      </w:r>
    </w:p>
    <w:p w14:paraId="1C853AC9" w14:textId="77777777" w:rsidR="0025493E" w:rsidRPr="008E7FE1" w:rsidRDefault="0025493E" w:rsidP="003A0C0B">
      <w:pPr>
        <w:pStyle w:val="Nivel2"/>
        <w:numPr>
          <w:ilvl w:val="0"/>
          <w:numId w:val="0"/>
        </w:numPr>
        <w:ind w:left="858"/>
      </w:pPr>
      <w:r w:rsidRPr="008E7FE1">
        <w:t>Contudo, deve ser garantido que a interação com o público cativo tenha frequência quinzenal ou mensal, dependendo das tarefas que estão em andamento e das necessidades de reforço de orientações técnicas. Para o público de interação pontual, ou eventual, a frequência depende das necessidades, demandas e de oportunidades da equipe de ATER. De qualquer forma, durante as visitas e reuniões técnicas com os produtores do público cativo, todos os produtores interessados podem ter acesso.</w:t>
      </w:r>
    </w:p>
    <w:p w14:paraId="3E2CF1D5" w14:textId="25503383" w:rsidR="0025493E" w:rsidRPr="008E7FE1" w:rsidRDefault="0025493E" w:rsidP="003A0C0B">
      <w:pPr>
        <w:pStyle w:val="Nivel10"/>
      </w:pPr>
      <w:r w:rsidRPr="008E7FE1">
        <w:t>CONTEÚDO PROGRAMÁTICO E METODOLOGIA DE EXECUÇÃO</w:t>
      </w:r>
    </w:p>
    <w:p w14:paraId="5D4656C9" w14:textId="0F9013B1" w:rsidR="0025493E" w:rsidRPr="008E7FE1" w:rsidRDefault="0025493E" w:rsidP="003A0C0B">
      <w:pPr>
        <w:pStyle w:val="Nivel2"/>
      </w:pPr>
      <w:r w:rsidRPr="008E7FE1">
        <w:t>LINHAS DE AÇÃO</w:t>
      </w:r>
    </w:p>
    <w:p w14:paraId="6E7C5820" w14:textId="77777777" w:rsidR="0025493E" w:rsidRPr="008E7FE1" w:rsidRDefault="0025493E" w:rsidP="003A0C0B">
      <w:pPr>
        <w:pStyle w:val="Nivel3"/>
      </w:pPr>
      <w:r w:rsidRPr="008E7FE1">
        <w:t>Organização social dos irrigantes</w:t>
      </w:r>
    </w:p>
    <w:p w14:paraId="334DAE2D" w14:textId="17A10E10" w:rsidR="0025493E" w:rsidRPr="008E7FE1" w:rsidRDefault="0025493E" w:rsidP="003A0C0B">
      <w:pPr>
        <w:pStyle w:val="Nivel3"/>
        <w:numPr>
          <w:ilvl w:val="0"/>
          <w:numId w:val="0"/>
        </w:numPr>
        <w:ind w:left="1224"/>
      </w:pPr>
      <w:r w:rsidRPr="008E7FE1">
        <w:t xml:space="preserve">Essa linha de ação tem como foco a consolidação das entidades associativas existentes no </w:t>
      </w:r>
      <w:r w:rsidR="00A93DEA" w:rsidRPr="008E7FE1">
        <w:t>p</w:t>
      </w:r>
      <w:r w:rsidR="00C05425" w:rsidRPr="008E7FE1">
        <w:t xml:space="preserve">rojeto </w:t>
      </w:r>
      <w:r w:rsidR="00A93DEA" w:rsidRPr="008E7FE1">
        <w:t>p</w:t>
      </w:r>
      <w:r w:rsidR="00C05425" w:rsidRPr="008E7FE1">
        <w:t>úblico</w:t>
      </w:r>
      <w:r w:rsidR="00A93DEA" w:rsidRPr="008E7FE1">
        <w:t xml:space="preserve"> de irrigação</w:t>
      </w:r>
      <w:r w:rsidRPr="008E7FE1">
        <w:t xml:space="preserve">, para transformá-las em instrumentos eficientes e eficazes de apoio à organização das atividades produtivas, sociais, políticas e culturais, dentro de sua área de abrangência, e à promoção da integração consciente e efetiva dos irrigantes com o Distrito de Irrigação. </w:t>
      </w:r>
    </w:p>
    <w:p w14:paraId="461FB336" w14:textId="3EF3DD7D" w:rsidR="0025493E" w:rsidRPr="008E7FE1" w:rsidRDefault="0025493E" w:rsidP="003A0C0B">
      <w:pPr>
        <w:pStyle w:val="Nivel3"/>
      </w:pPr>
      <w:r w:rsidRPr="008E7FE1">
        <w:t xml:space="preserve">Organização da exploração agrícola dos lotes irrigáveis e do </w:t>
      </w:r>
      <w:r w:rsidR="00C05425" w:rsidRPr="008E7FE1">
        <w:t>Projeto Público</w:t>
      </w:r>
      <w:r w:rsidR="00A93DEA" w:rsidRPr="008E7FE1">
        <w:t xml:space="preserve"> de Irrigação</w:t>
      </w:r>
      <w:r w:rsidRPr="008E7FE1">
        <w:t xml:space="preserve"> em geral </w:t>
      </w:r>
    </w:p>
    <w:p w14:paraId="492B07AB" w14:textId="77777777" w:rsidR="0025493E" w:rsidRPr="008E7FE1" w:rsidRDefault="0025493E" w:rsidP="003A0C0B">
      <w:pPr>
        <w:pStyle w:val="Nivel3"/>
        <w:numPr>
          <w:ilvl w:val="0"/>
          <w:numId w:val="0"/>
        </w:numPr>
        <w:ind w:left="1224"/>
      </w:pPr>
      <w:r w:rsidRPr="008E7FE1">
        <w:t>Essa linha de ação tem como finalidade, organizar o processo produtivo dos lotes irrigáveis, de modo a otimizar o uso dos recursos próprios disponíveis na unidade produtiva (área irrigável em operação, mão-de-obra familiar e capital de exploração) e equipamentos da infraestrutura de irrigação de uso comum disponíveis, visando o aumento da produção e da produtividade agrícola e do nível de ocupação da mão-de-obra rural disponível, e, por conseguinte, melhorar a renda das unidades de produção e condições de vida da população assentada.</w:t>
      </w:r>
    </w:p>
    <w:p w14:paraId="12D1F7ED" w14:textId="77777777" w:rsidR="0025493E" w:rsidRPr="008E7FE1" w:rsidRDefault="0025493E" w:rsidP="00D5275F">
      <w:pPr>
        <w:pStyle w:val="Nivel3"/>
      </w:pPr>
      <w:r w:rsidRPr="008E7FE1">
        <w:t>Apropriação de novos processos e técnicas agrícola</w:t>
      </w:r>
    </w:p>
    <w:p w14:paraId="1C20F98B" w14:textId="013394AF" w:rsidR="0025493E" w:rsidRPr="008E7FE1" w:rsidRDefault="0025493E" w:rsidP="00D5275F">
      <w:pPr>
        <w:pStyle w:val="Nivel3"/>
        <w:numPr>
          <w:ilvl w:val="0"/>
          <w:numId w:val="0"/>
        </w:numPr>
        <w:ind w:left="1224"/>
      </w:pPr>
      <w:r w:rsidRPr="008E7FE1">
        <w:t xml:space="preserve">Essa linha de ação tem o propósito de buscar novos processos e técnicas agrícolas, que ainda são desconhecidos dos produtores assentados no </w:t>
      </w:r>
      <w:r w:rsidR="00C05425" w:rsidRPr="008E7FE1">
        <w:t>Projeto Público</w:t>
      </w:r>
      <w:r w:rsidRPr="008E7FE1">
        <w:t xml:space="preserve"> de </w:t>
      </w:r>
      <w:r w:rsidR="00A93DEA" w:rsidRPr="008E7FE1">
        <w:t>I</w:t>
      </w:r>
      <w:r w:rsidRPr="008E7FE1">
        <w:t>rrigação Jacaré-</w:t>
      </w:r>
      <w:proofErr w:type="spellStart"/>
      <w:r w:rsidRPr="008E7FE1">
        <w:t>Curituba</w:t>
      </w:r>
      <w:proofErr w:type="spellEnd"/>
      <w:r w:rsidRPr="008E7FE1">
        <w:t>, que mostram resultados comprovados mais promissores do que o sistema tradicional praticado na região, para que sejam adaptados e apropriados para as condições locais.</w:t>
      </w:r>
    </w:p>
    <w:p w14:paraId="3812170C" w14:textId="61BC66DC" w:rsidR="0025493E" w:rsidRPr="008E7FE1" w:rsidRDefault="0025493E" w:rsidP="00D5275F">
      <w:pPr>
        <w:pStyle w:val="Nivel3"/>
        <w:numPr>
          <w:ilvl w:val="0"/>
          <w:numId w:val="0"/>
        </w:numPr>
        <w:ind w:left="1224"/>
      </w:pPr>
      <w:r w:rsidRPr="008E7FE1">
        <w:t xml:space="preserve">A apropriação de novos processos e técnicas agrícolas para as condições do </w:t>
      </w:r>
      <w:r w:rsidR="00C05425" w:rsidRPr="008E7FE1">
        <w:t>Projeto Público</w:t>
      </w:r>
      <w:r w:rsidRPr="008E7FE1">
        <w:t xml:space="preserve"> de Irrigação Jacaré-</w:t>
      </w:r>
      <w:proofErr w:type="spellStart"/>
      <w:r w:rsidRPr="008E7FE1">
        <w:t>Curituba</w:t>
      </w:r>
      <w:proofErr w:type="spellEnd"/>
      <w:r w:rsidRPr="008E7FE1">
        <w:t xml:space="preserve"> envolve a participação direta de produtores e o uso de instrumentos metodológicos complexos, bastante comum nos serviços de extensão rural, principalmente os seguintes: </w:t>
      </w:r>
    </w:p>
    <w:p w14:paraId="290B0120" w14:textId="77777777" w:rsidR="0025493E" w:rsidRPr="008E7FE1" w:rsidRDefault="0025493E" w:rsidP="00B80F76">
      <w:pPr>
        <w:pStyle w:val="Nivel4"/>
        <w:numPr>
          <w:ilvl w:val="0"/>
          <w:numId w:val="42"/>
        </w:numPr>
      </w:pPr>
      <w:r w:rsidRPr="008E7FE1">
        <w:t xml:space="preserve">Unidade de Observação (UO), é um método complexo de uso restrito, sem divulgação, para o primeiro contato com a nova técnica ou processo. </w:t>
      </w:r>
    </w:p>
    <w:p w14:paraId="2636F355" w14:textId="77777777" w:rsidR="0025493E" w:rsidRPr="008E7FE1" w:rsidRDefault="0025493E" w:rsidP="00B80F76">
      <w:pPr>
        <w:pStyle w:val="Nivel4"/>
      </w:pPr>
      <w:r w:rsidRPr="008E7FE1">
        <w:t>Unidade Demonstrativa (UD), praticada em uma área de tamanho comercial, como se fosse um cultivo normal, porém, utilizando o processo e/ou a técnica com as devidas adaptações, para verificar a viabilidade de generalizar a sua adoção e alterar o sistema tradicional.</w:t>
      </w:r>
    </w:p>
    <w:p w14:paraId="2521BB07" w14:textId="77777777" w:rsidR="0025493E" w:rsidRPr="008E7FE1" w:rsidRDefault="0025493E" w:rsidP="00B80F76">
      <w:pPr>
        <w:pStyle w:val="Nivel4"/>
      </w:pPr>
      <w:r w:rsidRPr="008E7FE1">
        <w:lastRenderedPageBreak/>
        <w:t>Unidade de Observação e Demonstração (UOD), que contempla as mesmas finalidades dos métodos UO e UD, ou seja, é uma unidade de observação numa área em escala comercial, com o propósito de observar e demonstrar a validade de uma nova técnica a ser introduzida.</w:t>
      </w:r>
    </w:p>
    <w:p w14:paraId="1A10C965" w14:textId="77777777" w:rsidR="0025493E" w:rsidRPr="008E7FE1" w:rsidRDefault="0025493E" w:rsidP="00D5275F">
      <w:pPr>
        <w:pStyle w:val="Nivel3"/>
      </w:pPr>
      <w:r w:rsidRPr="008E7FE1">
        <w:t>Difusão de tecnologia e práticas agrícolas</w:t>
      </w:r>
    </w:p>
    <w:p w14:paraId="110AF6F8" w14:textId="2E7DAFEB" w:rsidR="0025493E" w:rsidRPr="008E7FE1" w:rsidRDefault="0025493E" w:rsidP="00D5275F">
      <w:pPr>
        <w:pStyle w:val="Nivel3"/>
        <w:numPr>
          <w:ilvl w:val="0"/>
          <w:numId w:val="0"/>
        </w:numPr>
        <w:ind w:left="1224"/>
      </w:pPr>
      <w:r w:rsidRPr="008E7FE1">
        <w:t xml:space="preserve">O papel da equipe de ATER, na implementação das ações previstas, é facilitar a transformação das expectativas de produção em resultados concretos, considerando implicações de fatores externos às unidades produtivas, tais como mercado, disponibilidade de crédito rural, infraestrutura de apoio à produção e comercialização etc., e utilizando metodologia participativa e de caráter educativo, com foco na melhoria dos padrões técnicos do processo produtivo, tendo em vista o aumento da renda agrícola mínima e a geração de oportunidades de ocupação para a mão-de-obra disponível na região e, por consequência natural, a melhoria das condições de vida das famílias assentadas e a consolidação sustentável do </w:t>
      </w:r>
      <w:r w:rsidR="00C05425" w:rsidRPr="008E7FE1">
        <w:t>Projeto Público</w:t>
      </w:r>
      <w:r w:rsidRPr="008E7FE1">
        <w:t xml:space="preserve"> de </w:t>
      </w:r>
      <w:r w:rsidR="00A93DEA" w:rsidRPr="008E7FE1">
        <w:t>I</w:t>
      </w:r>
      <w:r w:rsidRPr="008E7FE1">
        <w:t>rrigação.</w:t>
      </w:r>
    </w:p>
    <w:p w14:paraId="6CB14250" w14:textId="26D29663" w:rsidR="0025493E" w:rsidRPr="008E7FE1" w:rsidRDefault="0025493E" w:rsidP="00D5275F">
      <w:pPr>
        <w:pStyle w:val="Nivel3"/>
        <w:numPr>
          <w:ilvl w:val="0"/>
          <w:numId w:val="0"/>
        </w:numPr>
        <w:ind w:left="1224"/>
      </w:pPr>
      <w:r w:rsidRPr="008E7FE1">
        <w:t xml:space="preserve">Então, essa linha de ação representa a essência dos serviços de ATER, uma vez que ela se baseia na interação contínua dos extensionistas com os produtores rurais para a disseminação de práticas e processos da atividade produtiva que já se encontram disponíveis nos centros de pesquisa, que estão sendo utilizadas em propriedades rurais da outras regiões, com resultados melhores do que o sistema de produção tradicional praticado da região, bem como, aquelas que já foram adaptadas e apropriadas para o </w:t>
      </w:r>
      <w:r w:rsidR="00C05425" w:rsidRPr="008E7FE1">
        <w:t>Projeto Público</w:t>
      </w:r>
      <w:r w:rsidRPr="008E7FE1">
        <w:t xml:space="preserve"> de irrigação Jacaré-</w:t>
      </w:r>
      <w:proofErr w:type="spellStart"/>
      <w:r w:rsidRPr="008E7FE1">
        <w:t>Curituba</w:t>
      </w:r>
      <w:proofErr w:type="spellEnd"/>
      <w:r w:rsidRPr="008E7FE1">
        <w:t>.</w:t>
      </w:r>
    </w:p>
    <w:p w14:paraId="6749D612" w14:textId="77777777" w:rsidR="0025493E" w:rsidRPr="008E7FE1" w:rsidRDefault="0025493E" w:rsidP="00D5275F">
      <w:pPr>
        <w:pStyle w:val="Nivel3"/>
        <w:numPr>
          <w:ilvl w:val="0"/>
          <w:numId w:val="0"/>
        </w:numPr>
        <w:ind w:left="1224"/>
      </w:pPr>
      <w:r w:rsidRPr="008E7FE1">
        <w:t>As ações relacionadas com essa linha de ação deverão ser organizadas em um plano de exploração agrícola para o período de 12 (doze) meses, para nortear os serviços de ATER e não dispersar esforços da equipe técnica. O plano anual de exploração agrícola deve ser elaborado pela equipe de ATER, logo no início dos trabalhos, e será o elemento balizador das ações de assistência técnica e extensão rural, cujo conteúdo deve englobar, necessariamente, as intenções de cultivo dos produtores irrigantes e todas as atividades relacionadas com o alcance dos objetivos e metas preconizadas no referido documento.</w:t>
      </w:r>
    </w:p>
    <w:p w14:paraId="16A656AB" w14:textId="77777777" w:rsidR="0025493E" w:rsidRPr="008E7FE1" w:rsidRDefault="0025493E" w:rsidP="00D5275F">
      <w:pPr>
        <w:pStyle w:val="Nivel3"/>
      </w:pPr>
      <w:r w:rsidRPr="008E7FE1">
        <w:t>Capacitação da equipe técnica</w:t>
      </w:r>
    </w:p>
    <w:p w14:paraId="0657A7B4" w14:textId="77777777" w:rsidR="0025493E" w:rsidRPr="008E7FE1" w:rsidRDefault="0025493E" w:rsidP="00D5275F">
      <w:pPr>
        <w:pStyle w:val="Nivel3"/>
        <w:numPr>
          <w:ilvl w:val="0"/>
          <w:numId w:val="0"/>
        </w:numPr>
        <w:ind w:left="1224"/>
      </w:pPr>
      <w:r w:rsidRPr="008E7FE1">
        <w:t>A capacitação da equipe de ATER deverá ser planejada com eventos e conteúdos oportunos e coerentes com as demandas dos irrigantes, evidenciadas por ocasião da elaboração do Plano de Exploração Agrícola e durante a sua implementação, com vistas a:</w:t>
      </w:r>
    </w:p>
    <w:p w14:paraId="6BC9661A" w14:textId="6DCCF3C2" w:rsidR="0025493E" w:rsidRPr="008E7FE1" w:rsidRDefault="0025493E" w:rsidP="00B80F76">
      <w:pPr>
        <w:pStyle w:val="Nivel4"/>
        <w:numPr>
          <w:ilvl w:val="0"/>
          <w:numId w:val="43"/>
        </w:numPr>
      </w:pPr>
      <w:r w:rsidRPr="008E7FE1">
        <w:t xml:space="preserve">Manter a equipe de ATER com uma base de conhecimentos técnicos atualizados e coerentes com as demandas já identificadas, as condições próprias de exploração dos lotes irrigáveis do </w:t>
      </w:r>
      <w:r w:rsidR="00A93DEA" w:rsidRPr="008E7FE1">
        <w:t>p</w:t>
      </w:r>
      <w:r w:rsidR="00C05425" w:rsidRPr="008E7FE1">
        <w:t xml:space="preserve">rojeto </w:t>
      </w:r>
      <w:r w:rsidR="00A93DEA" w:rsidRPr="008E7FE1">
        <w:t>p</w:t>
      </w:r>
      <w:r w:rsidR="00C05425" w:rsidRPr="008E7FE1">
        <w:t>úblico</w:t>
      </w:r>
      <w:r w:rsidR="00A93DEA" w:rsidRPr="008E7FE1">
        <w:t xml:space="preserve"> de irrigação</w:t>
      </w:r>
      <w:r w:rsidRPr="008E7FE1">
        <w:t xml:space="preserve"> e as expectativas de mercado para os produtos locais;</w:t>
      </w:r>
    </w:p>
    <w:p w14:paraId="285ED8C0" w14:textId="77777777" w:rsidR="0025493E" w:rsidRPr="008E7FE1" w:rsidRDefault="0025493E" w:rsidP="00B80F76">
      <w:pPr>
        <w:pStyle w:val="Nivel4"/>
      </w:pPr>
      <w:r w:rsidRPr="008E7FE1">
        <w:t>Possibilitar o estudo abalizado sobre os problemas atuais e os que vierem a surgir, com vistas a equacioná-los e buscar as respectivas soluções, adequadamente, com a devida oportunidade;</w:t>
      </w:r>
    </w:p>
    <w:p w14:paraId="59AE0767" w14:textId="291A9D31" w:rsidR="0025493E" w:rsidRPr="008E7FE1" w:rsidRDefault="0025493E" w:rsidP="00B80F76">
      <w:pPr>
        <w:pStyle w:val="Nivel4"/>
      </w:pPr>
      <w:r w:rsidRPr="008E7FE1">
        <w:t xml:space="preserve">Adaptar a metodologia de ação junto aos produtores irrigantes, considerando suas condições próprias e as peculiaridades do </w:t>
      </w:r>
      <w:r w:rsidR="00A93DEA" w:rsidRPr="008E7FE1">
        <w:t>p</w:t>
      </w:r>
      <w:r w:rsidR="00C05425" w:rsidRPr="008E7FE1">
        <w:t xml:space="preserve">rojeto </w:t>
      </w:r>
      <w:r w:rsidR="00A93DEA" w:rsidRPr="008E7FE1">
        <w:t>p</w:t>
      </w:r>
      <w:r w:rsidR="00C05425" w:rsidRPr="008E7FE1">
        <w:t>úblico</w:t>
      </w:r>
      <w:r w:rsidRPr="008E7FE1">
        <w:t xml:space="preserve"> de irrigação.</w:t>
      </w:r>
    </w:p>
    <w:p w14:paraId="045EE977" w14:textId="77777777" w:rsidR="0025493E" w:rsidRPr="008E7FE1" w:rsidRDefault="0025493E" w:rsidP="00D5275F">
      <w:pPr>
        <w:pStyle w:val="Nivel3"/>
      </w:pPr>
      <w:r w:rsidRPr="008E7FE1">
        <w:t>Monitoria da exploração dos lotes irrigáveis</w:t>
      </w:r>
    </w:p>
    <w:p w14:paraId="482F350D" w14:textId="1AF05CA5" w:rsidR="0025493E" w:rsidRPr="008E7FE1" w:rsidRDefault="0025493E" w:rsidP="00D5275F">
      <w:pPr>
        <w:pStyle w:val="Nivel3"/>
        <w:numPr>
          <w:ilvl w:val="0"/>
          <w:numId w:val="0"/>
        </w:numPr>
        <w:ind w:left="1224"/>
      </w:pPr>
      <w:r w:rsidRPr="008E7FE1">
        <w:t xml:space="preserve">Considerando que a sustentação do </w:t>
      </w:r>
      <w:r w:rsidR="00A93DEA" w:rsidRPr="008E7FE1">
        <w:t>p</w:t>
      </w:r>
      <w:r w:rsidR="00C05425" w:rsidRPr="008E7FE1">
        <w:t xml:space="preserve">rojeto </w:t>
      </w:r>
      <w:r w:rsidR="00A93DEA" w:rsidRPr="008E7FE1">
        <w:t>p</w:t>
      </w:r>
      <w:r w:rsidR="00C05425" w:rsidRPr="008E7FE1">
        <w:t>úblico</w:t>
      </w:r>
      <w:r w:rsidRPr="008E7FE1">
        <w:t xml:space="preserve"> </w:t>
      </w:r>
      <w:r w:rsidR="00A93DEA" w:rsidRPr="008E7FE1">
        <w:t xml:space="preserve">de </w:t>
      </w:r>
      <w:r w:rsidRPr="008E7FE1">
        <w:t>irriga</w:t>
      </w:r>
      <w:r w:rsidR="00A93DEA" w:rsidRPr="008E7FE1">
        <w:t>ção</w:t>
      </w:r>
      <w:r w:rsidRPr="008E7FE1">
        <w:t xml:space="preserve"> requer a autossuficiência econômica e financeira das unidades de produção, o trabalho da equipe de ATER deverá contribuir para que os produtores obtenham uma renda que possibilite o atendimento dessa condição, dentro do menor espaço de tempo possível. </w:t>
      </w:r>
    </w:p>
    <w:p w14:paraId="5612FDC0" w14:textId="4373E56B" w:rsidR="0025493E" w:rsidRPr="008E7FE1" w:rsidRDefault="0025493E" w:rsidP="00D5275F">
      <w:pPr>
        <w:pStyle w:val="Nivel3"/>
        <w:numPr>
          <w:ilvl w:val="0"/>
          <w:numId w:val="0"/>
        </w:numPr>
        <w:ind w:left="1224"/>
      </w:pPr>
      <w:r w:rsidRPr="008E7FE1">
        <w:lastRenderedPageBreak/>
        <w:t xml:space="preserve">Portanto, é indispensável a manutenção de formas de controle da evolução e do desempenho das unidades produtivas, através de um esquema de monitoramento que permita acompanhar a execução dos planos de exploração agrícola e dos serviços de ATER, medindo, analisando e avaliando causas e efeitos das discrepâncias verificadas entre resultados esperados e obtidos. A partir da análise dos dados coletados, é possível estabelecer e aplicar medidas corretivas, relativas a métodos de atuação, processos e técnicas de produção, indicadores e padrões de referência e metas intermediárias, com mais propriedade para melhorar o desempenho de todos os agentes envolvidos na dinâmica do </w:t>
      </w:r>
      <w:r w:rsidR="00A93DEA" w:rsidRPr="008E7FE1">
        <w:t>p</w:t>
      </w:r>
      <w:r w:rsidR="00C05425" w:rsidRPr="008E7FE1">
        <w:t xml:space="preserve">rojeto </w:t>
      </w:r>
      <w:r w:rsidR="00A93DEA" w:rsidRPr="008E7FE1">
        <w:t>p</w:t>
      </w:r>
      <w:r w:rsidR="00C05425" w:rsidRPr="008E7FE1">
        <w:t>úblico</w:t>
      </w:r>
      <w:r w:rsidRPr="008E7FE1">
        <w:t xml:space="preserve"> de irrigação.</w:t>
      </w:r>
    </w:p>
    <w:p w14:paraId="319D9A46" w14:textId="77777777" w:rsidR="0025493E" w:rsidRPr="008E7FE1" w:rsidRDefault="0025493E" w:rsidP="00D5275F">
      <w:pPr>
        <w:pStyle w:val="Nivel3"/>
        <w:numPr>
          <w:ilvl w:val="0"/>
          <w:numId w:val="0"/>
        </w:numPr>
        <w:ind w:left="1224"/>
      </w:pPr>
      <w:r w:rsidRPr="008E7FE1">
        <w:t>Então, o esquema de monitoria a ser implementado deve atender às seguintes necessidades:</w:t>
      </w:r>
    </w:p>
    <w:p w14:paraId="06343C03" w14:textId="72F77A32" w:rsidR="0025493E" w:rsidRPr="008E7FE1" w:rsidRDefault="0025493E" w:rsidP="00B80F76">
      <w:pPr>
        <w:pStyle w:val="Nivel4"/>
        <w:numPr>
          <w:ilvl w:val="0"/>
          <w:numId w:val="44"/>
        </w:numPr>
      </w:pPr>
      <w:r w:rsidRPr="008E7FE1">
        <w:t xml:space="preserve">Acompanhamento e controle do processo de organização da produção do </w:t>
      </w:r>
      <w:r w:rsidR="00A93DEA" w:rsidRPr="008E7FE1">
        <w:t>p</w:t>
      </w:r>
      <w:r w:rsidR="00C05425" w:rsidRPr="008E7FE1">
        <w:t xml:space="preserve">rojeto </w:t>
      </w:r>
      <w:r w:rsidR="00A93DEA" w:rsidRPr="008E7FE1">
        <w:t>p</w:t>
      </w:r>
      <w:r w:rsidR="00C05425" w:rsidRPr="008E7FE1">
        <w:t>úblico</w:t>
      </w:r>
      <w:r w:rsidR="00A93DEA" w:rsidRPr="008E7FE1">
        <w:t xml:space="preserve"> de </w:t>
      </w:r>
      <w:r w:rsidRPr="008E7FE1">
        <w:t>irriga</w:t>
      </w:r>
      <w:r w:rsidR="00A93DEA" w:rsidRPr="008E7FE1">
        <w:t>ção</w:t>
      </w:r>
      <w:r w:rsidRPr="008E7FE1">
        <w:t>;</w:t>
      </w:r>
    </w:p>
    <w:p w14:paraId="1CEEE4A2" w14:textId="0314A74B" w:rsidR="0025493E" w:rsidRPr="008E7FE1" w:rsidRDefault="0025493E" w:rsidP="00B80F76">
      <w:pPr>
        <w:pStyle w:val="Nivel4"/>
      </w:pPr>
      <w:r w:rsidRPr="008E7FE1">
        <w:t xml:space="preserve">Controle e avaliação de desempenho técnico, econômico e financeiro dos lotes irrigáveis e do </w:t>
      </w:r>
      <w:r w:rsidR="00A93DEA" w:rsidRPr="008E7FE1">
        <w:t>p</w:t>
      </w:r>
      <w:r w:rsidR="00C05425" w:rsidRPr="008E7FE1">
        <w:t xml:space="preserve">rojeto </w:t>
      </w:r>
      <w:r w:rsidR="00A93DEA" w:rsidRPr="008E7FE1">
        <w:t>p</w:t>
      </w:r>
      <w:r w:rsidR="00C05425" w:rsidRPr="008E7FE1">
        <w:t>úblico</w:t>
      </w:r>
      <w:r w:rsidRPr="008E7FE1">
        <w:t xml:space="preserve"> de irrigação em geral;</w:t>
      </w:r>
    </w:p>
    <w:p w14:paraId="13C5CE68" w14:textId="77777777" w:rsidR="0025493E" w:rsidRPr="008E7FE1" w:rsidRDefault="0025493E" w:rsidP="00B80F76">
      <w:pPr>
        <w:pStyle w:val="Nivel4"/>
      </w:pPr>
      <w:r w:rsidRPr="008E7FE1">
        <w:t>Identificação de problemas emergentes, para que se providencie medidas adequadas e oportunas para sua resolução;</w:t>
      </w:r>
    </w:p>
    <w:p w14:paraId="268C1E0F" w14:textId="77777777" w:rsidR="0025493E" w:rsidRPr="008E7FE1" w:rsidRDefault="0025493E" w:rsidP="00B80F76">
      <w:pPr>
        <w:pStyle w:val="Nivel4"/>
      </w:pPr>
      <w:r w:rsidRPr="008E7FE1">
        <w:t>Avaliação de desenvolvimento dos serviços de ATER.</w:t>
      </w:r>
    </w:p>
    <w:p w14:paraId="6869FAB7" w14:textId="11901828" w:rsidR="0025493E" w:rsidRPr="008E7FE1" w:rsidRDefault="0025493E" w:rsidP="00D5275F">
      <w:pPr>
        <w:pStyle w:val="Nivel3"/>
        <w:numPr>
          <w:ilvl w:val="0"/>
          <w:numId w:val="0"/>
        </w:numPr>
        <w:ind w:left="1224"/>
      </w:pPr>
      <w:r w:rsidRPr="008E7FE1">
        <w:t xml:space="preserve">Os formulários e a frequência de coleta dos dados de interesse deverão ser discutidos com a fiscalização da </w:t>
      </w:r>
      <w:r w:rsidR="000D445C">
        <w:t>CODEVASF</w:t>
      </w:r>
      <w:r w:rsidRPr="008E7FE1">
        <w:t xml:space="preserve">, tendo em vista o atendimento de demandas da </w:t>
      </w:r>
      <w:r w:rsidR="000D445C">
        <w:t>CODEVASF</w:t>
      </w:r>
      <w:r w:rsidRPr="008E7FE1">
        <w:t xml:space="preserve">, bem como para atualização do banco de dados da instituição, geralmente utilizado para fins de planejamento de suas ações.  </w:t>
      </w:r>
    </w:p>
    <w:p w14:paraId="44C43372" w14:textId="77777777" w:rsidR="0025493E" w:rsidRPr="008E7FE1" w:rsidRDefault="0025493E" w:rsidP="00D5275F">
      <w:pPr>
        <w:pStyle w:val="Nivel2"/>
      </w:pPr>
      <w:r w:rsidRPr="008E7FE1">
        <w:t>CONTEÚDO PROGRAMÁTICO</w:t>
      </w:r>
    </w:p>
    <w:p w14:paraId="35F664A5" w14:textId="77777777" w:rsidR="0025493E" w:rsidRPr="008E7FE1" w:rsidRDefault="0025493E" w:rsidP="00DC6480">
      <w:pPr>
        <w:pStyle w:val="Nivel2"/>
        <w:numPr>
          <w:ilvl w:val="0"/>
          <w:numId w:val="0"/>
        </w:numPr>
        <w:ind w:left="858"/>
      </w:pPr>
      <w:r w:rsidRPr="008E7FE1">
        <w:t xml:space="preserve">As atividades específicas relacionadas com o plano anual de exploração dos lotes irrigáveis, bem como, os respectivos conteúdos técnicos programáticos, englobando aspectos econômicos, sociais e gerenciais, devem considerar a capacidade efetiva de execução pela equipe de ATER, e serão planejadas e reajustadas durante a sua implementação. </w:t>
      </w:r>
    </w:p>
    <w:p w14:paraId="487FEBAD" w14:textId="77777777" w:rsidR="0025493E" w:rsidRPr="008E7FE1" w:rsidRDefault="0025493E" w:rsidP="00DC6480">
      <w:pPr>
        <w:pStyle w:val="Nivel2"/>
        <w:numPr>
          <w:ilvl w:val="0"/>
          <w:numId w:val="0"/>
        </w:numPr>
        <w:ind w:left="858"/>
      </w:pPr>
      <w:r w:rsidRPr="008E7FE1">
        <w:t xml:space="preserve">A princípio, propõe-se o seguinte conteúdo programático, como prioritário para as discussões com os produtores irrigantes, podendo ser incorporado quais quer outros que sejam oportunos: </w:t>
      </w:r>
    </w:p>
    <w:p w14:paraId="6E812E9A" w14:textId="77777777" w:rsidR="0025493E" w:rsidRPr="008E7FE1" w:rsidRDefault="0025493E" w:rsidP="00DC6480">
      <w:pPr>
        <w:pStyle w:val="Nivel3"/>
      </w:pPr>
      <w:r w:rsidRPr="008E7FE1">
        <w:t>Operação e manutenção da infraestrutura de irrigação parcelar e de uso comum</w:t>
      </w:r>
    </w:p>
    <w:p w14:paraId="6CE5B338" w14:textId="77777777" w:rsidR="0025493E" w:rsidRPr="008E7FE1" w:rsidRDefault="0025493E" w:rsidP="00DC6480">
      <w:pPr>
        <w:pStyle w:val="Nivel3"/>
        <w:numPr>
          <w:ilvl w:val="0"/>
          <w:numId w:val="0"/>
        </w:numPr>
        <w:ind w:left="1224"/>
      </w:pPr>
      <w:r w:rsidRPr="008E7FE1">
        <w:t>O desempenho das unidades de produção passa, necessariamente, pelo bom funcionamento dos equipamentos coletivos de irrigação, o qual dependerá do comprometimento de todos os irrigantes com o manejo de irrigação nos lotes, tanto para a adoção de procedimentos técnicos recomendados, como para o pagamento da tarifa de água com pontualidade.</w:t>
      </w:r>
    </w:p>
    <w:p w14:paraId="43194D20" w14:textId="77777777" w:rsidR="0025493E" w:rsidRPr="008E7FE1" w:rsidRDefault="0025493E" w:rsidP="00DC6480">
      <w:pPr>
        <w:pStyle w:val="Nivel3"/>
        <w:numPr>
          <w:ilvl w:val="0"/>
          <w:numId w:val="0"/>
        </w:numPr>
        <w:ind w:left="1224"/>
      </w:pPr>
      <w:r w:rsidRPr="008E7FE1">
        <w:t>Diante dessa premissa, essa atividade específica deverá ser incluída no plano de ATER, englobando um conteúdo capaz de esclarecer os produtores sobre as relações diretas que as atividades de operação e manutenção dos equipamentos coletivos e parcelares de irrigação têm com os resultados econômico e financeiro dos lotes irrigáveis, visando:</w:t>
      </w:r>
    </w:p>
    <w:p w14:paraId="3CB0A01D" w14:textId="77777777" w:rsidR="0025493E" w:rsidRPr="008E7FE1" w:rsidRDefault="0025493E" w:rsidP="00B80F76">
      <w:pPr>
        <w:pStyle w:val="Nivel4"/>
        <w:numPr>
          <w:ilvl w:val="0"/>
          <w:numId w:val="45"/>
        </w:numPr>
      </w:pPr>
      <w:r w:rsidRPr="008E7FE1">
        <w:t>A conscientização de representantes dos irrigantes para que compreendam a vinculação existente entre a adequada execução da operação e manutenção dos equipamentos de irrigação de uso coletivo e parcelar, e os custos de produção das culturas implantadas, que incluem o custo da tarifa de água;</w:t>
      </w:r>
    </w:p>
    <w:p w14:paraId="5EFB4A0E" w14:textId="77777777" w:rsidR="0025493E" w:rsidRPr="008E7FE1" w:rsidRDefault="0025493E" w:rsidP="00B80F76">
      <w:pPr>
        <w:pStyle w:val="Nivel4"/>
      </w:pPr>
      <w:r w:rsidRPr="008E7FE1">
        <w:t>O comprometimento dos irrigantes com a gestão do Distrito de Irrigação, concretizado com a pontualidade no pagamento da tarifa de água;</w:t>
      </w:r>
    </w:p>
    <w:p w14:paraId="6954ECE6" w14:textId="77777777" w:rsidR="0025493E" w:rsidRPr="008E7FE1" w:rsidRDefault="0025493E" w:rsidP="00B80F76">
      <w:pPr>
        <w:pStyle w:val="Nivel4"/>
      </w:pPr>
      <w:r w:rsidRPr="008E7FE1">
        <w:lastRenderedPageBreak/>
        <w:t>A capacitação dos produtores irrigantes para operar o sistema de irrigação parcelar com eficiência no uso da água e no manejo dos equipamentos de irrigação.</w:t>
      </w:r>
    </w:p>
    <w:p w14:paraId="7A113062" w14:textId="77777777" w:rsidR="0025493E" w:rsidRPr="008E7FE1" w:rsidRDefault="0025493E" w:rsidP="00B80F76">
      <w:pPr>
        <w:pStyle w:val="Nivel4"/>
      </w:pPr>
      <w:r w:rsidRPr="008E7FE1">
        <w:t>Dentro desse conteúdo programático, destacam-se os seguintes temas para discussão com o público-alvo dos serviços de ATER:</w:t>
      </w:r>
    </w:p>
    <w:p w14:paraId="007A10F9" w14:textId="77777777" w:rsidR="0025493E" w:rsidRPr="008E7FE1" w:rsidRDefault="0025493E" w:rsidP="00B80F76">
      <w:pPr>
        <w:pStyle w:val="Nivel5"/>
      </w:pPr>
      <w:r w:rsidRPr="008E7FE1">
        <w:t>Operação e conservação dos equipamentos coletivos de irrigação próxima aos lotes;</w:t>
      </w:r>
    </w:p>
    <w:p w14:paraId="65E9CD30" w14:textId="77777777" w:rsidR="0025493E" w:rsidRPr="008E7FE1" w:rsidRDefault="0025493E" w:rsidP="00B80F76">
      <w:pPr>
        <w:pStyle w:val="Nivel5"/>
      </w:pPr>
      <w:r w:rsidRPr="008E7FE1">
        <w:t>Manuseio dos equipamentos do sistema de irrigação parcelar;</w:t>
      </w:r>
    </w:p>
    <w:p w14:paraId="55719523" w14:textId="77777777" w:rsidR="0025493E" w:rsidRPr="008E7FE1" w:rsidRDefault="0025493E" w:rsidP="00B80F76">
      <w:pPr>
        <w:pStyle w:val="Nivel5"/>
      </w:pPr>
      <w:r w:rsidRPr="008E7FE1">
        <w:t>Composição e cálculo do custo da água (valor da tarifa de água);</w:t>
      </w:r>
    </w:p>
    <w:p w14:paraId="017337D6" w14:textId="77777777" w:rsidR="0025493E" w:rsidRPr="008E7FE1" w:rsidRDefault="0025493E" w:rsidP="00B80F76">
      <w:pPr>
        <w:pStyle w:val="Nivel5"/>
      </w:pPr>
      <w:r w:rsidRPr="008E7FE1">
        <w:t>Controle do fornecimento da água de irrigação ao nível dos lotes agrícolas;</w:t>
      </w:r>
    </w:p>
    <w:p w14:paraId="3C31B13C" w14:textId="77777777" w:rsidR="0025493E" w:rsidRPr="008E7FE1" w:rsidRDefault="0025493E" w:rsidP="00B80F76">
      <w:pPr>
        <w:pStyle w:val="Nivel5"/>
      </w:pPr>
      <w:r w:rsidRPr="008E7FE1">
        <w:t>Manejo de irrigação, enfocando o balanço entre o volume de água fornecido na entrada do lote e a demanda das culturas implantadas;</w:t>
      </w:r>
    </w:p>
    <w:p w14:paraId="59690FE1" w14:textId="77777777" w:rsidR="0025493E" w:rsidRPr="008E7FE1" w:rsidRDefault="0025493E" w:rsidP="00B80F76">
      <w:pPr>
        <w:pStyle w:val="Nivel5"/>
      </w:pPr>
      <w:r w:rsidRPr="008E7FE1">
        <w:t>Fatores que contribuem para a redução do custo da tarifa de água.</w:t>
      </w:r>
    </w:p>
    <w:p w14:paraId="2E93222D" w14:textId="77777777" w:rsidR="0025493E" w:rsidRPr="008E7FE1" w:rsidRDefault="0025493E" w:rsidP="00DC6480">
      <w:pPr>
        <w:pStyle w:val="Nivel3"/>
      </w:pPr>
      <w:r w:rsidRPr="008E7FE1">
        <w:t>Produção agrícola</w:t>
      </w:r>
    </w:p>
    <w:p w14:paraId="5D92E05A" w14:textId="575815EB" w:rsidR="0025493E" w:rsidRPr="008E7FE1" w:rsidRDefault="0025493E" w:rsidP="00DC6480">
      <w:pPr>
        <w:pStyle w:val="Nivel3"/>
        <w:numPr>
          <w:ilvl w:val="0"/>
          <w:numId w:val="0"/>
        </w:numPr>
        <w:ind w:left="1224"/>
      </w:pPr>
      <w:r w:rsidRPr="008E7FE1">
        <w:t xml:space="preserve">As atividades específicas relacionadas diretamente com o processo produtivo dos lotes irrigáveis constam no plano anual de exploração agrícola do </w:t>
      </w:r>
      <w:r w:rsidR="00A93DEA" w:rsidRPr="008E7FE1">
        <w:t>projeto público</w:t>
      </w:r>
      <w:r w:rsidRPr="008E7FE1">
        <w:t xml:space="preserve"> de irrigação, englobando práticas e processos tecnológicos, desde a apropriação de novas práticas e processos até a fase de colheita de cada cultura. Esse conteúdo deve manter rigorosa coerência com os propósitos de geração de renda suficiente para garantir a reprodução da família e do capital de exploração dos produtores irrigantes.</w:t>
      </w:r>
    </w:p>
    <w:p w14:paraId="66B5CBE3" w14:textId="77777777" w:rsidR="0025493E" w:rsidRPr="008E7FE1" w:rsidRDefault="0025493E" w:rsidP="00DC6480">
      <w:pPr>
        <w:pStyle w:val="Nivel3"/>
        <w:numPr>
          <w:ilvl w:val="0"/>
          <w:numId w:val="0"/>
        </w:numPr>
        <w:ind w:left="1224"/>
      </w:pPr>
      <w:r w:rsidRPr="008E7FE1">
        <w:t>O elenco de atividades relacionadas com a produção agrícola será o conteúdo básico para a capacitação tecnológica dos irrigantes, visando adequar sua experiência com a implantação e condução eficiente do empreendimento agrícola, de modo a:</w:t>
      </w:r>
    </w:p>
    <w:p w14:paraId="675BB295" w14:textId="77777777" w:rsidR="0025493E" w:rsidRPr="008E7FE1" w:rsidRDefault="0025493E" w:rsidP="00B80F76">
      <w:pPr>
        <w:pStyle w:val="Nivel4"/>
        <w:numPr>
          <w:ilvl w:val="0"/>
          <w:numId w:val="46"/>
        </w:numPr>
      </w:pPr>
      <w:r w:rsidRPr="008E7FE1">
        <w:t>Facilitar a apropriação e a adaptação de novas tecnologias às condições operacionais, das unidades de produção, tendo em vista a identificação de alternativas viáveis para a melhoria do processo produtivo dos lotes irrigáveis;</w:t>
      </w:r>
    </w:p>
    <w:p w14:paraId="43DEE648" w14:textId="77777777" w:rsidR="0025493E" w:rsidRPr="008E7FE1" w:rsidRDefault="0025493E" w:rsidP="00B80F76">
      <w:pPr>
        <w:pStyle w:val="Nivel4"/>
      </w:pPr>
      <w:r w:rsidRPr="008E7FE1">
        <w:t>Capacitar os produtores irrigantes nos aspectos conceituais e instrumentais de novas tecnologias, para possibilitar uma melhoria efetiva do sistema produtivo;</w:t>
      </w:r>
    </w:p>
    <w:p w14:paraId="59351E10" w14:textId="77777777" w:rsidR="0025493E" w:rsidRPr="008E7FE1" w:rsidRDefault="0025493E" w:rsidP="00B80F76">
      <w:pPr>
        <w:pStyle w:val="Nivel4"/>
      </w:pPr>
      <w:r w:rsidRPr="008E7FE1">
        <w:t>Estudar, analisar, avaliar e difundir novas práticas e processos que possam melhorar a eficiência das unidades produtivas, quanto a: produtividade do trabalho agrícola e das culturas, otimização do uso do solo, maximização da produção global dos lotes irrigáveis, racionalização do uso da água de irrigação e de corretivos, fertilizantes e agrotóxicos;</w:t>
      </w:r>
    </w:p>
    <w:p w14:paraId="65CF37B5" w14:textId="7ADE9D03" w:rsidR="0025493E" w:rsidRPr="008E7FE1" w:rsidRDefault="0025493E" w:rsidP="00B80F76">
      <w:pPr>
        <w:pStyle w:val="Nivel4"/>
      </w:pPr>
      <w:r w:rsidRPr="008E7FE1">
        <w:t xml:space="preserve">Difundir conhecimentos técnicos e gerenciais obtidos em lotes dos próprios irrigantes, cuja eficiência seja comprovadamente acima da média do </w:t>
      </w:r>
      <w:r w:rsidR="00A93DEA" w:rsidRPr="008E7FE1">
        <w:t>projeto público</w:t>
      </w:r>
      <w:r w:rsidRPr="008E7FE1">
        <w:t xml:space="preserve"> de irrigação.</w:t>
      </w:r>
    </w:p>
    <w:p w14:paraId="59990A2C" w14:textId="77777777" w:rsidR="0025493E" w:rsidRPr="008E7FE1" w:rsidRDefault="0025493E" w:rsidP="00B80F76">
      <w:pPr>
        <w:pStyle w:val="Nivel4"/>
      </w:pPr>
      <w:r w:rsidRPr="008E7FE1">
        <w:t>Dentro desse conteúdo programático, destacam-se os seguintes temas para discussão com o público-alvo dos serviços de ATER, em todas as fases das culturas praticadas nos lotes irrigáveis, obedecendo a sequência descrita a seguir.</w:t>
      </w:r>
    </w:p>
    <w:p w14:paraId="5F2817A5" w14:textId="531AADEF" w:rsidR="0025493E" w:rsidRPr="008E7FE1" w:rsidRDefault="0025493E" w:rsidP="00B80F76">
      <w:pPr>
        <w:pStyle w:val="Nivel5"/>
      </w:pPr>
      <w:r w:rsidRPr="008E7FE1">
        <w:t xml:space="preserve">Implantação e condução de UOD (Unidade de Observação e Demonstração) e campos demonstrativos, para definição e validação de coeficientes técnicos, observação de novos processos e práticas em escala semelhante a de um cultivo comercial, e avaliação técnica, econômica e financeira de novas culturas, passíveis de serem incluídas no “portfólio” agrícola do </w:t>
      </w:r>
      <w:r w:rsidR="00A93DEA" w:rsidRPr="008E7FE1">
        <w:t>projeto público</w:t>
      </w:r>
      <w:r w:rsidRPr="008E7FE1">
        <w:t xml:space="preserve"> de irrigação, por se mostrarem competitivas com as culturas tradicionais;</w:t>
      </w:r>
    </w:p>
    <w:p w14:paraId="201FF0BB" w14:textId="77777777" w:rsidR="0025493E" w:rsidRPr="008E7FE1" w:rsidRDefault="0025493E" w:rsidP="00B80F76">
      <w:pPr>
        <w:pStyle w:val="Nivel5"/>
      </w:pPr>
      <w:r w:rsidRPr="008E7FE1">
        <w:lastRenderedPageBreak/>
        <w:t>Composição do plano de exploração dos lotes irrigáveis, de forma a otimizar o índice de cultivo da área irrigável, consoante as restrições do solo e do sistema de irrigação;</w:t>
      </w:r>
    </w:p>
    <w:p w14:paraId="0462FCF8" w14:textId="77777777" w:rsidR="0025493E" w:rsidRPr="008E7FE1" w:rsidRDefault="0025493E" w:rsidP="00B80F76">
      <w:pPr>
        <w:pStyle w:val="Nivel5"/>
      </w:pPr>
      <w:r w:rsidRPr="008E7FE1">
        <w:t>Programação de plantio, adotando um esquema de rotação de culturas adequado, com tática de controle de pragas e doenças, e um escalonamento de plantio que permita a oferta de produtos em condições favoráveis de mercado;</w:t>
      </w:r>
    </w:p>
    <w:p w14:paraId="648F710F" w14:textId="77777777" w:rsidR="0025493E" w:rsidRPr="008E7FE1" w:rsidRDefault="0025493E" w:rsidP="00B80F76">
      <w:pPr>
        <w:pStyle w:val="Nivel5"/>
      </w:pPr>
      <w:r w:rsidRPr="008E7FE1">
        <w:t>Manejo do solo, englobando orientações sobre: análise, correção e fertilização, preparo do solo (primário e secundário), adoção de práticas de conservação e melhoramento do solo (adubação orgânica, rotação de culturas, cobertura morta e verde etc.);</w:t>
      </w:r>
    </w:p>
    <w:p w14:paraId="6DF14AC7" w14:textId="77777777" w:rsidR="0025493E" w:rsidRPr="008E7FE1" w:rsidRDefault="0025493E" w:rsidP="00B80F76">
      <w:pPr>
        <w:pStyle w:val="Nivel5"/>
      </w:pPr>
      <w:r w:rsidRPr="008E7FE1">
        <w:t>Manejo da cultura, incluindo orientações técnicas sobre plantio (adensamento, adubação de fundação etc.), tratos culturais (desbaste, poda, adubação em cobertura etc.) e colheita;</w:t>
      </w:r>
    </w:p>
    <w:p w14:paraId="5CCE9792" w14:textId="77777777" w:rsidR="0025493E" w:rsidRPr="008E7FE1" w:rsidRDefault="0025493E" w:rsidP="00B80F76">
      <w:pPr>
        <w:pStyle w:val="Nivel5"/>
      </w:pPr>
      <w:r w:rsidRPr="008E7FE1">
        <w:t>Manejo de irrigação, englobando orientações sobre regime de rega, consoante a espécie cultivada, época de cultivo, fase fenológica, equipamento de irrigação parcelar etc.;</w:t>
      </w:r>
    </w:p>
    <w:p w14:paraId="7C99AFCD" w14:textId="77777777" w:rsidR="0025493E" w:rsidRPr="008E7FE1" w:rsidRDefault="0025493E" w:rsidP="00B80F76">
      <w:pPr>
        <w:pStyle w:val="Nivel5"/>
      </w:pPr>
      <w:r w:rsidRPr="008E7FE1">
        <w:t>Manejo integrado de pragas e doenças, constando orientações sobre uso de variedades mais resistentes, sementes e mudas de boa qualidade; práticas habituais de rotação de culturas; monitoramento do cultivo (intensificado no momento em que uma determinada praga estiver comprometendo a cultura), eliminação de restolhos de culturas e de ervas daninhas, uso criterioso de agrotóxicos e afins etc.</w:t>
      </w:r>
    </w:p>
    <w:p w14:paraId="2EFA3DAA" w14:textId="77777777" w:rsidR="0025493E" w:rsidRPr="008E7FE1" w:rsidRDefault="0025493E" w:rsidP="00DC6480">
      <w:pPr>
        <w:pStyle w:val="Nivel3"/>
      </w:pPr>
      <w:r w:rsidRPr="008E7FE1">
        <w:t>Comercialização agrícola</w:t>
      </w:r>
    </w:p>
    <w:p w14:paraId="511C75B4" w14:textId="77777777" w:rsidR="0025493E" w:rsidRPr="008E7FE1" w:rsidRDefault="0025493E" w:rsidP="00DC6480">
      <w:pPr>
        <w:pStyle w:val="Nivel3"/>
        <w:numPr>
          <w:ilvl w:val="0"/>
          <w:numId w:val="0"/>
        </w:numPr>
        <w:ind w:left="1224"/>
      </w:pPr>
      <w:r w:rsidRPr="008E7FE1">
        <w:t>As atividades relativas a comercialização de insumos e produtos agrícolas serão desenvolvidas com a participação direta dos produtores irrigantes, centrada na difusão de informações úteis, oportunas e confiáveis, que possam favorecer sua integração no mercado atacadista com mais eficiência, tais como: preços pagos e recebidos pelos produtores, áreas plantadas e colhidas em outras regiões concorrentes no mercado regional, escala de demanda e oferta nos grandes centros de consumo etc.</w:t>
      </w:r>
    </w:p>
    <w:p w14:paraId="4BDC5727" w14:textId="77777777" w:rsidR="0025493E" w:rsidRPr="008E7FE1" w:rsidRDefault="0025493E" w:rsidP="00DC6480">
      <w:pPr>
        <w:pStyle w:val="Nivel3"/>
        <w:numPr>
          <w:ilvl w:val="0"/>
          <w:numId w:val="0"/>
        </w:numPr>
        <w:ind w:left="1224"/>
      </w:pPr>
      <w:r w:rsidRPr="008E7FE1">
        <w:t>Esse conteúdo tem o propósito de evitar que os benefícios auferidos com a tecnificação do processo produtivo sejam restringidos, ou anulados, devido a ineficiência ou negligência na compra de insumos e/ou venda de produtos, e com isso os produtores consigam se apropriar de uma maior margem de lucro no seu negócio agrícola.</w:t>
      </w:r>
    </w:p>
    <w:p w14:paraId="5F08480F" w14:textId="77777777" w:rsidR="0025493E" w:rsidRPr="008E7FE1" w:rsidRDefault="0025493E" w:rsidP="00DC6480">
      <w:pPr>
        <w:pStyle w:val="Nivel3"/>
        <w:numPr>
          <w:ilvl w:val="0"/>
          <w:numId w:val="0"/>
        </w:numPr>
        <w:ind w:left="1224"/>
      </w:pPr>
      <w:r w:rsidRPr="008E7FE1">
        <w:t xml:space="preserve">Portanto, as atividades deverão ser planejadas e implementadas com a finalidade de: </w:t>
      </w:r>
    </w:p>
    <w:p w14:paraId="5BC15FEF" w14:textId="77777777" w:rsidR="0025493E" w:rsidRPr="008E7FE1" w:rsidRDefault="0025493E" w:rsidP="00B80F76">
      <w:pPr>
        <w:pStyle w:val="Nivel4"/>
        <w:numPr>
          <w:ilvl w:val="0"/>
          <w:numId w:val="47"/>
        </w:numPr>
      </w:pPr>
      <w:r w:rsidRPr="008E7FE1">
        <w:t>Capacitar os produtores irrigantes para interagirem com o mercado atacadista de forma mais eficiente, reduzindo intermediários e agregando valor aos produtos agrícolas;</w:t>
      </w:r>
    </w:p>
    <w:p w14:paraId="248A30AA" w14:textId="77777777" w:rsidR="0025493E" w:rsidRPr="008E7FE1" w:rsidRDefault="0025493E" w:rsidP="00B80F76">
      <w:pPr>
        <w:pStyle w:val="Nivel4"/>
      </w:pPr>
      <w:r w:rsidRPr="008E7FE1">
        <w:t>Minimizar custos de comercialização de insumos e produtos agrícolas decorrentes, principalmente, da ineficiência do processo de compra e venda, e de perdas residuais;</w:t>
      </w:r>
    </w:p>
    <w:p w14:paraId="64799F41" w14:textId="77777777" w:rsidR="0025493E" w:rsidRPr="008E7FE1" w:rsidRDefault="0025493E" w:rsidP="00B80F76">
      <w:pPr>
        <w:pStyle w:val="Nivel4"/>
      </w:pPr>
      <w:r w:rsidRPr="008E7FE1">
        <w:t>Estabelecer regularidade no fluxo de oferta dos produtos agrícolas comerciais, de acordo com escala de demanda ao longo do ano.</w:t>
      </w:r>
    </w:p>
    <w:p w14:paraId="28DF74FB" w14:textId="77777777" w:rsidR="0025493E" w:rsidRPr="008E7FE1" w:rsidRDefault="0025493E" w:rsidP="00B80F76">
      <w:pPr>
        <w:pStyle w:val="Nivel4"/>
      </w:pPr>
      <w:r w:rsidRPr="008E7FE1">
        <w:t>Dentro dessa linha de ação, a equipe de ATER deverá concentrar seus esforços na discussão dos temas abaixo discriminados, sem descartar outros que se tornem, oportunamente, mais necessários, para complementar as instruções concernentes à comercialização desempenhada pelos irrigantes. Nesse conteúdo, destacam-se os seguintes temas:</w:t>
      </w:r>
    </w:p>
    <w:p w14:paraId="1F977809" w14:textId="64D5B08E" w:rsidR="0025493E" w:rsidRPr="008E7FE1" w:rsidRDefault="0025493E" w:rsidP="00B80F76">
      <w:pPr>
        <w:pStyle w:val="Nivel5"/>
      </w:pPr>
      <w:r w:rsidRPr="008E7FE1">
        <w:lastRenderedPageBreak/>
        <w:t xml:space="preserve">Identificação de mercados potenciais para os produtos agrícolas dos lotes irrigáveis, bem como os atacadistas mais tradicionais e confiáveis que se mostram mais vantajosos para os irrigantes do </w:t>
      </w:r>
      <w:r w:rsidR="00A93DEA" w:rsidRPr="008E7FE1">
        <w:t>projeto público</w:t>
      </w:r>
      <w:r w:rsidRPr="008E7FE1">
        <w:t>;</w:t>
      </w:r>
    </w:p>
    <w:p w14:paraId="10E4A340" w14:textId="032B52B4" w:rsidR="0025493E" w:rsidRPr="008E7FE1" w:rsidRDefault="0025493E" w:rsidP="00B80F76">
      <w:pPr>
        <w:pStyle w:val="Nivel5"/>
      </w:pPr>
      <w:r w:rsidRPr="008E7FE1">
        <w:t xml:space="preserve">Coleta periódica de informações atuais, confiáveis e oportunas sobre: preços praticados no mercado regional, tipificação dos produtos e condições de pagamento apresentadas por eventuais compradores considerados promissores para o </w:t>
      </w:r>
      <w:r w:rsidR="00A93DEA" w:rsidRPr="008E7FE1">
        <w:t>p</w:t>
      </w:r>
      <w:r w:rsidR="00C05425" w:rsidRPr="008E7FE1">
        <w:t xml:space="preserve">rojeto </w:t>
      </w:r>
      <w:r w:rsidR="00A93DEA" w:rsidRPr="008E7FE1">
        <w:t>p</w:t>
      </w:r>
      <w:r w:rsidR="00C05425" w:rsidRPr="008E7FE1">
        <w:t>úblico</w:t>
      </w:r>
      <w:r w:rsidRPr="008E7FE1">
        <w:t xml:space="preserve"> </w:t>
      </w:r>
      <w:r w:rsidR="00A93DEA" w:rsidRPr="008E7FE1">
        <w:t xml:space="preserve">de </w:t>
      </w:r>
      <w:r w:rsidRPr="008E7FE1">
        <w:t>irriga</w:t>
      </w:r>
      <w:r w:rsidR="00A93DEA" w:rsidRPr="008E7FE1">
        <w:t>ção</w:t>
      </w:r>
      <w:r w:rsidRPr="008E7FE1">
        <w:t>;</w:t>
      </w:r>
    </w:p>
    <w:p w14:paraId="2E5787A5" w14:textId="77777777" w:rsidR="0025493E" w:rsidRPr="008E7FE1" w:rsidRDefault="0025493E" w:rsidP="00B80F76">
      <w:pPr>
        <w:pStyle w:val="Nivel5"/>
      </w:pPr>
      <w:r w:rsidRPr="008E7FE1">
        <w:t>Procedimentos técnicos e operacionais para a redução de perdas de insumos agrícolas, no transporte, na estocagem e na utilização durante o processo produtivo, e de produtos agrícolas, antes, durante e após a colheita, bem como as perdas verificadas com o manuseio e o transporte interno e externo da produção realizada;</w:t>
      </w:r>
    </w:p>
    <w:p w14:paraId="6EFBA406" w14:textId="77777777" w:rsidR="0025493E" w:rsidRPr="008E7FE1" w:rsidRDefault="0025493E" w:rsidP="00B80F76">
      <w:pPr>
        <w:pStyle w:val="Nivel5"/>
      </w:pPr>
      <w:r w:rsidRPr="008E7FE1">
        <w:t>Determinação do custo unitário de produção, visando estabelecer parâmetros para a formação do preço mínimo de negociação dos produtos;</w:t>
      </w:r>
    </w:p>
    <w:p w14:paraId="46D06746" w14:textId="77777777" w:rsidR="0025493E" w:rsidRPr="008E7FE1" w:rsidRDefault="0025493E" w:rsidP="00B80F76">
      <w:pPr>
        <w:pStyle w:val="Nivel5"/>
      </w:pPr>
      <w:r w:rsidRPr="008E7FE1">
        <w:t>Procedimentos técnicos para melhoria da qualidade dos produtos comerciais (seleção por tipo, aspecto sanitário e padrão adequados ao mercado, pré-limpeza, embalagem e acondicionamento para o transporte etc.), para que os produtores rurais possam se interagir no mercado com relativa competência e, consequentemente, obter preços mais compensadores;</w:t>
      </w:r>
    </w:p>
    <w:p w14:paraId="4416D440" w14:textId="77777777" w:rsidR="0025493E" w:rsidRPr="008E7FE1" w:rsidRDefault="0025493E" w:rsidP="00B80F76">
      <w:pPr>
        <w:pStyle w:val="Nivel5"/>
      </w:pPr>
      <w:r w:rsidRPr="008E7FE1">
        <w:t>Diversificação da comercialização de produtos, quanto à forma de venda, expansão do período de oferta regular e tipo de comprador (atacadista, varejista ou consumidor final).</w:t>
      </w:r>
    </w:p>
    <w:p w14:paraId="3AD983B3" w14:textId="77777777" w:rsidR="0025493E" w:rsidRPr="008E7FE1" w:rsidRDefault="0025493E" w:rsidP="00132026">
      <w:pPr>
        <w:pStyle w:val="Nivel3"/>
      </w:pPr>
      <w:r w:rsidRPr="008E7FE1">
        <w:t>Preservação do meio ambiente</w:t>
      </w:r>
    </w:p>
    <w:p w14:paraId="459E4BCF" w14:textId="77777777" w:rsidR="0025493E" w:rsidRPr="008E7FE1" w:rsidRDefault="0025493E" w:rsidP="00132026">
      <w:pPr>
        <w:pStyle w:val="Nivel3"/>
        <w:numPr>
          <w:ilvl w:val="0"/>
          <w:numId w:val="0"/>
        </w:numPr>
        <w:ind w:left="1224"/>
      </w:pPr>
      <w:r w:rsidRPr="008E7FE1">
        <w:t>Esse conteúdo de ação englobará atividades específicas relacionadas com o acompanhamento da qualidade do meio ambiente e tem como propósito: desenvolver, junto aos agricultores irrigantes, a consciência de preservação de suas condições naturais de trabalho e minimizar o impacto que as novas tecnologias podem causar ao meio ambiente, principalmente, o uso de agrotóxicos e afins.</w:t>
      </w:r>
    </w:p>
    <w:p w14:paraId="64CF1F9C" w14:textId="77777777" w:rsidR="0025493E" w:rsidRPr="008E7FE1" w:rsidRDefault="0025493E" w:rsidP="00132026">
      <w:pPr>
        <w:pStyle w:val="Nivel3"/>
        <w:numPr>
          <w:ilvl w:val="0"/>
          <w:numId w:val="0"/>
        </w:numPr>
        <w:ind w:left="1224"/>
      </w:pPr>
      <w:r w:rsidRPr="008E7FE1">
        <w:t>Dentro desse conteúdo programático, a equipe de ATER deverá priorizar para as discussões com os produtores irrigantes, os seguintes temas:</w:t>
      </w:r>
    </w:p>
    <w:p w14:paraId="78FC9496" w14:textId="77777777" w:rsidR="0025493E" w:rsidRPr="008E7FE1" w:rsidRDefault="0025493E" w:rsidP="00B80F76">
      <w:pPr>
        <w:pStyle w:val="Nivel4"/>
        <w:numPr>
          <w:ilvl w:val="0"/>
          <w:numId w:val="48"/>
        </w:numPr>
      </w:pPr>
      <w:r w:rsidRPr="008E7FE1">
        <w:t>Procedimentos técnicos adequados para a conservação do solo;</w:t>
      </w:r>
    </w:p>
    <w:p w14:paraId="0CDD346F" w14:textId="77777777" w:rsidR="0025493E" w:rsidRPr="008E7FE1" w:rsidRDefault="0025493E" w:rsidP="00B80F76">
      <w:pPr>
        <w:pStyle w:val="Nivel4"/>
      </w:pPr>
      <w:r w:rsidRPr="008E7FE1">
        <w:t>Eliminação de embalagens de agrotóxicos e afins após a lavagem tríplice e o descarte das embalagens vazias em depósitos apropriados (“lixeiro tóxico”);</w:t>
      </w:r>
    </w:p>
    <w:p w14:paraId="1D313635" w14:textId="77777777" w:rsidR="0025493E" w:rsidRPr="008E7FE1" w:rsidRDefault="0025493E" w:rsidP="00B80F76">
      <w:pPr>
        <w:pStyle w:val="Nivel4"/>
      </w:pPr>
      <w:r w:rsidRPr="008E7FE1">
        <w:t>Eliminação de sacos plásticos e outros recipientes vazios com o descarte no “lixeiro tóxico”;</w:t>
      </w:r>
    </w:p>
    <w:p w14:paraId="03F9455B" w14:textId="77777777" w:rsidR="0025493E" w:rsidRPr="008E7FE1" w:rsidRDefault="0025493E" w:rsidP="00B80F76">
      <w:pPr>
        <w:pStyle w:val="Nivel4"/>
      </w:pPr>
      <w:r w:rsidRPr="008E7FE1">
        <w:t>Construção de pequenos depósitos para estocar agrotóxicos e afins, enquanto não são utilizados;</w:t>
      </w:r>
    </w:p>
    <w:p w14:paraId="0CE66D15" w14:textId="3562CA84" w:rsidR="0025493E" w:rsidRPr="008E7FE1" w:rsidRDefault="0025493E" w:rsidP="00B80F76">
      <w:pPr>
        <w:pStyle w:val="Nivel4"/>
      </w:pPr>
      <w:r w:rsidRPr="008E7FE1">
        <w:t xml:space="preserve">Controle dos níveis de colinesterase sanguínea de trabalhadores rurais contratados para aplicação de agrotóxicos dentro do </w:t>
      </w:r>
      <w:r w:rsidR="00A93DEA" w:rsidRPr="008E7FE1">
        <w:t>p</w:t>
      </w:r>
      <w:r w:rsidR="00C05425" w:rsidRPr="008E7FE1">
        <w:t xml:space="preserve">rojeto </w:t>
      </w:r>
      <w:r w:rsidR="00A93DEA" w:rsidRPr="008E7FE1">
        <w:t>p</w:t>
      </w:r>
      <w:r w:rsidR="00C05425" w:rsidRPr="008E7FE1">
        <w:t>úblico</w:t>
      </w:r>
      <w:r w:rsidRPr="008E7FE1">
        <w:t xml:space="preserve"> </w:t>
      </w:r>
      <w:r w:rsidR="00A93DEA" w:rsidRPr="008E7FE1">
        <w:t xml:space="preserve">de </w:t>
      </w:r>
      <w:r w:rsidRPr="008E7FE1">
        <w:t>irriga</w:t>
      </w:r>
      <w:r w:rsidR="00A93DEA" w:rsidRPr="008E7FE1">
        <w:t>ção</w:t>
      </w:r>
      <w:r w:rsidRPr="008E7FE1">
        <w:t>;</w:t>
      </w:r>
    </w:p>
    <w:p w14:paraId="7EF37ADE" w14:textId="77777777" w:rsidR="0025493E" w:rsidRPr="008E7FE1" w:rsidRDefault="0025493E" w:rsidP="00B80F76">
      <w:pPr>
        <w:pStyle w:val="Nivel4"/>
      </w:pPr>
      <w:r w:rsidRPr="008E7FE1">
        <w:t>Uso de agrotóxicos nos lotes agrícolas.</w:t>
      </w:r>
    </w:p>
    <w:p w14:paraId="5DBD9859" w14:textId="77777777" w:rsidR="0025493E" w:rsidRPr="008E7FE1" w:rsidRDefault="0025493E" w:rsidP="00B4053E">
      <w:pPr>
        <w:pStyle w:val="Nivel3"/>
      </w:pPr>
      <w:r w:rsidRPr="008E7FE1">
        <w:t>Monitoria da Exploração dos Lotes Irrigáveis</w:t>
      </w:r>
    </w:p>
    <w:p w14:paraId="4D8A785B" w14:textId="022E096D" w:rsidR="0025493E" w:rsidRPr="008E7FE1" w:rsidRDefault="0025493E" w:rsidP="00B4053E">
      <w:pPr>
        <w:pStyle w:val="Nivel3"/>
        <w:numPr>
          <w:ilvl w:val="0"/>
          <w:numId w:val="0"/>
        </w:numPr>
        <w:ind w:left="1224"/>
      </w:pPr>
      <w:r w:rsidRPr="008E7FE1">
        <w:t xml:space="preserve">A maximização da exploração da área irrigável do </w:t>
      </w:r>
      <w:r w:rsidR="00A93DEA" w:rsidRPr="008E7FE1">
        <w:t>projeto público</w:t>
      </w:r>
      <w:r w:rsidRPr="008E7FE1">
        <w:t xml:space="preserve"> resultará na redução dos custos fixos unitários das atividades de administração, operação e manutenção da infraestrutura de uso comum e, consequentemente, na obtenção de condições favoráveis à consolidação da autonomia financeira e à sustentabilidade do projeto de irrigação. </w:t>
      </w:r>
    </w:p>
    <w:p w14:paraId="543815B9" w14:textId="7DC06C33" w:rsidR="0025493E" w:rsidRPr="008E7FE1" w:rsidRDefault="0025493E" w:rsidP="00B4053E">
      <w:pPr>
        <w:pStyle w:val="Nivel3"/>
        <w:numPr>
          <w:ilvl w:val="0"/>
          <w:numId w:val="0"/>
        </w:numPr>
        <w:ind w:left="1224"/>
      </w:pPr>
      <w:r w:rsidRPr="008E7FE1">
        <w:lastRenderedPageBreak/>
        <w:t xml:space="preserve">Para uma avaliação confiável da evolução da consolidação dessas atividades, é necessário monitorá-las com indicadores que sinalizam o grau de desempenho das unidades de produção, bem como do </w:t>
      </w:r>
      <w:r w:rsidR="00A93DEA" w:rsidRPr="008E7FE1">
        <w:t>p</w:t>
      </w:r>
      <w:r w:rsidR="00C05425" w:rsidRPr="008E7FE1">
        <w:t xml:space="preserve">rojeto </w:t>
      </w:r>
      <w:r w:rsidR="00A93DEA" w:rsidRPr="008E7FE1">
        <w:t>p</w:t>
      </w:r>
      <w:r w:rsidR="00C05425" w:rsidRPr="008E7FE1">
        <w:t>úblico</w:t>
      </w:r>
      <w:r w:rsidRPr="008E7FE1">
        <w:t xml:space="preserve"> de irrigação em geral, a fim de adotar medidas adequadas e oportunas para corrigir desvios evidenciados entre os resultados desejados, esperados e obtidos.</w:t>
      </w:r>
    </w:p>
    <w:p w14:paraId="06A62BCF" w14:textId="6CAC1602" w:rsidR="0025493E" w:rsidRPr="008E7FE1" w:rsidRDefault="0025493E" w:rsidP="00B4053E">
      <w:pPr>
        <w:pStyle w:val="Nivel3"/>
        <w:numPr>
          <w:ilvl w:val="0"/>
          <w:numId w:val="0"/>
        </w:numPr>
        <w:ind w:left="1224"/>
      </w:pPr>
      <w:r w:rsidRPr="008E7FE1">
        <w:t xml:space="preserve">Portanto, o esquema de monitoria proposto para aplicação pela equipe de ATER, no presente Termo de Referência, constará de indicadores de desempenho das atividades desenvolvidas nos lotes irrigáveis e no </w:t>
      </w:r>
      <w:r w:rsidR="00A93DEA" w:rsidRPr="008E7FE1">
        <w:t>p</w:t>
      </w:r>
      <w:r w:rsidR="00C05425" w:rsidRPr="008E7FE1">
        <w:t xml:space="preserve">rojeto </w:t>
      </w:r>
      <w:r w:rsidR="00A93DEA" w:rsidRPr="008E7FE1">
        <w:t>p</w:t>
      </w:r>
      <w:r w:rsidR="00C05425" w:rsidRPr="008E7FE1">
        <w:t>úblico</w:t>
      </w:r>
      <w:r w:rsidRPr="008E7FE1">
        <w:t xml:space="preserve"> de </w:t>
      </w:r>
      <w:r w:rsidR="00A93DEA" w:rsidRPr="008E7FE1">
        <w:t>i</w:t>
      </w:r>
      <w:r w:rsidRPr="008E7FE1">
        <w:t>rrigação, como um todo, selecionados conforme seja o papel de cada um desses agentes.</w:t>
      </w:r>
    </w:p>
    <w:p w14:paraId="2FEB5042" w14:textId="7054B798" w:rsidR="0025493E" w:rsidRPr="008E7FE1" w:rsidRDefault="0025493E" w:rsidP="00B4053E">
      <w:pPr>
        <w:pStyle w:val="Nivel3"/>
        <w:numPr>
          <w:ilvl w:val="0"/>
          <w:numId w:val="0"/>
        </w:numPr>
        <w:ind w:left="1224"/>
      </w:pPr>
      <w:r w:rsidRPr="008E7FE1">
        <w:t xml:space="preserve">Para isso, deve-se selecionar indicadores de acompanhamento que possam ser obtidos com segurança e servir de base para construção de índices agregados que reflitam o desempenho dos irrigantes, de modo individual e/ou coletivo, e do </w:t>
      </w:r>
      <w:r w:rsidR="00A93DEA" w:rsidRPr="008E7FE1">
        <w:t>p</w:t>
      </w:r>
      <w:r w:rsidR="00C05425" w:rsidRPr="008E7FE1">
        <w:t xml:space="preserve">rojeto </w:t>
      </w:r>
      <w:r w:rsidR="00A93DEA" w:rsidRPr="008E7FE1">
        <w:t>p</w:t>
      </w:r>
      <w:r w:rsidR="00C05425" w:rsidRPr="008E7FE1">
        <w:t>úblico</w:t>
      </w:r>
      <w:r w:rsidRPr="008E7FE1">
        <w:t xml:space="preserve"> de irrigação.</w:t>
      </w:r>
    </w:p>
    <w:p w14:paraId="7172C652" w14:textId="4C4992F3" w:rsidR="0025493E" w:rsidRPr="008E7FE1" w:rsidRDefault="0025493E" w:rsidP="00B4053E">
      <w:pPr>
        <w:pStyle w:val="Nivel3"/>
        <w:numPr>
          <w:ilvl w:val="0"/>
          <w:numId w:val="0"/>
        </w:numPr>
        <w:ind w:left="1224"/>
      </w:pPr>
      <w:r w:rsidRPr="008E7FE1">
        <w:t xml:space="preserve">A exploração dos lotes irrigáveis será monitorada através de um modelo simplificado, incluindo a coleta e o registro sistemático de dados, utilizando roteiro e formulários próprios, elaborados com orientação de um representante da </w:t>
      </w:r>
      <w:r w:rsidR="000D445C">
        <w:t>CODEVASF</w:t>
      </w:r>
      <w:r w:rsidRPr="008E7FE1">
        <w:t>.</w:t>
      </w:r>
    </w:p>
    <w:p w14:paraId="5B2F2987" w14:textId="77777777" w:rsidR="0025493E" w:rsidRPr="008E7FE1" w:rsidRDefault="0025493E" w:rsidP="00B4053E">
      <w:pPr>
        <w:pStyle w:val="Nivel3"/>
        <w:numPr>
          <w:ilvl w:val="0"/>
          <w:numId w:val="0"/>
        </w:numPr>
        <w:ind w:left="1224"/>
      </w:pPr>
      <w:r w:rsidRPr="008E7FE1">
        <w:t>O processo de monitoria e avaliação das atividades desenvolvidas nas unidades de produção (família irrigante, lote agrícola e capital de exploração), na execução dos serviços de ATER (difusão de tecnologia, metodologia de intervenção, definição e ajuste de coeficientes técnicos, etc.), deverá ser praticado com os seguintes procedimentos:</w:t>
      </w:r>
    </w:p>
    <w:p w14:paraId="3B59160E" w14:textId="1092B761" w:rsidR="0025493E" w:rsidRPr="0083563D" w:rsidRDefault="0025493E" w:rsidP="006C3C56">
      <w:pPr>
        <w:pStyle w:val="Nivel4"/>
        <w:numPr>
          <w:ilvl w:val="0"/>
          <w:numId w:val="49"/>
        </w:numPr>
      </w:pPr>
      <w:r w:rsidRPr="0083563D">
        <w:t>Seleção de indicadores</w:t>
      </w:r>
    </w:p>
    <w:p w14:paraId="63AFF425" w14:textId="35482FD0" w:rsidR="0025493E" w:rsidRPr="008E7FE1" w:rsidRDefault="0025493E" w:rsidP="00B80F76">
      <w:pPr>
        <w:pStyle w:val="Nivel4"/>
        <w:numPr>
          <w:ilvl w:val="0"/>
          <w:numId w:val="0"/>
        </w:numPr>
        <w:ind w:left="1800"/>
      </w:pPr>
      <w:r w:rsidRPr="008E7FE1">
        <w:t xml:space="preserve">Os indicadores a serem utilizados para o monitoramento dos lotes irrigáveis e do </w:t>
      </w:r>
      <w:r w:rsidR="00A93DEA" w:rsidRPr="008E7FE1">
        <w:t>p</w:t>
      </w:r>
      <w:r w:rsidR="00C05425" w:rsidRPr="008E7FE1">
        <w:t xml:space="preserve">rojeto </w:t>
      </w:r>
      <w:r w:rsidR="00A93DEA" w:rsidRPr="008E7FE1">
        <w:t>p</w:t>
      </w:r>
      <w:r w:rsidR="00C05425" w:rsidRPr="008E7FE1">
        <w:t>úblico</w:t>
      </w:r>
      <w:r w:rsidRPr="008E7FE1">
        <w:t xml:space="preserve"> de irrigação são de dois tipos: fixos, que não se alteram no curto prazo, e variáveis, que se alterar no curto prazo. </w:t>
      </w:r>
    </w:p>
    <w:p w14:paraId="70362035" w14:textId="77777777" w:rsidR="0025493E" w:rsidRPr="008E7FE1" w:rsidRDefault="0025493E" w:rsidP="00B80F76">
      <w:pPr>
        <w:pStyle w:val="Nivel4"/>
        <w:numPr>
          <w:ilvl w:val="0"/>
          <w:numId w:val="0"/>
        </w:numPr>
        <w:ind w:left="1800"/>
      </w:pPr>
      <w:r w:rsidRPr="009938CB">
        <w:rPr>
          <w:b/>
          <w:bCs/>
        </w:rPr>
        <w:t>Indicadores Fixos</w:t>
      </w:r>
      <w:r w:rsidRPr="008E7FE1">
        <w:t xml:space="preserve"> – Esses indicadores serão coletados junto a cada lote irrigável uma vez por ano, por ocasião da visita técnica inicial da equipe de ATER, com formulário próprio para registro dos dados, devendo ser atualizados e conferidos anualmente, os quais se referem às famílias assentadas. Os principais dados a serem coletados em cada lote, são:</w:t>
      </w:r>
    </w:p>
    <w:p w14:paraId="677E7941" w14:textId="77777777" w:rsidR="0025493E" w:rsidRPr="008E7FE1" w:rsidRDefault="0025493E" w:rsidP="00B80F76">
      <w:pPr>
        <w:pStyle w:val="Nivel5"/>
      </w:pPr>
      <w:r w:rsidRPr="008E7FE1">
        <w:t>nome e grau de escolaridade do produtor considerado representante do lote;</w:t>
      </w:r>
    </w:p>
    <w:p w14:paraId="79FE90F2" w14:textId="77777777" w:rsidR="0025493E" w:rsidRPr="008E7FE1" w:rsidRDefault="0025493E" w:rsidP="00B80F76">
      <w:pPr>
        <w:pStyle w:val="Nivel5"/>
      </w:pPr>
      <w:r w:rsidRPr="008E7FE1">
        <w:t>área irrigável total com equipamentos de irrigação parcelar em condições de operação;</w:t>
      </w:r>
    </w:p>
    <w:p w14:paraId="360B880E" w14:textId="77777777" w:rsidR="0025493E" w:rsidRPr="008E7FE1" w:rsidRDefault="0025493E" w:rsidP="00B80F76">
      <w:pPr>
        <w:pStyle w:val="Nivel5"/>
      </w:pPr>
      <w:r w:rsidRPr="008E7FE1">
        <w:t>área irrigável total sem condições de operar com irrigação;</w:t>
      </w:r>
    </w:p>
    <w:p w14:paraId="736F498A" w14:textId="77777777" w:rsidR="0025493E" w:rsidRPr="008E7FE1" w:rsidRDefault="0025493E" w:rsidP="00B80F76">
      <w:pPr>
        <w:pStyle w:val="Nivel5"/>
      </w:pPr>
      <w:r w:rsidRPr="008E7FE1">
        <w:t>relação dos produtores irrigantes assentados;</w:t>
      </w:r>
    </w:p>
    <w:p w14:paraId="0F6525C7" w14:textId="77777777" w:rsidR="0025493E" w:rsidRPr="008E7FE1" w:rsidRDefault="0025493E" w:rsidP="00B80F76">
      <w:pPr>
        <w:pStyle w:val="Nivel5"/>
      </w:pPr>
      <w:r w:rsidRPr="008E7FE1">
        <w:t xml:space="preserve">relação dos produtores não assentados, mas que estão operando com irrigação; </w:t>
      </w:r>
    </w:p>
    <w:p w14:paraId="3666F379" w14:textId="77777777" w:rsidR="0025493E" w:rsidRPr="008E7FE1" w:rsidRDefault="0025493E" w:rsidP="00B80F76">
      <w:pPr>
        <w:pStyle w:val="Nivel5"/>
      </w:pPr>
      <w:r w:rsidRPr="008E7FE1">
        <w:t>potencial de mão-de-obra familiar total disponível para o trabalho agrícola.</w:t>
      </w:r>
    </w:p>
    <w:p w14:paraId="26973AEE" w14:textId="77777777" w:rsidR="0025493E" w:rsidRPr="008E7FE1" w:rsidRDefault="0025493E" w:rsidP="00B80F76">
      <w:pPr>
        <w:pStyle w:val="Nivel4"/>
        <w:numPr>
          <w:ilvl w:val="0"/>
          <w:numId w:val="0"/>
        </w:numPr>
        <w:ind w:left="1800"/>
      </w:pPr>
      <w:r w:rsidRPr="009938CB">
        <w:rPr>
          <w:b/>
          <w:bCs/>
        </w:rPr>
        <w:t>Indicadores Variáveis</w:t>
      </w:r>
      <w:r w:rsidRPr="008E7FE1">
        <w:t xml:space="preserve"> – Esses indicadores serão coletados periodicamente, sem repetição, em cada lote irrigável, por ocasião das visitas técnicas da equipe de ATER, com formulário próprio para registro dos dados, devendo ser atualizados e conferidos a cada 04 a 06 meses do ano, os quais se referem à exploração agrícola de cada unidade de produção.</w:t>
      </w:r>
    </w:p>
    <w:p w14:paraId="12BC8B5D" w14:textId="6F8E72B9" w:rsidR="0025493E" w:rsidRPr="008E7FE1" w:rsidRDefault="0025493E" w:rsidP="00B80F76">
      <w:pPr>
        <w:pStyle w:val="Nivel4"/>
        <w:numPr>
          <w:ilvl w:val="0"/>
          <w:numId w:val="0"/>
        </w:numPr>
        <w:ind w:left="1800"/>
      </w:pPr>
      <w:r w:rsidRPr="008E7FE1">
        <w:t xml:space="preserve">A princípio serão priorizados os dados que servem para construir indicadores básicos de interesse da </w:t>
      </w:r>
      <w:r w:rsidR="000D445C">
        <w:t>CODEVASF</w:t>
      </w:r>
      <w:r w:rsidRPr="008E7FE1">
        <w:t xml:space="preserve"> e do Distrito de Irrigação, a saber:</w:t>
      </w:r>
    </w:p>
    <w:p w14:paraId="663B2C86" w14:textId="77777777" w:rsidR="0025493E" w:rsidRPr="008E7FE1" w:rsidRDefault="0025493E" w:rsidP="00B80F76">
      <w:pPr>
        <w:pStyle w:val="Nivel5"/>
      </w:pPr>
      <w:r w:rsidRPr="008E7FE1">
        <w:t>Cultura ou rebanho explorado no lote irrigável;</w:t>
      </w:r>
    </w:p>
    <w:p w14:paraId="0728044C" w14:textId="77777777" w:rsidR="0025493E" w:rsidRPr="008E7FE1" w:rsidRDefault="0025493E" w:rsidP="00B80F76">
      <w:pPr>
        <w:pStyle w:val="Nivel5"/>
      </w:pPr>
      <w:r w:rsidRPr="008E7FE1">
        <w:t>Área plantada, expressa em hectare (ha);</w:t>
      </w:r>
    </w:p>
    <w:p w14:paraId="25399581" w14:textId="77777777" w:rsidR="0025493E" w:rsidRPr="008E7FE1" w:rsidRDefault="0025493E" w:rsidP="00B80F76">
      <w:pPr>
        <w:pStyle w:val="Nivel5"/>
      </w:pPr>
      <w:r w:rsidRPr="008E7FE1">
        <w:lastRenderedPageBreak/>
        <w:t>Área cultivada por fase fenológica, expressa em hectare (ha);</w:t>
      </w:r>
    </w:p>
    <w:p w14:paraId="2D292AB0" w14:textId="77777777" w:rsidR="0025493E" w:rsidRPr="008E7FE1" w:rsidRDefault="0025493E" w:rsidP="00B80F76">
      <w:pPr>
        <w:pStyle w:val="Nivel5"/>
      </w:pPr>
      <w:r w:rsidRPr="008E7FE1">
        <w:t>Área colhida acumulada no ano, expressa em hectare (ha);</w:t>
      </w:r>
    </w:p>
    <w:p w14:paraId="1F577DF4" w14:textId="77777777" w:rsidR="0025493E" w:rsidRPr="008E7FE1" w:rsidRDefault="0025493E" w:rsidP="00B80F76">
      <w:pPr>
        <w:pStyle w:val="Nivel5"/>
      </w:pPr>
      <w:r w:rsidRPr="008E7FE1">
        <w:t>Produção estimada acumulada no ano, expressa em tonelada (T)</w:t>
      </w:r>
    </w:p>
    <w:p w14:paraId="7A87AF36" w14:textId="130C82EE" w:rsidR="0025493E" w:rsidRPr="008E7FE1" w:rsidRDefault="0025493E" w:rsidP="00B80F76">
      <w:pPr>
        <w:pStyle w:val="Nivel5"/>
      </w:pPr>
      <w:r w:rsidRPr="008E7FE1">
        <w:t>Rebanho de produção por espécie, expresso em cabeça (</w:t>
      </w:r>
      <w:r w:rsidR="00FA0E5D" w:rsidRPr="008E7FE1">
        <w:t>cab.</w:t>
      </w:r>
      <w:r w:rsidRPr="008E7FE1">
        <w:t>);</w:t>
      </w:r>
    </w:p>
    <w:p w14:paraId="4259A5F3" w14:textId="77777777" w:rsidR="0025493E" w:rsidRPr="008E7FE1" w:rsidRDefault="0025493E" w:rsidP="00B80F76">
      <w:pPr>
        <w:pStyle w:val="Nivel5"/>
      </w:pPr>
      <w:r w:rsidRPr="008E7FE1">
        <w:t>Preço médio de cada produto recebido pelo produtor, no mês de referência.</w:t>
      </w:r>
    </w:p>
    <w:p w14:paraId="04403485" w14:textId="19054DAF" w:rsidR="0025493E" w:rsidRPr="008E7FE1" w:rsidRDefault="0025493E" w:rsidP="00B80F76">
      <w:pPr>
        <w:pStyle w:val="Nivel4"/>
        <w:numPr>
          <w:ilvl w:val="0"/>
          <w:numId w:val="0"/>
        </w:numPr>
        <w:ind w:left="1800"/>
      </w:pPr>
      <w:r w:rsidRPr="009938CB">
        <w:rPr>
          <w:b/>
          <w:bCs/>
        </w:rPr>
        <w:t>Indicadores Variáveis do Sistema de Bombeamento</w:t>
      </w:r>
      <w:r w:rsidRPr="008E7FE1">
        <w:t xml:space="preserve"> – Esses indicadores serão coletados mensalmente junto à Estação de Bombeamento Principal (EB-100) e sempre no primeiro dia útil do mês seguinte ao de competência, por meio de uma visita específica de um membro da equipe de ATER., utilizando um formulário próprio padronizado para registro dos dados, os quais se referem ao bombeamento de água para irrigação de todos os lotes do </w:t>
      </w:r>
      <w:r w:rsidR="00C05425" w:rsidRPr="008E7FE1">
        <w:t>Projeto Público</w:t>
      </w:r>
      <w:r w:rsidRPr="008E7FE1">
        <w:t xml:space="preserve"> </w:t>
      </w:r>
      <w:r w:rsidR="00A93DEA" w:rsidRPr="008E7FE1">
        <w:t>de Irrigação</w:t>
      </w:r>
      <w:r w:rsidRPr="008E7FE1">
        <w:t xml:space="preserve"> Jacaré-</w:t>
      </w:r>
      <w:proofErr w:type="spellStart"/>
      <w:r w:rsidRPr="008E7FE1">
        <w:t>Curituba</w:t>
      </w:r>
      <w:proofErr w:type="spellEnd"/>
      <w:r w:rsidRPr="008E7FE1">
        <w:t>. Deverão ser coletados os seguintes dados:</w:t>
      </w:r>
    </w:p>
    <w:p w14:paraId="2E2B929B" w14:textId="41E1CCB4" w:rsidR="0025493E" w:rsidRPr="008E7FE1" w:rsidRDefault="0025493E" w:rsidP="00B80F76">
      <w:pPr>
        <w:pStyle w:val="Nivel5"/>
      </w:pPr>
      <w:r w:rsidRPr="008E7FE1">
        <w:t xml:space="preserve">Volume de água bombeado e energia elétrica consumida pelos conjuntos motobombas instaladas na EB-100, os quais são responsáveis pelo suprimento da demanda hídrica do </w:t>
      </w:r>
      <w:r w:rsidR="00C05425" w:rsidRPr="008E7FE1">
        <w:t>Projeto Público</w:t>
      </w:r>
      <w:r w:rsidRPr="008E7FE1">
        <w:t xml:space="preserve"> de </w:t>
      </w:r>
      <w:r w:rsidR="00A93DEA" w:rsidRPr="008E7FE1">
        <w:t>I</w:t>
      </w:r>
      <w:r w:rsidRPr="008E7FE1">
        <w:t>rrigação Jacaré-</w:t>
      </w:r>
      <w:proofErr w:type="spellStart"/>
      <w:r w:rsidRPr="008E7FE1">
        <w:t>Curituba</w:t>
      </w:r>
      <w:proofErr w:type="spellEnd"/>
      <w:r w:rsidRPr="008E7FE1">
        <w:t>. O volume de água deverá ser expresso em 1.000 m3 e a energia elétrica em kWh.</w:t>
      </w:r>
    </w:p>
    <w:p w14:paraId="58A4184D" w14:textId="33C75706" w:rsidR="0025493E" w:rsidRDefault="0025493E" w:rsidP="00B80F76">
      <w:pPr>
        <w:pStyle w:val="Nivel5"/>
      </w:pPr>
      <w:r w:rsidRPr="008E7FE1">
        <w:t>Volume de água bombeado e energia elétrica consumida pelos conjuntos motobombas instalados nas estações elevatórias EE-1 e EE-2, responsáveis pela elevação de água para atender a demanda de lotes dos setores 02 e 03, respectivamente. O volume de água deve ser expresso em 1.000 m3 e a energia elétrica em kWh;</w:t>
      </w:r>
    </w:p>
    <w:p w14:paraId="2A453391" w14:textId="77777777" w:rsidR="0025493E" w:rsidRPr="0083563D" w:rsidRDefault="0025493E" w:rsidP="00B80F76">
      <w:pPr>
        <w:pStyle w:val="Nivel4"/>
      </w:pPr>
      <w:r w:rsidRPr="0083563D">
        <w:t>Coleta dos dados básicos do processo produtivo</w:t>
      </w:r>
    </w:p>
    <w:p w14:paraId="3BD8033D" w14:textId="77777777" w:rsidR="0025493E" w:rsidRPr="008E7FE1" w:rsidRDefault="0025493E" w:rsidP="00B80F76">
      <w:pPr>
        <w:pStyle w:val="Nivel4"/>
        <w:numPr>
          <w:ilvl w:val="0"/>
          <w:numId w:val="0"/>
        </w:numPr>
        <w:ind w:left="1800"/>
      </w:pPr>
      <w:r w:rsidRPr="008E7FE1">
        <w:t xml:space="preserve">Os dados referentes as áreas plantadas, cultivadas e colhidas e o volume mensal de água utilizado na irrigação parcelar serão coletados em todos os lotes irrigáveis, de forma direta e continuada, com o auxílio de fichas personalizadas, por ocasião das visitas de orientação técnica e de acompanhamento do processo produtivo. </w:t>
      </w:r>
    </w:p>
    <w:p w14:paraId="69011286" w14:textId="77777777" w:rsidR="0025493E" w:rsidRPr="008E7FE1" w:rsidRDefault="0025493E" w:rsidP="00B80F76">
      <w:pPr>
        <w:pStyle w:val="Nivel4"/>
        <w:numPr>
          <w:ilvl w:val="0"/>
          <w:numId w:val="0"/>
        </w:numPr>
        <w:ind w:left="1800"/>
      </w:pPr>
      <w:r w:rsidRPr="008E7FE1">
        <w:t>O registro dos dados deverá ser feito após a conclusão do plantio ou da colheita de uma determinada área, bem como após a constatação de perda de área, se for o caso, com uma periodicidade de 04 a 06 meses, sem repetição. A consolidação dos dados será processada mensalmente por ocasião da emissão do relatório próprio.</w:t>
      </w:r>
    </w:p>
    <w:p w14:paraId="693096F0" w14:textId="77777777" w:rsidR="0025493E" w:rsidRPr="008E7FE1" w:rsidRDefault="0025493E" w:rsidP="00B80F76">
      <w:pPr>
        <w:pStyle w:val="Nivel4"/>
        <w:numPr>
          <w:ilvl w:val="0"/>
          <w:numId w:val="0"/>
        </w:numPr>
        <w:ind w:left="1800"/>
      </w:pPr>
      <w:r w:rsidRPr="008E7FE1">
        <w:t>Os dados referentes à produção obtida e comercializada, com os preços de venda, serão coletados por informação dos próprios irrigantes, após a comercialização da produção. A sua apuração também deverá ser feita oportunamente, juntamente com o levantamento de áreas plantadas, cultivadas e colhidas.</w:t>
      </w:r>
    </w:p>
    <w:p w14:paraId="081B637C" w14:textId="77777777" w:rsidR="0025493E" w:rsidRPr="008E7FE1" w:rsidRDefault="0025493E" w:rsidP="00B80F76">
      <w:pPr>
        <w:pStyle w:val="Nivel4"/>
        <w:numPr>
          <w:ilvl w:val="0"/>
          <w:numId w:val="0"/>
        </w:numPr>
        <w:ind w:left="1800"/>
      </w:pPr>
      <w:r w:rsidRPr="008E7FE1">
        <w:t>Esta forma de obtenção dos dados da produção vendida e dos preços recebidos parece ser a mais coerente com a natureza de um trabalho cooperativo, uma vez que, pressupõe-se, não há nenhum interesse da parte dos produtores de prestar informações controvertidas sobre as variáveis que determinam a renda agrícola de sua unidade de produção. Contudo, como se trata de dados que serão transformados em informações genéricas, além dos dados registrados nas fichas próprias, a equipe técnica deve considerar os dados coletados de um grupo de controle para aferição e balizamento das informações obtidas diretamente dos irrigantes.</w:t>
      </w:r>
    </w:p>
    <w:p w14:paraId="1DC44DE9" w14:textId="77777777" w:rsidR="0025493E" w:rsidRPr="0083563D" w:rsidRDefault="0025493E" w:rsidP="00B80F76">
      <w:pPr>
        <w:pStyle w:val="Nivel4"/>
      </w:pPr>
      <w:r w:rsidRPr="0083563D">
        <w:t>Análise e tratamento dos dados básicos e dos referentes à adoção de tecnologias</w:t>
      </w:r>
    </w:p>
    <w:p w14:paraId="0EEDB086" w14:textId="2A344B07" w:rsidR="0025493E" w:rsidRPr="008E7FE1" w:rsidRDefault="0025493E" w:rsidP="00B80F76">
      <w:pPr>
        <w:pStyle w:val="Nivel4"/>
        <w:numPr>
          <w:ilvl w:val="0"/>
          <w:numId w:val="0"/>
        </w:numPr>
        <w:ind w:left="1800"/>
      </w:pPr>
      <w:r w:rsidRPr="008E7FE1">
        <w:t xml:space="preserve">Ao final de cada mês, os dados básicos coletados serão analisados e corrigidos, se preciso for, e depois, tabulados e consolidados no âmbito do </w:t>
      </w:r>
      <w:r w:rsidR="00A93DEA" w:rsidRPr="008E7FE1">
        <w:t>p</w:t>
      </w:r>
      <w:r w:rsidR="00C05425" w:rsidRPr="008E7FE1">
        <w:t xml:space="preserve">rojeto </w:t>
      </w:r>
      <w:r w:rsidR="00A93DEA" w:rsidRPr="008E7FE1">
        <w:t>p</w:t>
      </w:r>
      <w:r w:rsidR="00C05425" w:rsidRPr="008E7FE1">
        <w:t>úblico</w:t>
      </w:r>
      <w:r w:rsidR="00A93DEA" w:rsidRPr="008E7FE1">
        <w:t xml:space="preserve"> de</w:t>
      </w:r>
      <w:r w:rsidRPr="008E7FE1">
        <w:t xml:space="preserve"> irriga</w:t>
      </w:r>
      <w:r w:rsidR="00A93DEA" w:rsidRPr="008E7FE1">
        <w:t>ção</w:t>
      </w:r>
      <w:r w:rsidRPr="008E7FE1">
        <w:t>, para serem transformados em indicadores residuais e de eficiência.</w:t>
      </w:r>
    </w:p>
    <w:p w14:paraId="4F99C617" w14:textId="77777777" w:rsidR="0025493E" w:rsidRPr="008E7FE1" w:rsidRDefault="0025493E" w:rsidP="00B80F76">
      <w:pPr>
        <w:pStyle w:val="Nivel4"/>
        <w:numPr>
          <w:ilvl w:val="0"/>
          <w:numId w:val="0"/>
        </w:numPr>
        <w:ind w:left="1800"/>
      </w:pPr>
      <w:r w:rsidRPr="008E7FE1">
        <w:lastRenderedPageBreak/>
        <w:t>Após a correção, os dados básicos serão derivados em indicadores variáveis (residuais e de eficiência), conforme os seguintes procedimentos:</w:t>
      </w:r>
    </w:p>
    <w:p w14:paraId="59515026" w14:textId="77777777" w:rsidR="0025493E" w:rsidRPr="008E7FE1" w:rsidRDefault="0025493E" w:rsidP="00B80F76">
      <w:pPr>
        <w:pStyle w:val="Nivel5"/>
      </w:pPr>
      <w:r w:rsidRPr="008E7FE1">
        <w:t>produtividade média: do índice simples, pela relação entre a produção colhida e a área plantada, referentes a uma determinada cultura e a um mesmo exercício agrícola; do índice composto, pela relação entre a produção global do lote irrigável pela área cultivada, do mesmo exercício agrícola – este índice apresenta viés quando se mistura culturas anuais com perenes;</w:t>
      </w:r>
    </w:p>
    <w:p w14:paraId="1F7C9BF2" w14:textId="77777777" w:rsidR="0025493E" w:rsidRPr="008E7FE1" w:rsidRDefault="0025493E" w:rsidP="00B80F76">
      <w:pPr>
        <w:pStyle w:val="Nivel5"/>
      </w:pPr>
      <w:r w:rsidRPr="008E7FE1">
        <w:t>custos unitários de produção: calculado com a multiplicação das quantidades de insumos materiais e serviços utilizadas no processo produtivo, pelos respectivos preços unitários de aquisição, devidamente atualizados;</w:t>
      </w:r>
    </w:p>
    <w:p w14:paraId="0A775A19" w14:textId="77777777" w:rsidR="0025493E" w:rsidRPr="008E7FE1" w:rsidRDefault="0025493E" w:rsidP="00B80F76">
      <w:pPr>
        <w:pStyle w:val="Nivel5"/>
      </w:pPr>
      <w:r w:rsidRPr="008E7FE1">
        <w:t xml:space="preserve">intensidade de cultivo: com a divisão da média calculada entre a área plantada e a colhida, durante um período de 12 meses, pela área útil do respectivo lote irrigável; </w:t>
      </w:r>
    </w:p>
    <w:p w14:paraId="1FC839FD" w14:textId="77777777" w:rsidR="0025493E" w:rsidRPr="008E7FE1" w:rsidRDefault="0025493E" w:rsidP="00B80F76">
      <w:pPr>
        <w:pStyle w:val="Nivel5"/>
      </w:pPr>
      <w:r w:rsidRPr="008E7FE1">
        <w:t>margem bruta: obtida pela diferença entre a renda bruta total obtida com a venda da produção de uma determinada cultura e os custos operacionais variáveis totais suportados para obter a safra;</w:t>
      </w:r>
    </w:p>
    <w:p w14:paraId="5F656EA2" w14:textId="77777777" w:rsidR="0025493E" w:rsidRPr="008E7FE1" w:rsidRDefault="0025493E" w:rsidP="00B80F76">
      <w:pPr>
        <w:pStyle w:val="Nivel5"/>
      </w:pPr>
      <w:r w:rsidRPr="008E7FE1">
        <w:t>área total em cultivo: obtida pela soma da área remanescente (área em cultivo do mês anterior) com a área plantada no mês de referência; com relação ao ano de referência, a área cultivada será calculada pela soma da área total colhida com a área total plantada que não foi colhida;</w:t>
      </w:r>
    </w:p>
    <w:p w14:paraId="515220E1" w14:textId="77777777" w:rsidR="0025493E" w:rsidRPr="008E7FE1" w:rsidRDefault="0025493E" w:rsidP="00B80F76">
      <w:pPr>
        <w:pStyle w:val="Nivel5"/>
      </w:pPr>
      <w:r w:rsidRPr="008E7FE1">
        <w:t xml:space="preserve">grau de ocupação da SAU: obtido com o percentual de área em cultivo, em relação à superfície de área útil (SAL) do lote irrigável, dentro do mesmo mês de referência. </w:t>
      </w:r>
    </w:p>
    <w:p w14:paraId="56C44462" w14:textId="77777777" w:rsidR="0025493E" w:rsidRPr="008E7FE1" w:rsidRDefault="0025493E" w:rsidP="0083563D">
      <w:pPr>
        <w:pStyle w:val="Nivel2"/>
      </w:pPr>
      <w:r w:rsidRPr="008E7FE1">
        <w:t>METODOLOGIA DE EXECUÇÃO DOS SERVIÇOS DE ATER</w:t>
      </w:r>
    </w:p>
    <w:p w14:paraId="42804BFA" w14:textId="77777777" w:rsidR="0025493E" w:rsidRPr="008E7FE1" w:rsidRDefault="0025493E" w:rsidP="0083563D">
      <w:pPr>
        <w:pStyle w:val="Nivel2"/>
        <w:numPr>
          <w:ilvl w:val="0"/>
          <w:numId w:val="0"/>
        </w:numPr>
        <w:ind w:left="858"/>
      </w:pPr>
      <w:r w:rsidRPr="008E7FE1">
        <w:t>O papel da equipe de ATER é facilitar a transformação das expectativas de produção numa real situação, consoante as implicações de fatores externos às unidades produtivas, tais como mercado, disponibilidade de crédito rural, infraestrutura de apoio à produção etc., de forma a se criar condições para a obtenção de renda agrícola sustentável, que seja suficiente para viabilizar a reprodução da família e do capital de exploração.</w:t>
      </w:r>
    </w:p>
    <w:p w14:paraId="4EEF90A2" w14:textId="77777777" w:rsidR="0025493E" w:rsidRPr="008E7FE1" w:rsidRDefault="0025493E" w:rsidP="0083563D">
      <w:pPr>
        <w:pStyle w:val="Nivel2"/>
        <w:numPr>
          <w:ilvl w:val="0"/>
          <w:numId w:val="0"/>
        </w:numPr>
        <w:ind w:left="858"/>
      </w:pPr>
      <w:r w:rsidRPr="008E7FE1">
        <w:t>Então as ações de assistência técnica e extensão rural serão definidas e contextualizadas de acordo com um Plano Anual de Exploração Agrícola e informações complementares, coletadas junto aos produtores rurais, sobre os métodos e meios mais adequados para serem utilizados na prestação desses serviços.</w:t>
      </w:r>
    </w:p>
    <w:p w14:paraId="578C7662" w14:textId="77777777" w:rsidR="0025493E" w:rsidRPr="008E7FE1" w:rsidRDefault="0025493E" w:rsidP="0083563D">
      <w:pPr>
        <w:pStyle w:val="Nivel3"/>
      </w:pPr>
      <w:r w:rsidRPr="008E7FE1">
        <w:t xml:space="preserve">Elaboração do Plano Anual de Exploração Agrícola </w:t>
      </w:r>
    </w:p>
    <w:p w14:paraId="42A67E25" w14:textId="77777777" w:rsidR="0025493E" w:rsidRPr="008E7FE1" w:rsidRDefault="0025493E" w:rsidP="0083563D">
      <w:pPr>
        <w:pStyle w:val="Nivel3"/>
        <w:numPr>
          <w:ilvl w:val="0"/>
          <w:numId w:val="0"/>
        </w:numPr>
        <w:ind w:left="1224"/>
      </w:pPr>
      <w:r w:rsidRPr="008E7FE1">
        <w:t>A elaboração do Plano Anual de Exploração Agrícola será a primeira ação a ser desenvolvida pela equipe de ATER, o qual irá respaldar as demais ações incluídas nos serviços a serem prestados.</w:t>
      </w:r>
    </w:p>
    <w:p w14:paraId="0842248A" w14:textId="2EE1B09E" w:rsidR="0025493E" w:rsidRPr="008E7FE1" w:rsidRDefault="0025493E" w:rsidP="0083563D">
      <w:pPr>
        <w:pStyle w:val="Nivel3"/>
        <w:numPr>
          <w:ilvl w:val="0"/>
          <w:numId w:val="0"/>
        </w:numPr>
        <w:ind w:left="1224"/>
      </w:pPr>
      <w:r w:rsidRPr="008E7FE1">
        <w:t xml:space="preserve">O Plano Anual de Exploração Agrícola do </w:t>
      </w:r>
      <w:r w:rsidR="00A93DEA" w:rsidRPr="008E7FE1">
        <w:t>p</w:t>
      </w:r>
      <w:r w:rsidR="00C05425" w:rsidRPr="008E7FE1">
        <w:t xml:space="preserve">rojeto </w:t>
      </w:r>
      <w:r w:rsidR="00A93DEA" w:rsidRPr="008E7FE1">
        <w:t>p</w:t>
      </w:r>
      <w:r w:rsidR="00C05425" w:rsidRPr="008E7FE1">
        <w:t>úblico</w:t>
      </w:r>
      <w:r w:rsidRPr="008E7FE1">
        <w:t xml:space="preserve"> de irrigação representa a consolidação das intenções de exploração de todos os lotes irrigáveis, compatibilizadas com condições operacionais da infraestrutura de irrigação de uso comum e com os recursos disponíveis nas unidades de produção.</w:t>
      </w:r>
    </w:p>
    <w:p w14:paraId="6C808677" w14:textId="77777777" w:rsidR="0025493E" w:rsidRPr="008E7FE1" w:rsidRDefault="0025493E" w:rsidP="0083563D">
      <w:pPr>
        <w:pStyle w:val="Nivel3"/>
        <w:numPr>
          <w:ilvl w:val="0"/>
          <w:numId w:val="0"/>
        </w:numPr>
        <w:ind w:left="1224"/>
      </w:pPr>
      <w:r w:rsidRPr="008E7FE1">
        <w:t>O documento deverá ter, no mínimo, o seguinte conteúdo:</w:t>
      </w:r>
    </w:p>
    <w:p w14:paraId="19B37640" w14:textId="51BA88C0" w:rsidR="0025493E" w:rsidRPr="008E7FE1" w:rsidRDefault="0025493E" w:rsidP="006C3C56">
      <w:pPr>
        <w:pStyle w:val="Nivel4"/>
        <w:numPr>
          <w:ilvl w:val="0"/>
          <w:numId w:val="50"/>
        </w:numPr>
      </w:pPr>
      <w:r w:rsidRPr="008E7FE1">
        <w:t xml:space="preserve">Características e dados do </w:t>
      </w:r>
      <w:r w:rsidR="00A93DEA" w:rsidRPr="008E7FE1">
        <w:t>projeto público</w:t>
      </w:r>
      <w:r w:rsidRPr="008E7FE1">
        <w:t xml:space="preserve"> de irrigação, em termos de área irrigável, número de lotes coletivos e de pecuária, disponibilidade hídrica distribuída entre todos os meses do ano, principais problemas que poderão restringir a área irrigável ou acarretar riscos de perdas às culturas estabelecidas etc.;</w:t>
      </w:r>
    </w:p>
    <w:p w14:paraId="14CC21D6" w14:textId="1F40373E" w:rsidR="0025493E" w:rsidRPr="008E7FE1" w:rsidRDefault="0025493E" w:rsidP="00B80F76">
      <w:pPr>
        <w:pStyle w:val="Nivel4"/>
      </w:pPr>
      <w:r w:rsidRPr="008E7FE1">
        <w:lastRenderedPageBreak/>
        <w:t xml:space="preserve">Culturas a serem estabelecidas nos lotes irrigáveis, com suas áreas específicas e o provável mês de plantio, por lote irrigável e consolidado para o </w:t>
      </w:r>
      <w:r w:rsidR="00A93DEA" w:rsidRPr="008E7FE1">
        <w:t>projeto público</w:t>
      </w:r>
      <w:r w:rsidRPr="008E7FE1">
        <w:t xml:space="preserve"> </w:t>
      </w:r>
      <w:r w:rsidR="00A93DEA" w:rsidRPr="008E7FE1">
        <w:t xml:space="preserve">de </w:t>
      </w:r>
      <w:r w:rsidRPr="008E7FE1">
        <w:t>irriga</w:t>
      </w:r>
      <w:r w:rsidR="00A93DEA" w:rsidRPr="008E7FE1">
        <w:t>ção</w:t>
      </w:r>
      <w:r w:rsidRPr="008E7FE1">
        <w:t>;</w:t>
      </w:r>
    </w:p>
    <w:p w14:paraId="763AC523" w14:textId="26A9981F" w:rsidR="0025493E" w:rsidRPr="008E7FE1" w:rsidRDefault="0025493E" w:rsidP="00B80F76">
      <w:pPr>
        <w:pStyle w:val="Nivel4"/>
      </w:pPr>
      <w:r w:rsidRPr="008E7FE1">
        <w:t xml:space="preserve">Demanda hídrica total do </w:t>
      </w:r>
      <w:r w:rsidR="00A93DEA" w:rsidRPr="008E7FE1">
        <w:t>p</w:t>
      </w:r>
      <w:r w:rsidR="00C05425" w:rsidRPr="008E7FE1">
        <w:t xml:space="preserve">rojeto </w:t>
      </w:r>
      <w:r w:rsidR="00A93DEA" w:rsidRPr="008E7FE1">
        <w:t>p</w:t>
      </w:r>
      <w:r w:rsidR="00C05425" w:rsidRPr="008E7FE1">
        <w:t>úblico</w:t>
      </w:r>
      <w:r w:rsidRPr="008E7FE1">
        <w:t>, distribuída em todos os meses do ano;</w:t>
      </w:r>
    </w:p>
    <w:p w14:paraId="47A9CAF9" w14:textId="77777777" w:rsidR="0025493E" w:rsidRPr="008E7FE1" w:rsidRDefault="0025493E" w:rsidP="00B80F76">
      <w:pPr>
        <w:pStyle w:val="Nivel4"/>
      </w:pPr>
      <w:r w:rsidRPr="008E7FE1">
        <w:t>Demandas de insumos materiais por espécie e volume (sementes, mudas, fertilizantes etc.) e de serviços mecânicos e manuais, distribuída ao longo do exercício;</w:t>
      </w:r>
    </w:p>
    <w:p w14:paraId="57DC84A7" w14:textId="77777777" w:rsidR="0025493E" w:rsidRPr="008E7FE1" w:rsidRDefault="0025493E" w:rsidP="00B80F76">
      <w:pPr>
        <w:pStyle w:val="Nivel4"/>
      </w:pPr>
      <w:r w:rsidRPr="008E7FE1">
        <w:t>Expectativa de produção e renda agrícola, por hectare e consolidado para toda a área.</w:t>
      </w:r>
    </w:p>
    <w:p w14:paraId="41D9DE79" w14:textId="77777777" w:rsidR="0025493E" w:rsidRPr="008E7FE1" w:rsidRDefault="0025493E" w:rsidP="0083563D">
      <w:pPr>
        <w:pStyle w:val="Nivel3"/>
        <w:numPr>
          <w:ilvl w:val="0"/>
          <w:numId w:val="0"/>
        </w:numPr>
        <w:ind w:left="1224"/>
      </w:pPr>
      <w:r w:rsidRPr="008E7FE1">
        <w:t>As intenções de cultivo de todos os lotes irrigáveis deverão ser definidas com a participação direta dos produtores irrigantes, compatibilizadas com as perspectivas de comercialização da produção agrícola, e nas ações relacionadas com a organização das famílias assentadas, para a resolução de problemas relativos ao sistema geral de irrigação e de interesse social da comunidade.</w:t>
      </w:r>
    </w:p>
    <w:p w14:paraId="5E389FB2" w14:textId="77777777" w:rsidR="0025493E" w:rsidRPr="008E7FE1" w:rsidRDefault="0025493E" w:rsidP="0083563D">
      <w:pPr>
        <w:pStyle w:val="Nivel3"/>
        <w:numPr>
          <w:ilvl w:val="0"/>
          <w:numId w:val="0"/>
        </w:numPr>
        <w:ind w:left="1224"/>
      </w:pPr>
      <w:r w:rsidRPr="008E7FE1">
        <w:t>A partir do plano anual de exploração agrícola consolidado, a equipe de ATER passa a dispor de um instrumento orientativo para balizar sua atuação, utilizando, sempre, metodologia participativa e apropriada a cada categoria de atividade, com o propósito de:</w:t>
      </w:r>
    </w:p>
    <w:p w14:paraId="3D536467" w14:textId="77777777" w:rsidR="0025493E" w:rsidRPr="008E7FE1" w:rsidRDefault="0025493E" w:rsidP="00B80F76">
      <w:pPr>
        <w:pStyle w:val="Nivel4"/>
      </w:pPr>
      <w:r w:rsidRPr="008E7FE1">
        <w:t>Capacitar produtores irrigantes para organização de suas atividades produtivas, bem como, de comercialização de insumos e produtos, conforme as expectativas de mercado, as restrições operacionais dos lotes irrigáveis e as táticas de contenção de riscos presumíveis, com vistas à maximização de seus resultados econômicos, financeiros e sociais;</w:t>
      </w:r>
    </w:p>
    <w:p w14:paraId="433F9D1B" w14:textId="77777777" w:rsidR="0025493E" w:rsidRPr="008E7FE1" w:rsidRDefault="0025493E" w:rsidP="00B80F76">
      <w:pPr>
        <w:pStyle w:val="Nivel4"/>
      </w:pPr>
      <w:r w:rsidRPr="008E7FE1">
        <w:t>Organizar, sistematizar e orientar as atividades de assistência técnica e extensão rural, com base em dados e informações constantes do plano de exploração agrícola, visando assegurar a pertinência e a eficiência da atuação da equipe técnica e, consequentemente, contribuir para a transformação tecnológica do processo produtivo;</w:t>
      </w:r>
    </w:p>
    <w:p w14:paraId="7A7AFEE7" w14:textId="01E3FB08" w:rsidR="0025493E" w:rsidRPr="008E7FE1" w:rsidRDefault="0025493E" w:rsidP="00B80F76">
      <w:pPr>
        <w:pStyle w:val="Nivel4"/>
      </w:pPr>
      <w:r w:rsidRPr="008E7FE1">
        <w:t xml:space="preserve">Facilitar a integração das tarefas relativas ao processo produtivo com a reorganização social dos irrigantes, com vistas ao aprimoramento da autogestão da operação e manutenção dos equipamentos de uso comum do </w:t>
      </w:r>
      <w:r w:rsidR="00A93DEA" w:rsidRPr="008E7FE1">
        <w:t xml:space="preserve">projeto público de </w:t>
      </w:r>
      <w:r w:rsidRPr="008E7FE1">
        <w:t>irriga</w:t>
      </w:r>
      <w:r w:rsidR="00A93DEA" w:rsidRPr="008E7FE1">
        <w:t>ção</w:t>
      </w:r>
      <w:r w:rsidRPr="008E7FE1">
        <w:t xml:space="preserve">; </w:t>
      </w:r>
    </w:p>
    <w:p w14:paraId="5B91EBE9" w14:textId="77777777" w:rsidR="0025493E" w:rsidRPr="008E7FE1" w:rsidRDefault="0025493E" w:rsidP="00B80F76">
      <w:pPr>
        <w:pStyle w:val="Nivel4"/>
      </w:pPr>
      <w:r w:rsidRPr="008E7FE1">
        <w:t>Motivar, orientar e apoiar a consolidação e a formação de novas associações de produtores irrigantes, para o fortalecimento das atividades produtivas e das ações de âmbito social.</w:t>
      </w:r>
    </w:p>
    <w:p w14:paraId="08143D90" w14:textId="77777777" w:rsidR="0025493E" w:rsidRPr="008E7FE1" w:rsidRDefault="0025493E" w:rsidP="001E6BA5">
      <w:pPr>
        <w:pStyle w:val="Nivel3"/>
      </w:pPr>
      <w:r w:rsidRPr="008E7FE1">
        <w:t>Metodologia de atuação da equipe de ATER</w:t>
      </w:r>
    </w:p>
    <w:p w14:paraId="0B8A70B8" w14:textId="77777777" w:rsidR="0025493E" w:rsidRPr="008E7FE1" w:rsidRDefault="0025493E" w:rsidP="001E6BA5">
      <w:pPr>
        <w:pStyle w:val="Nivel3"/>
        <w:numPr>
          <w:ilvl w:val="0"/>
          <w:numId w:val="0"/>
        </w:numPr>
        <w:ind w:left="1224"/>
      </w:pPr>
      <w:r w:rsidRPr="008E7FE1">
        <w:t xml:space="preserve">Partindo do princípio de que os pequenos produtores só despertarão interesse por mudanças do seu sistema de exploração tradicional, com o qual está acostumado e tem conhecimento perfeito de suas tarefas, se perceberem claramente a relação entre uma nova prática, um novo processo ou uma inovação tecnológica, e a melhoria significativa de suas condições de vida. </w:t>
      </w:r>
    </w:p>
    <w:p w14:paraId="5912E72F" w14:textId="77777777" w:rsidR="0025493E" w:rsidRPr="008E7FE1" w:rsidRDefault="0025493E" w:rsidP="001E6BA5">
      <w:pPr>
        <w:pStyle w:val="Nivel3"/>
        <w:numPr>
          <w:ilvl w:val="0"/>
          <w:numId w:val="0"/>
        </w:numPr>
        <w:ind w:left="1224"/>
      </w:pPr>
      <w:r w:rsidRPr="008E7FE1">
        <w:t>É preciso que eles entendam que as inovações incorporadas ao seu sistema de exploração irá promover uma transformação nos resultados do seu negócio, oferecendo condições para que possa: ganhar mais, gastar menos, reduzir riscos de perda, trabalhar menos sem subtrair ganhos e não alterar seu modo de vida. A equipe técnica terá que montar a estratégia de ação do seu trabalho adotando, sempre, uma metodologia que ajude o agricultor a perceber, clara e evidentemente, suas vantagens e as melhorias efetivas que poderá acarretar na sua unidade de produção, com a adoção de um novo sistema de produção.</w:t>
      </w:r>
    </w:p>
    <w:p w14:paraId="453BD396" w14:textId="77777777" w:rsidR="0025493E" w:rsidRPr="008E7FE1" w:rsidRDefault="0025493E" w:rsidP="001E6BA5">
      <w:pPr>
        <w:pStyle w:val="Nivel3"/>
        <w:numPr>
          <w:ilvl w:val="0"/>
          <w:numId w:val="0"/>
        </w:numPr>
        <w:ind w:left="1224"/>
      </w:pPr>
      <w:r w:rsidRPr="008E7FE1">
        <w:t xml:space="preserve">Para isso, a equipe técnica deverá respeitar alguns princípios que norteiam o modo de vida dos agricultores e utilizar procedimentos adequados e adaptados à cada situação, tais como: </w:t>
      </w:r>
    </w:p>
    <w:p w14:paraId="2330EF58" w14:textId="4679EDF7" w:rsidR="0025493E" w:rsidRPr="008E7FE1" w:rsidRDefault="0025493E" w:rsidP="006C3C56">
      <w:pPr>
        <w:pStyle w:val="Nivel4"/>
        <w:numPr>
          <w:ilvl w:val="0"/>
          <w:numId w:val="51"/>
        </w:numPr>
      </w:pPr>
      <w:r w:rsidRPr="008E7FE1">
        <w:lastRenderedPageBreak/>
        <w:t xml:space="preserve">planejamento da ação consoante as características peculiares do </w:t>
      </w:r>
      <w:r w:rsidR="00A93DEA" w:rsidRPr="008E7FE1">
        <w:t>p</w:t>
      </w:r>
      <w:r w:rsidR="00C05425" w:rsidRPr="008E7FE1">
        <w:t xml:space="preserve">rojeto </w:t>
      </w:r>
      <w:r w:rsidR="00A93DEA" w:rsidRPr="008E7FE1">
        <w:t>p</w:t>
      </w:r>
      <w:r w:rsidR="00C05425" w:rsidRPr="008E7FE1">
        <w:t>úblico</w:t>
      </w:r>
      <w:r w:rsidRPr="008E7FE1">
        <w:t xml:space="preserve"> de irrigação, as oportunidades de execução e a disponibilidade de fatores de produção;</w:t>
      </w:r>
    </w:p>
    <w:p w14:paraId="275AD23F" w14:textId="77777777" w:rsidR="0025493E" w:rsidRPr="008E7FE1" w:rsidRDefault="0025493E" w:rsidP="00B80F76">
      <w:pPr>
        <w:pStyle w:val="Nivel4"/>
      </w:pPr>
      <w:r w:rsidRPr="008E7FE1">
        <w:t>difusão de práticas e processos de produção, comercialização e preservação ambiental que sujam adaptadas às condições de operação dos lotes irrigáveis e que não interfiram no seu modo de vida de forma radical;</w:t>
      </w:r>
    </w:p>
    <w:p w14:paraId="6240751B" w14:textId="77777777" w:rsidR="0025493E" w:rsidRPr="008E7FE1" w:rsidRDefault="0025493E" w:rsidP="00B80F76">
      <w:pPr>
        <w:pStyle w:val="Nivel4"/>
      </w:pPr>
      <w:r w:rsidRPr="008E7FE1">
        <w:t>metodologia de ação adequada às condições próprias do público-alvo.</w:t>
      </w:r>
    </w:p>
    <w:p w14:paraId="5DD96BD1" w14:textId="77777777" w:rsidR="0025493E" w:rsidRPr="008E7FE1" w:rsidRDefault="0025493E" w:rsidP="001E6BA5">
      <w:pPr>
        <w:pStyle w:val="Nivel3"/>
      </w:pPr>
      <w:r w:rsidRPr="008E7FE1">
        <w:t>Procedimentos gerais para execução dos serviços de ATER</w:t>
      </w:r>
    </w:p>
    <w:p w14:paraId="790A170D" w14:textId="77777777" w:rsidR="0025493E" w:rsidRPr="008E7FE1" w:rsidRDefault="0025493E" w:rsidP="006C3C56">
      <w:pPr>
        <w:pStyle w:val="Nivel4"/>
        <w:numPr>
          <w:ilvl w:val="0"/>
          <w:numId w:val="52"/>
        </w:numPr>
      </w:pPr>
      <w:r w:rsidRPr="008E7FE1">
        <w:t>Mobilização de produtores: utilizado para desenvolvimento de ações coletivas destinadas a aquisição de insumos e serviços, comercialização da produção, preservação do meio ambiente, reorganização ou formação de entidades associativas etc.;</w:t>
      </w:r>
    </w:p>
    <w:p w14:paraId="13233DAB" w14:textId="77777777" w:rsidR="0025493E" w:rsidRPr="008E7FE1" w:rsidRDefault="0025493E" w:rsidP="00B80F76">
      <w:pPr>
        <w:pStyle w:val="Nivel4"/>
      </w:pPr>
      <w:r w:rsidRPr="008E7FE1">
        <w:t>Orientação técnica e gerencial do processo de produção e comercialização;</w:t>
      </w:r>
    </w:p>
    <w:p w14:paraId="4A018AFC" w14:textId="77777777" w:rsidR="0025493E" w:rsidRPr="008E7FE1" w:rsidRDefault="0025493E" w:rsidP="00B80F76">
      <w:pPr>
        <w:pStyle w:val="Nivel4"/>
      </w:pPr>
      <w:r w:rsidRPr="008E7FE1">
        <w:t>Estudos locais para adaptação e avaliação de novas alternativas de práticas e processos aplicáveis à exploração dos lotes irrigáveis, utilizando instrumentos de apoio à difusão de tecnologia, tais como: UOD (Unidade de Observação e Demonstração), UO (Unidade de Observação), DM (Demonstração de Métodos) e outros;</w:t>
      </w:r>
    </w:p>
    <w:p w14:paraId="383DB26D" w14:textId="4B090C61" w:rsidR="0025493E" w:rsidRPr="008E7FE1" w:rsidRDefault="0025493E" w:rsidP="00B80F76">
      <w:pPr>
        <w:pStyle w:val="Nivel4"/>
      </w:pPr>
      <w:r w:rsidRPr="008E7FE1">
        <w:t xml:space="preserve">Identificação de técnicas e processos de produção utilizados por produtores assentados que demonstrem resultados mais promissores do que a média dos demais ocupantes de lotes irrigáveis do </w:t>
      </w:r>
      <w:r w:rsidR="00A93DEA" w:rsidRPr="008E7FE1">
        <w:t>p</w:t>
      </w:r>
      <w:r w:rsidR="00C05425" w:rsidRPr="008E7FE1">
        <w:t xml:space="preserve">rojeto </w:t>
      </w:r>
      <w:r w:rsidR="00A93DEA" w:rsidRPr="008E7FE1">
        <w:t>p</w:t>
      </w:r>
      <w:r w:rsidR="00C05425" w:rsidRPr="008E7FE1">
        <w:t>úblico</w:t>
      </w:r>
      <w:r w:rsidR="00A93DEA" w:rsidRPr="008E7FE1">
        <w:t xml:space="preserve"> de irrigação</w:t>
      </w:r>
      <w:r w:rsidRPr="008E7FE1">
        <w:t>;</w:t>
      </w:r>
    </w:p>
    <w:p w14:paraId="31F2C103" w14:textId="77777777" w:rsidR="0025493E" w:rsidRPr="008E7FE1" w:rsidRDefault="0025493E" w:rsidP="00B80F76">
      <w:pPr>
        <w:pStyle w:val="Nivel4"/>
      </w:pPr>
      <w:r w:rsidRPr="008E7FE1">
        <w:t>Capacitação e treinamento básico de produtores, em práticas e processos de exploração agrícola que podem ser difundidos para melhorar o padrão do sistema de produção;</w:t>
      </w:r>
    </w:p>
    <w:p w14:paraId="48E35985" w14:textId="77777777" w:rsidR="0025493E" w:rsidRPr="008E7FE1" w:rsidRDefault="0025493E" w:rsidP="00B80F76">
      <w:pPr>
        <w:pStyle w:val="Nivel4"/>
      </w:pPr>
      <w:r w:rsidRPr="008E7FE1">
        <w:t xml:space="preserve">Difusão de tecnologia, priorizando aquelas de fácil assimilação e adoção, que não interfira na rotina dos produtores de forma significativa; </w:t>
      </w:r>
    </w:p>
    <w:p w14:paraId="54EE1D74" w14:textId="65BA1A06" w:rsidR="0025493E" w:rsidRPr="008E7FE1" w:rsidRDefault="0025493E" w:rsidP="00B80F76">
      <w:pPr>
        <w:pStyle w:val="Nivel4"/>
      </w:pPr>
      <w:r w:rsidRPr="008E7FE1">
        <w:t xml:space="preserve">Monitoria das atividades econômicas e sociais desenvolvidas no âmbito do </w:t>
      </w:r>
      <w:r w:rsidR="00A93DEA" w:rsidRPr="008E7FE1">
        <w:t>p</w:t>
      </w:r>
      <w:r w:rsidR="00C05425" w:rsidRPr="008E7FE1">
        <w:t xml:space="preserve">rojeto </w:t>
      </w:r>
      <w:r w:rsidR="00A93DEA" w:rsidRPr="008E7FE1">
        <w:t>p</w:t>
      </w:r>
      <w:r w:rsidR="00C05425" w:rsidRPr="008E7FE1">
        <w:t>úblico</w:t>
      </w:r>
      <w:r w:rsidR="00A93DEA" w:rsidRPr="008E7FE1">
        <w:t xml:space="preserve"> de irrigação</w:t>
      </w:r>
      <w:r w:rsidRPr="008E7FE1">
        <w:t xml:space="preserve">, seja pelos irrigantes, pela equipe de ATER ou pelo Distrito de Irrigação. </w:t>
      </w:r>
    </w:p>
    <w:p w14:paraId="4DECD8AF" w14:textId="77777777" w:rsidR="0025493E" w:rsidRPr="008E7FE1" w:rsidRDefault="0025493E" w:rsidP="001E6BA5">
      <w:pPr>
        <w:pStyle w:val="Nivel3"/>
      </w:pPr>
      <w:r w:rsidRPr="008E7FE1">
        <w:t>Abrangência e frequência das ações</w:t>
      </w:r>
    </w:p>
    <w:p w14:paraId="1241A0D9" w14:textId="77777777" w:rsidR="0025493E" w:rsidRPr="008E7FE1" w:rsidRDefault="0025493E" w:rsidP="001E6BA5">
      <w:pPr>
        <w:pStyle w:val="Nivel3"/>
        <w:numPr>
          <w:ilvl w:val="0"/>
          <w:numId w:val="0"/>
        </w:numPr>
        <w:ind w:left="1224"/>
      </w:pPr>
      <w:r w:rsidRPr="008E7FE1">
        <w:t>Em face da reduzida equipe técnica de ATER e da diversidade das condições operacionais dos lotes irrigáveis e dos recursos próprios dos beneficiários, para assimilação de novas práticas e processos do sistema produtivo, a abrangência e a frequência das visitas e reuniões técnicas durante a execução desses serviços, também, tende a ser diferenciada.</w:t>
      </w:r>
    </w:p>
    <w:p w14:paraId="7AC44E30" w14:textId="77777777" w:rsidR="0025493E" w:rsidRPr="008E7FE1" w:rsidRDefault="0025493E" w:rsidP="001E6BA5">
      <w:pPr>
        <w:pStyle w:val="Nivel3"/>
        <w:numPr>
          <w:ilvl w:val="0"/>
          <w:numId w:val="0"/>
        </w:numPr>
        <w:ind w:left="1224"/>
      </w:pPr>
      <w:r w:rsidRPr="008E7FE1">
        <w:t>Portanto, para otimizar a atuação da equipe de ATER, sem perda de foco e de qualidade dos serviços, recomenda-se, no Termo de Referência, a forma de atuação descrita abaixo:</w:t>
      </w:r>
    </w:p>
    <w:p w14:paraId="57F891D4" w14:textId="77777777" w:rsidR="0025493E" w:rsidRPr="008E7FE1" w:rsidRDefault="0025493E" w:rsidP="006C3C56">
      <w:pPr>
        <w:pStyle w:val="Nivel4"/>
        <w:numPr>
          <w:ilvl w:val="0"/>
          <w:numId w:val="53"/>
        </w:numPr>
      </w:pPr>
      <w:r w:rsidRPr="008E7FE1">
        <w:t>Prestação dos serviços de ATER direta e sistematizada</w:t>
      </w:r>
    </w:p>
    <w:p w14:paraId="75FF5EBC" w14:textId="77777777" w:rsidR="0025493E" w:rsidRPr="008E7FE1" w:rsidRDefault="0025493E" w:rsidP="00B80F76">
      <w:pPr>
        <w:pStyle w:val="Nivel4"/>
        <w:numPr>
          <w:ilvl w:val="0"/>
          <w:numId w:val="0"/>
        </w:numPr>
        <w:ind w:left="1800"/>
      </w:pPr>
      <w:r w:rsidRPr="008E7FE1">
        <w:t xml:space="preserve">Os serviços são prestados de forma planejada, sistemática e intensiva para um público cativo correspondente a 40% dos representantes de lotes destinados a agricultura irrigada, sendo que cada lote participa com, apenas, um representante, e a 20% dos representantes de lotes de pecuária. Então, para esse tipo de público, a atuação da equipe de ATER será direcionada para 48 produtores, sendo 32 representantes de lotes coletivos de agricultura irrigada e 16 produtores titulares de lotes de exploração pecuária, mesmo que, eventualmente, estes estejam explorando lavoura com o módulo de irrigação implantado para forrageiras. </w:t>
      </w:r>
    </w:p>
    <w:p w14:paraId="60E241A3" w14:textId="77777777" w:rsidR="0025493E" w:rsidRPr="008E7FE1" w:rsidRDefault="0025493E" w:rsidP="00B80F76">
      <w:pPr>
        <w:pStyle w:val="Nivel4"/>
        <w:numPr>
          <w:ilvl w:val="0"/>
          <w:numId w:val="0"/>
        </w:numPr>
        <w:ind w:left="1800"/>
      </w:pPr>
      <w:r w:rsidRPr="008E7FE1">
        <w:lastRenderedPageBreak/>
        <w:t xml:space="preserve">Para esse público cativo, os serviços de ATER serão prestados de forma direta, por meio de visitas e reuniões técnicas previamente organizada, nos próprios lotes dos produtores que o integram, com uma frequência quinzenal ou mensal, dependendo das circunstâncias locais, e  cuja abordagem do conteúdo técnico deve seguir uma sequência pedagógica natural e, sempre que possível, utilizando métodos e instrumentos de apropriação, adaptação e difusão de novas práticas e tecnologias, tais como UO (Unidade de Observação), UD (Unidade Demonstrativa) e UOD (Unidade de Observação e Demonstração). A utilização desses métodos complexos de extensão rural necessita de produtores colaboradores, que têm uma interação mais próxima dos extensionistas.  </w:t>
      </w:r>
    </w:p>
    <w:p w14:paraId="62FD076B" w14:textId="77777777" w:rsidR="0025493E" w:rsidRPr="008E7FE1" w:rsidRDefault="0025493E" w:rsidP="00B80F76">
      <w:pPr>
        <w:pStyle w:val="Nivel4"/>
        <w:numPr>
          <w:ilvl w:val="0"/>
          <w:numId w:val="0"/>
        </w:numPr>
        <w:ind w:left="1800"/>
      </w:pPr>
      <w:r w:rsidRPr="008E7FE1">
        <w:t>O trabalho deverá iniciar com uma seleção criteriosa de um grupo de produtores, que constituirá o público cativo da equipe de ATER, com base nos seguintes critérios:</w:t>
      </w:r>
    </w:p>
    <w:p w14:paraId="201281B8" w14:textId="77777777" w:rsidR="0025493E" w:rsidRPr="008E7FE1" w:rsidRDefault="0025493E" w:rsidP="00B80F76">
      <w:pPr>
        <w:pStyle w:val="Nivel5"/>
      </w:pPr>
      <w:r w:rsidRPr="008E7FE1">
        <w:t>ser titular e representante de lote irrigável;</w:t>
      </w:r>
    </w:p>
    <w:p w14:paraId="01072E43" w14:textId="7A2A46FC" w:rsidR="0025493E" w:rsidRPr="008E7FE1" w:rsidRDefault="0025493E" w:rsidP="00B80F76">
      <w:pPr>
        <w:pStyle w:val="Nivel5"/>
      </w:pPr>
      <w:r w:rsidRPr="008E7FE1">
        <w:t xml:space="preserve">ter o lote localizado em pontos estratégicos dentro do </w:t>
      </w:r>
      <w:r w:rsidR="00A93DEA" w:rsidRPr="008E7FE1">
        <w:t>p</w:t>
      </w:r>
      <w:r w:rsidR="00C05425" w:rsidRPr="008E7FE1">
        <w:t xml:space="preserve">rojeto </w:t>
      </w:r>
      <w:r w:rsidR="00A93DEA" w:rsidRPr="008E7FE1">
        <w:t>p</w:t>
      </w:r>
      <w:r w:rsidR="00C05425" w:rsidRPr="008E7FE1">
        <w:t>úblico</w:t>
      </w:r>
      <w:r w:rsidR="00A93DEA" w:rsidRPr="008E7FE1">
        <w:t xml:space="preserve"> de irrigação</w:t>
      </w:r>
      <w:r w:rsidRPr="008E7FE1">
        <w:t>;</w:t>
      </w:r>
    </w:p>
    <w:p w14:paraId="0B867F95" w14:textId="77777777" w:rsidR="0025493E" w:rsidRPr="008E7FE1" w:rsidRDefault="0025493E" w:rsidP="00B80F76">
      <w:pPr>
        <w:pStyle w:val="Nivel5"/>
      </w:pPr>
      <w:r w:rsidRPr="008E7FE1">
        <w:t xml:space="preserve">gerenciar o lote diretamente – o histórico do lote pode demonstrar esta característica; </w:t>
      </w:r>
    </w:p>
    <w:p w14:paraId="41D9364B" w14:textId="77777777" w:rsidR="0025493E" w:rsidRPr="008E7FE1" w:rsidRDefault="0025493E" w:rsidP="00B80F76">
      <w:pPr>
        <w:pStyle w:val="Nivel5"/>
      </w:pPr>
      <w:r w:rsidRPr="008E7FE1">
        <w:t>demonstrar receptividade a inovações tecnológicas e ações de educação ambiental.</w:t>
      </w:r>
    </w:p>
    <w:p w14:paraId="4504C54F" w14:textId="11B7BB25" w:rsidR="0025493E" w:rsidRPr="008E7FE1" w:rsidRDefault="0025493E" w:rsidP="00B80F76">
      <w:pPr>
        <w:pStyle w:val="Nivel4"/>
        <w:numPr>
          <w:ilvl w:val="0"/>
          <w:numId w:val="0"/>
        </w:numPr>
        <w:ind w:left="1800"/>
      </w:pPr>
      <w:r w:rsidRPr="008E7FE1">
        <w:t xml:space="preserve">Esse púbico selecionado terá um acompanhamento intensivo do serviço de ATER e deverá se constituir no grupo de controle do desempenho técnico e econômico das unidades de produção e do </w:t>
      </w:r>
      <w:r w:rsidR="00A93DEA" w:rsidRPr="008E7FE1">
        <w:t>p</w:t>
      </w:r>
      <w:r w:rsidR="00C05425" w:rsidRPr="008E7FE1">
        <w:t xml:space="preserve">rojeto </w:t>
      </w:r>
      <w:r w:rsidR="00A93DEA" w:rsidRPr="008E7FE1">
        <w:t>p</w:t>
      </w:r>
      <w:r w:rsidR="00C05425" w:rsidRPr="008E7FE1">
        <w:t>úblico</w:t>
      </w:r>
      <w:r w:rsidR="00A93DEA" w:rsidRPr="008E7FE1">
        <w:t xml:space="preserve"> de irrigação</w:t>
      </w:r>
      <w:r w:rsidRPr="008E7FE1">
        <w:t>.</w:t>
      </w:r>
    </w:p>
    <w:p w14:paraId="631232A0" w14:textId="585CA3DC" w:rsidR="0025493E" w:rsidRPr="008E7FE1" w:rsidRDefault="0025493E" w:rsidP="00B80F76">
      <w:pPr>
        <w:pStyle w:val="Nivel4"/>
        <w:numPr>
          <w:ilvl w:val="0"/>
          <w:numId w:val="0"/>
        </w:numPr>
        <w:ind w:left="1800"/>
      </w:pPr>
      <w:r w:rsidRPr="008E7FE1">
        <w:t xml:space="preserve">O público cativo deverá incluir irrigantes de todos os recantos de cada </w:t>
      </w:r>
      <w:r w:rsidR="00A93DEA" w:rsidRPr="008E7FE1">
        <w:t>p</w:t>
      </w:r>
      <w:r w:rsidR="00C05425" w:rsidRPr="008E7FE1">
        <w:t xml:space="preserve">rojeto </w:t>
      </w:r>
      <w:r w:rsidR="00A93DEA" w:rsidRPr="008E7FE1">
        <w:t>p</w:t>
      </w:r>
      <w:r w:rsidR="00C05425" w:rsidRPr="008E7FE1">
        <w:t>úblico</w:t>
      </w:r>
      <w:r w:rsidR="00A93DEA" w:rsidRPr="008E7FE1">
        <w:t xml:space="preserve"> de </w:t>
      </w:r>
      <w:r w:rsidR="00FA0E5D" w:rsidRPr="008E7FE1">
        <w:t>irrigação</w:t>
      </w:r>
      <w:r w:rsidRPr="008E7FE1">
        <w:t xml:space="preserve">, tendo em vista que eles serão os “multiplicadores” das ações de ATER, ou seja, serão os difusores naturais das inovações promissoras apropriadas para melhorar os padrões de exploração dos lotes irrigáveis. </w:t>
      </w:r>
    </w:p>
    <w:p w14:paraId="4C2D168A" w14:textId="5194CE96" w:rsidR="0025493E" w:rsidRPr="008E7FE1" w:rsidRDefault="0025493E" w:rsidP="00B80F76">
      <w:pPr>
        <w:pStyle w:val="Nivel4"/>
        <w:numPr>
          <w:ilvl w:val="0"/>
          <w:numId w:val="0"/>
        </w:numPr>
        <w:ind w:left="1800"/>
      </w:pPr>
      <w:r w:rsidRPr="008E7FE1">
        <w:t>Após a seleção do público cativo (pode ser denominado de grupo de controle), será aplicado um questionário completo do perfil do irrigante, que servirá como marco tangível do trabalho, baseado na nova concepção de atuação da equipe de ATER.</w:t>
      </w:r>
    </w:p>
    <w:p w14:paraId="78C693FB" w14:textId="77777777" w:rsidR="0025493E" w:rsidRPr="008E7FE1" w:rsidRDefault="0025493E" w:rsidP="00B80F76">
      <w:pPr>
        <w:pStyle w:val="Nivel4"/>
      </w:pPr>
      <w:r w:rsidRPr="008E7FE1">
        <w:t>Prestação de ATER pontual, eventual e por demanda</w:t>
      </w:r>
    </w:p>
    <w:p w14:paraId="7527FAF1" w14:textId="5E4E3BF2" w:rsidR="0025493E" w:rsidRPr="008E7FE1" w:rsidRDefault="0025493E" w:rsidP="00B80F76">
      <w:pPr>
        <w:pStyle w:val="Nivel4"/>
        <w:numPr>
          <w:ilvl w:val="0"/>
          <w:numId w:val="0"/>
        </w:numPr>
        <w:ind w:left="1800"/>
      </w:pPr>
      <w:r w:rsidRPr="008E7FE1">
        <w:t xml:space="preserve">Assistência técnica pontual, eventual e por demanda, a ser prestada aos demais irrigantes do </w:t>
      </w:r>
      <w:r w:rsidR="00A93DEA" w:rsidRPr="008E7FE1">
        <w:t>p</w:t>
      </w:r>
      <w:r w:rsidR="00C05425" w:rsidRPr="008E7FE1">
        <w:t xml:space="preserve">rojeto </w:t>
      </w:r>
      <w:r w:rsidR="00A93DEA" w:rsidRPr="008E7FE1">
        <w:t>p</w:t>
      </w:r>
      <w:r w:rsidR="00C05425" w:rsidRPr="008E7FE1">
        <w:t>úblico</w:t>
      </w:r>
      <w:r w:rsidRPr="008E7FE1">
        <w:t xml:space="preserve"> </w:t>
      </w:r>
      <w:r w:rsidR="00A93DEA" w:rsidRPr="008E7FE1">
        <w:t xml:space="preserve">de </w:t>
      </w:r>
      <w:r w:rsidRPr="008E7FE1">
        <w:t>irriga</w:t>
      </w:r>
      <w:r w:rsidR="00A93DEA" w:rsidRPr="008E7FE1">
        <w:t>ção</w:t>
      </w:r>
      <w:r w:rsidRPr="008E7FE1">
        <w:t>, preferentemente de forma grupal, através de reuniões técnicas, excursões técnicas, dias de campo, treinamentos e de visitas técnicas quando solicitadas, com frequência aleatória, conforme seja a disponibilidade da equipe técnica.</w:t>
      </w:r>
    </w:p>
    <w:p w14:paraId="19D2EC02" w14:textId="77777777" w:rsidR="0025493E" w:rsidRPr="008E7FE1" w:rsidRDefault="0025493E" w:rsidP="00B80F76">
      <w:pPr>
        <w:pStyle w:val="Nivel4"/>
        <w:numPr>
          <w:ilvl w:val="0"/>
          <w:numId w:val="0"/>
        </w:numPr>
        <w:ind w:left="1800"/>
      </w:pPr>
      <w:r w:rsidRPr="008E7FE1">
        <w:t>Observe-se que a seleção de público para uma assistência mais intensiva e sistematizada não deve ser entendida como retaliação ou privilégio de uma parte dos irrigantes, mas, como uma tática para facilitar a difusão de tecnologia e o monitoramento de resultados, uma vez que a introdução de novas técnicas, geralmente, não se consolida em todo o universo de usuários com o mesmo ritmo e a mesma ênfase. Há usuários – os inovadores, que tem maior capacidade para assimilação de novas práticas agrícolas, enquanto outros adotam tardiamente, isto é, quando as técnicas difundidas já foram incorporadas ao processo produtivo pelos produtores inovadores.</w:t>
      </w:r>
    </w:p>
    <w:p w14:paraId="4BB4D753" w14:textId="77777777" w:rsidR="0025493E" w:rsidRPr="008E7FE1" w:rsidRDefault="0025493E" w:rsidP="00B80F76">
      <w:pPr>
        <w:pStyle w:val="Nivel4"/>
        <w:numPr>
          <w:ilvl w:val="0"/>
          <w:numId w:val="0"/>
        </w:numPr>
        <w:ind w:left="1800"/>
      </w:pPr>
      <w:r w:rsidRPr="008E7FE1">
        <w:t xml:space="preserve">Mesmo que a interação desse tipo de público com a equipe de ATER seja pontual, ou eventual, cuja frequência é aleatória e depende de demandas e necessidades emergentes, de qualquer forma, durante as visitas e reuniões técnicas com os </w:t>
      </w:r>
      <w:r w:rsidRPr="008E7FE1">
        <w:lastRenderedPageBreak/>
        <w:t>produtores representantes dos lotes, que integram o público cativo, todos os produtores interessados, sejam do mesmo lote ou de lotes vizinhos, podem ter acesso livremente aos eventos.</w:t>
      </w:r>
    </w:p>
    <w:p w14:paraId="73B579BE" w14:textId="77777777" w:rsidR="0025493E" w:rsidRPr="008E7FE1" w:rsidRDefault="0025493E" w:rsidP="001E6BA5">
      <w:pPr>
        <w:pStyle w:val="Nivel3"/>
      </w:pPr>
      <w:r w:rsidRPr="008E7FE1">
        <w:t>Articulação Institucional</w:t>
      </w:r>
    </w:p>
    <w:p w14:paraId="140C7220" w14:textId="77777777" w:rsidR="0025493E" w:rsidRPr="008E7FE1" w:rsidRDefault="0025493E" w:rsidP="006C3C56">
      <w:pPr>
        <w:pStyle w:val="Nivel4"/>
        <w:numPr>
          <w:ilvl w:val="0"/>
          <w:numId w:val="54"/>
        </w:numPr>
      </w:pPr>
      <w:r w:rsidRPr="008E7FE1">
        <w:t>Articulação com a EMBRAPA – Essa articulação deverá ser mantida, permanentemente, para instruir a equipe de ATER na aferição e atualização de novos processos de produção, bem como, obter consultoria sobre questões específicas, diante de problemas emergentes que extrapolem o conhecimento dos extensionistas.</w:t>
      </w:r>
    </w:p>
    <w:p w14:paraId="3C82F218" w14:textId="77777777" w:rsidR="0025493E" w:rsidRPr="008E7FE1" w:rsidRDefault="0025493E" w:rsidP="00B80F76">
      <w:pPr>
        <w:pStyle w:val="Nivel4"/>
      </w:pPr>
      <w:r w:rsidRPr="008E7FE1">
        <w:t>Articulação com as instituições financeiras – A articulação com o BNB e BB, relacionada com a viabilização do crédito rural.</w:t>
      </w:r>
    </w:p>
    <w:p w14:paraId="068E4C9A" w14:textId="0EEB2777" w:rsidR="0025493E" w:rsidRPr="008E7FE1" w:rsidRDefault="0025493E" w:rsidP="00B80F76">
      <w:pPr>
        <w:pStyle w:val="Nivel4"/>
      </w:pPr>
      <w:r w:rsidRPr="008E7FE1">
        <w:t xml:space="preserve">Articulação com a </w:t>
      </w:r>
      <w:r w:rsidR="000D445C">
        <w:t>CODEVASF</w:t>
      </w:r>
      <w:r w:rsidRPr="008E7FE1">
        <w:t xml:space="preserve"> – Basicamente, a articulação com o </w:t>
      </w:r>
      <w:r w:rsidR="000D445C">
        <w:t>CODEVASF</w:t>
      </w:r>
      <w:r w:rsidRPr="008E7FE1">
        <w:t xml:space="preserve"> será mantida, sempre que possível, para obter dados necessários à realização dos trabalhos de ATER, e para a elaboração de projetos para fins de financiamento pelos bancos oficiais.</w:t>
      </w:r>
    </w:p>
    <w:p w14:paraId="1C1D672C" w14:textId="77777777" w:rsidR="0025493E" w:rsidRPr="008E7FE1" w:rsidRDefault="0025493E" w:rsidP="00B80F76">
      <w:pPr>
        <w:pStyle w:val="Nivel4"/>
      </w:pPr>
      <w:r w:rsidRPr="008E7FE1">
        <w:t>Articulação com fornecedores de insumos – A articulação com os fornecedores de insumos (agrotóxicos e afins, sementes e fertilizantes), deverá ser mantida para coleta de preços e articular a disponibilidade desses fatores com oportunidade e conforme orientações da equipe de ATER.</w:t>
      </w:r>
    </w:p>
    <w:p w14:paraId="6EA30734" w14:textId="77777777" w:rsidR="0025493E" w:rsidRPr="008E7FE1" w:rsidRDefault="0025493E" w:rsidP="00942A70">
      <w:pPr>
        <w:pStyle w:val="Nivel3"/>
      </w:pPr>
      <w:r w:rsidRPr="008E7FE1">
        <w:t>Apropriação de novos processos e técnicas agrícola</w:t>
      </w:r>
    </w:p>
    <w:p w14:paraId="7F5836D8" w14:textId="1C7DA96B" w:rsidR="0025493E" w:rsidRPr="008E7FE1" w:rsidRDefault="0025493E" w:rsidP="00942A70">
      <w:pPr>
        <w:pStyle w:val="Nivel3"/>
        <w:numPr>
          <w:ilvl w:val="0"/>
          <w:numId w:val="0"/>
        </w:numPr>
        <w:ind w:left="1224"/>
      </w:pPr>
      <w:r w:rsidRPr="008E7FE1">
        <w:t xml:space="preserve">Essa linha de ação tem o propósito de buscar novos processos e técnicas agrícolas, que ainda são desconhecidos dos produtores assentados no </w:t>
      </w:r>
      <w:r w:rsidR="00C05425" w:rsidRPr="008E7FE1">
        <w:t>Projeto Público</w:t>
      </w:r>
      <w:r w:rsidRPr="008E7FE1">
        <w:t xml:space="preserve"> de </w:t>
      </w:r>
      <w:r w:rsidR="00A93DEA" w:rsidRPr="008E7FE1">
        <w:t>I</w:t>
      </w:r>
      <w:r w:rsidRPr="008E7FE1">
        <w:t>rrigação Jacaré-</w:t>
      </w:r>
      <w:proofErr w:type="spellStart"/>
      <w:r w:rsidRPr="008E7FE1">
        <w:t>Curituba</w:t>
      </w:r>
      <w:proofErr w:type="spellEnd"/>
      <w:r w:rsidRPr="008E7FE1">
        <w:t>, que mostram resultados comprovados mais promissores do que o sistema tradicional praticado na região, para que sejam adaptados e apropriados para as condições locais.</w:t>
      </w:r>
    </w:p>
    <w:p w14:paraId="763CFE77" w14:textId="7952AEFA" w:rsidR="0025493E" w:rsidRPr="008E7FE1" w:rsidRDefault="0025493E" w:rsidP="00942A70">
      <w:pPr>
        <w:pStyle w:val="Nivel3"/>
        <w:numPr>
          <w:ilvl w:val="0"/>
          <w:numId w:val="0"/>
        </w:numPr>
        <w:ind w:left="1224"/>
      </w:pPr>
      <w:r w:rsidRPr="008E7FE1">
        <w:t xml:space="preserve">A apropriação de novos processos e técnicas agrícolas para as condições do </w:t>
      </w:r>
      <w:r w:rsidR="00C05425" w:rsidRPr="008E7FE1">
        <w:t>Projeto Público</w:t>
      </w:r>
      <w:r w:rsidRPr="008E7FE1">
        <w:t xml:space="preserve"> de Irrigação Jacaré-</w:t>
      </w:r>
      <w:proofErr w:type="spellStart"/>
      <w:r w:rsidRPr="008E7FE1">
        <w:t>Curituba</w:t>
      </w:r>
      <w:proofErr w:type="spellEnd"/>
      <w:r w:rsidRPr="008E7FE1">
        <w:t xml:space="preserve"> envolve a participação direta de produtores e o uso de instrumentos metodológicos complexos, bastante comum nos serviços de extensão rural, principalmente os seguintes: </w:t>
      </w:r>
    </w:p>
    <w:p w14:paraId="1CFB2121" w14:textId="77777777" w:rsidR="0025493E" w:rsidRPr="008E7FE1" w:rsidRDefault="0025493E" w:rsidP="006C3C56">
      <w:pPr>
        <w:pStyle w:val="Nivel4"/>
        <w:numPr>
          <w:ilvl w:val="0"/>
          <w:numId w:val="55"/>
        </w:numPr>
      </w:pPr>
      <w:r w:rsidRPr="008E7FE1">
        <w:t xml:space="preserve">Unidade de Observação (UO), é um método complexo de uso restrito, sem divulgação, para o primeiro contato com a nova técnica ou processo. Para sua execução, será preciso uma área reduzida, pois os resultados são incertos e, assim, os custos e os riscos de perdas ficam restritos. Geralmente, esse método tem por finalidade, observar parâmetros técnicos e produtivos, fazer as adaptações convenientes para as condições locais, medir resultados, perdas e custos decorrentes, para decidir sobre a viabilidade de apropriação para o sistema produtivo local. </w:t>
      </w:r>
    </w:p>
    <w:p w14:paraId="6932B93D" w14:textId="77777777" w:rsidR="0025493E" w:rsidRPr="008E7FE1" w:rsidRDefault="0025493E" w:rsidP="00B80F76">
      <w:pPr>
        <w:pStyle w:val="Nivel4"/>
        <w:numPr>
          <w:ilvl w:val="0"/>
          <w:numId w:val="0"/>
        </w:numPr>
        <w:ind w:left="1800"/>
      </w:pPr>
      <w:r w:rsidRPr="008E7FE1">
        <w:t xml:space="preserve">No caso de os resultados não serem melhores do que os obtidos com o modelo tradicional, a intenção é rejeitada. Contudo, se os resultados forem melhores do que os alcançados com o processo ou técnica tradicional, já praticada pelos irrigantes, deve-se implantar uma nova observação, desta feita em escala comercial, com a utilização de outro método complexo de extensão rural: a Unidade Demonstrativa (UD). </w:t>
      </w:r>
    </w:p>
    <w:p w14:paraId="59F95996" w14:textId="77777777" w:rsidR="0025493E" w:rsidRPr="008E7FE1" w:rsidRDefault="0025493E" w:rsidP="00B80F76">
      <w:pPr>
        <w:pStyle w:val="Nivel4"/>
      </w:pPr>
      <w:r w:rsidRPr="008E7FE1">
        <w:t>Unidade Demonstrativa (UD), praticada em uma área de tamanho comercial, como se fosse um cultivo normal, porém, utilizando o processo e/ou a técnica com as devidas adaptações, para verificar a viabilidade de generalizar a sua adoção e alterar o sistema tradicional.</w:t>
      </w:r>
    </w:p>
    <w:p w14:paraId="4DEEB612" w14:textId="77777777" w:rsidR="0025493E" w:rsidRPr="008E7FE1" w:rsidRDefault="0025493E" w:rsidP="00B80F76">
      <w:pPr>
        <w:pStyle w:val="Nivel4"/>
      </w:pPr>
      <w:r w:rsidRPr="008E7FE1">
        <w:t xml:space="preserve">A Unidade Demonstrativa é um dos principais instrumentos de difusão de tecnologias dos serviços de ATER, uma vez que é um exemplo real do que se estar comunicando </w:t>
      </w:r>
      <w:r w:rsidRPr="008E7FE1">
        <w:lastRenderedPageBreak/>
        <w:t xml:space="preserve">para os produtores, inclusive, é desenvolvida em uma propriedade rural, ou em lote irrigável, que tem as mesmas condições de operação dos demais produtores. </w:t>
      </w:r>
    </w:p>
    <w:p w14:paraId="59CB9D90" w14:textId="77777777" w:rsidR="0025493E" w:rsidRPr="008E7FE1" w:rsidRDefault="0025493E" w:rsidP="00B80F76">
      <w:pPr>
        <w:pStyle w:val="Nivel4"/>
      </w:pPr>
      <w:r w:rsidRPr="008E7FE1">
        <w:t>Unidade de Observação e Demonstração (UOD), que contempla as mesmas finalidades dos métodos UO e UD, ou seja, é uma unidade de observação numa área em escala comercial, ao mesmo tempo que tem a finalidade de demonstrar a validade da nova técnica a ser introduzida. Neste caso, o objeto da observação, geralmente, já é conhecido e apresenta maior probabilidade de acerto das adaptações realizadas.</w:t>
      </w:r>
    </w:p>
    <w:p w14:paraId="73689306" w14:textId="77777777" w:rsidR="0025493E" w:rsidRPr="008E7FE1" w:rsidRDefault="0025493E" w:rsidP="00942A70">
      <w:pPr>
        <w:pStyle w:val="Nivel3"/>
      </w:pPr>
      <w:r w:rsidRPr="008E7FE1">
        <w:t>Capacitação da Equipe de ATER</w:t>
      </w:r>
    </w:p>
    <w:p w14:paraId="0DDD34BC" w14:textId="77777777" w:rsidR="0025493E" w:rsidRPr="008E7FE1" w:rsidRDefault="0025493E" w:rsidP="00942A70">
      <w:pPr>
        <w:pStyle w:val="Nivel3"/>
        <w:numPr>
          <w:ilvl w:val="0"/>
          <w:numId w:val="0"/>
        </w:numPr>
        <w:ind w:left="1224"/>
      </w:pPr>
      <w:r w:rsidRPr="008E7FE1">
        <w:t>A capacitação da equipe de ATER deverá ser planejada com eventos e conteúdo que permitam aos técnicos atender à demanda de atualização tecnológica evidenciada com a implementação do Plano Anual de Exploração Agrícola, com vistas a:</w:t>
      </w:r>
    </w:p>
    <w:p w14:paraId="7A3CC4F8" w14:textId="6A2A8525" w:rsidR="0025493E" w:rsidRPr="008E7FE1" w:rsidRDefault="0025493E" w:rsidP="006C3C56">
      <w:pPr>
        <w:pStyle w:val="Nivel4"/>
        <w:numPr>
          <w:ilvl w:val="0"/>
          <w:numId w:val="56"/>
        </w:numPr>
      </w:pPr>
      <w:r w:rsidRPr="008E7FE1">
        <w:t xml:space="preserve">Manter a equipe de ATER com uma base de conhecimentos tecnológicos atualizados, que sejam compatíveis com as demandas e as condições de exploração dos lotes irrigáveis do </w:t>
      </w:r>
      <w:r w:rsidR="00A93DEA" w:rsidRPr="008E7FE1">
        <w:t>p</w:t>
      </w:r>
      <w:r w:rsidR="00C05425" w:rsidRPr="008E7FE1">
        <w:t xml:space="preserve">rojeto </w:t>
      </w:r>
      <w:r w:rsidR="00A93DEA" w:rsidRPr="008E7FE1">
        <w:t>p</w:t>
      </w:r>
      <w:r w:rsidR="00C05425" w:rsidRPr="008E7FE1">
        <w:t>úblico</w:t>
      </w:r>
      <w:r w:rsidR="00A93DEA" w:rsidRPr="008E7FE1">
        <w:t xml:space="preserve"> de irrigação</w:t>
      </w:r>
      <w:r w:rsidRPr="008E7FE1">
        <w:t>, inclusive aspectos edafoclimáticos e expectativas do mercado para os produtos agrícolas da região;</w:t>
      </w:r>
    </w:p>
    <w:p w14:paraId="085D5289" w14:textId="3339DE5C" w:rsidR="0025493E" w:rsidRPr="008E7FE1" w:rsidRDefault="0025493E" w:rsidP="00B80F76">
      <w:pPr>
        <w:pStyle w:val="Nivel4"/>
      </w:pPr>
      <w:r w:rsidRPr="008E7FE1">
        <w:t xml:space="preserve">Facilitar o estudo abalizado de problemas emergentes, à medida que o </w:t>
      </w:r>
      <w:r w:rsidR="00A93DEA" w:rsidRPr="008E7FE1">
        <w:t>p</w:t>
      </w:r>
      <w:r w:rsidR="00C05425" w:rsidRPr="008E7FE1">
        <w:t xml:space="preserve">rojeto </w:t>
      </w:r>
      <w:r w:rsidR="00A93DEA" w:rsidRPr="008E7FE1">
        <w:t>p</w:t>
      </w:r>
      <w:r w:rsidR="00C05425" w:rsidRPr="008E7FE1">
        <w:t>úblico</w:t>
      </w:r>
      <w:r w:rsidR="00A93DEA" w:rsidRPr="008E7FE1">
        <w:t xml:space="preserve"> de irrigação</w:t>
      </w:r>
      <w:r w:rsidRPr="008E7FE1">
        <w:t xml:space="preserve"> consolida o nível de exploração da área irrigável.</w:t>
      </w:r>
    </w:p>
    <w:p w14:paraId="7F340FBB" w14:textId="528971B3" w:rsidR="0025493E" w:rsidRPr="008E7FE1" w:rsidRDefault="0025493E" w:rsidP="00B80F76">
      <w:pPr>
        <w:pStyle w:val="Nivel4"/>
      </w:pPr>
      <w:r w:rsidRPr="008E7FE1">
        <w:t>Diante desse propósito, a capacitação deverá ser realizada com a devida oportunidade, englobando os seguintes eventos:</w:t>
      </w:r>
    </w:p>
    <w:p w14:paraId="0B4C8175" w14:textId="77777777" w:rsidR="0025493E" w:rsidRPr="008E7FE1" w:rsidRDefault="0025493E" w:rsidP="00B80F76">
      <w:pPr>
        <w:pStyle w:val="Nivel5"/>
      </w:pPr>
      <w:r w:rsidRPr="008E7FE1">
        <w:t>Cursos de atualização tecnológica</w:t>
      </w:r>
    </w:p>
    <w:p w14:paraId="110F172F" w14:textId="77777777" w:rsidR="0025493E" w:rsidRPr="008E7FE1" w:rsidRDefault="0025493E" w:rsidP="00B80F76">
      <w:pPr>
        <w:pStyle w:val="Nivel5"/>
        <w:numPr>
          <w:ilvl w:val="0"/>
          <w:numId w:val="0"/>
        </w:numPr>
        <w:ind w:left="3981"/>
      </w:pPr>
      <w:r w:rsidRPr="008E7FE1">
        <w:t>Para apropriação de conhecimentos básicos em áreas específicas das atividades produtiva, propõe-se a realização de cursos de atualização de curta duração, de forma modulada, durante o desenvolvimento dos trabalhos de ATER, principalmente, sobre o seguinte conteúdo:</w:t>
      </w:r>
    </w:p>
    <w:p w14:paraId="0AF929F6" w14:textId="2DC97543" w:rsidR="0025493E" w:rsidRPr="008E7FE1" w:rsidRDefault="0025493E" w:rsidP="00B80F76">
      <w:pPr>
        <w:pStyle w:val="Nivel5"/>
        <w:numPr>
          <w:ilvl w:val="0"/>
          <w:numId w:val="0"/>
        </w:numPr>
        <w:ind w:left="3981"/>
      </w:pPr>
      <w:r w:rsidRPr="00942A70">
        <w:rPr>
          <w:b/>
          <w:bCs/>
        </w:rPr>
        <w:t>Manejo do Solo</w:t>
      </w:r>
      <w:r w:rsidRPr="008E7FE1">
        <w:t xml:space="preserve"> – Abrangendo conhecimentos e práticas gerais de preparo do solo (primário e secundário), amostragem e interpretação de análise de solo, correção e fertilização, conservação e melhoramento do solo, direcionados para o cultivo irrigado em várzeas. Após a conclusão deste módulo, deve ser elaborada uma recomendação padrão preliminar para manejo do solo, adaptada às condições de exploração do </w:t>
      </w:r>
      <w:r w:rsidR="00A93DEA" w:rsidRPr="008E7FE1">
        <w:t>p</w:t>
      </w:r>
      <w:r w:rsidR="00C05425" w:rsidRPr="008E7FE1">
        <w:t xml:space="preserve">rojeto </w:t>
      </w:r>
      <w:r w:rsidR="00A93DEA" w:rsidRPr="008E7FE1">
        <w:t>p</w:t>
      </w:r>
      <w:r w:rsidR="00C05425" w:rsidRPr="008E7FE1">
        <w:t>úblico</w:t>
      </w:r>
      <w:r w:rsidR="00A93DEA" w:rsidRPr="008E7FE1">
        <w:t xml:space="preserve"> de irrigação</w:t>
      </w:r>
      <w:r w:rsidRPr="008E7FE1">
        <w:t xml:space="preserve">, para ser implementada e, à medida que se faça necessário, processados os devidos ajustes.     </w:t>
      </w:r>
    </w:p>
    <w:p w14:paraId="13CB8B93" w14:textId="77777777" w:rsidR="0025493E" w:rsidRPr="008E7FE1" w:rsidRDefault="0025493E" w:rsidP="00B80F76">
      <w:pPr>
        <w:pStyle w:val="Nivel5"/>
        <w:numPr>
          <w:ilvl w:val="0"/>
          <w:numId w:val="0"/>
        </w:numPr>
        <w:ind w:left="3981"/>
      </w:pPr>
      <w:r w:rsidRPr="00942A70">
        <w:rPr>
          <w:b/>
          <w:bCs/>
        </w:rPr>
        <w:t>Manejo da Irrigação</w:t>
      </w:r>
      <w:r w:rsidRPr="008E7FE1">
        <w:t xml:space="preserve"> – O conteúdo básico deverá envolver conhecimentos e práticas gerais de manuseio e operação do sistema de irrigação coletivo e parcelar, adaptação do regime de rega à demanda das culturas nas respectivas fases fenológicas, cálculo das necessidades de água e compreensão do custo da tarifa de água. Como resultado concreto do início de capacitação neste módulo, deverá ser elaborado um padrão de recomendações sobre o manejo de rega e posta em prática, de imediato.</w:t>
      </w:r>
    </w:p>
    <w:p w14:paraId="02B64BA4" w14:textId="77777777" w:rsidR="0025493E" w:rsidRPr="008E7FE1" w:rsidRDefault="0025493E" w:rsidP="00B80F76">
      <w:pPr>
        <w:pStyle w:val="Nivel5"/>
        <w:numPr>
          <w:ilvl w:val="0"/>
          <w:numId w:val="0"/>
        </w:numPr>
        <w:ind w:left="3981"/>
      </w:pPr>
      <w:r w:rsidRPr="00942A70">
        <w:rPr>
          <w:b/>
          <w:bCs/>
        </w:rPr>
        <w:t>Manejo das Culturas</w:t>
      </w:r>
      <w:r w:rsidRPr="008E7FE1">
        <w:t xml:space="preserve"> – A atualização deverá ser baseada em teorias e práticas recomendadas para o processo produtivo das principais culturas. Após a capacitação neste módulo, deve-se processar a imediata adaptação dos </w:t>
      </w:r>
      <w:r w:rsidRPr="008E7FE1">
        <w:lastRenderedPageBreak/>
        <w:t>sistemas de produção já elaborados, com a incorporação dos novos conhecimentos, para que sejam testados em campo e novamente reavaliados.</w:t>
      </w:r>
    </w:p>
    <w:p w14:paraId="26807FC3" w14:textId="2C8B89BE" w:rsidR="0025493E" w:rsidRDefault="0025493E" w:rsidP="00B80F76">
      <w:pPr>
        <w:pStyle w:val="Nivel5"/>
        <w:numPr>
          <w:ilvl w:val="0"/>
          <w:numId w:val="0"/>
        </w:numPr>
        <w:ind w:left="3981"/>
      </w:pPr>
      <w:r w:rsidRPr="00942A70">
        <w:rPr>
          <w:b/>
          <w:bCs/>
        </w:rPr>
        <w:t>Manejo de Pragas e Doenças</w:t>
      </w:r>
      <w:r w:rsidRPr="008E7FE1">
        <w:t xml:space="preserve"> – O conteúdo deste módulo deverá abranger conhecimentos e práticas de tratamento do solo e da semente, monitoramento de ocorrência de pragas e doenças das plantações, recomendações e dosagens criteriosas de agrotóxicos e afins, cuidados com o manuseio e a aplicação destes insumo, e práticas culturais que contribuem para reduzir ocorrência de pragas e doenças. Após a capacitação neste módulo, deve ser elaborado um protocolo para as recomendações de manejo de pragas e doenças, adaptadas às limitações dos lotes irrigáveis, às condições do projeto de irrigação coletivo e a exigências de condicionantes ambientais.</w:t>
      </w:r>
    </w:p>
    <w:p w14:paraId="00301AB7" w14:textId="77777777" w:rsidR="00942A70" w:rsidRPr="008E7FE1" w:rsidRDefault="00942A70" w:rsidP="00B80F76">
      <w:pPr>
        <w:pStyle w:val="Nivel5"/>
        <w:numPr>
          <w:ilvl w:val="0"/>
          <w:numId w:val="0"/>
        </w:numPr>
        <w:ind w:left="3981"/>
      </w:pPr>
    </w:p>
    <w:p w14:paraId="2AB223A0" w14:textId="77777777" w:rsidR="0025493E" w:rsidRPr="00942A70" w:rsidRDefault="0025493E" w:rsidP="00B80F76">
      <w:pPr>
        <w:pStyle w:val="Nivel5"/>
      </w:pPr>
      <w:r w:rsidRPr="00942A70">
        <w:t>Excursões técnicas</w:t>
      </w:r>
    </w:p>
    <w:p w14:paraId="0F0D7C0E" w14:textId="75D45974" w:rsidR="0025493E" w:rsidRPr="008E7FE1" w:rsidRDefault="0025493E" w:rsidP="00B80F76">
      <w:pPr>
        <w:pStyle w:val="Nivel5"/>
        <w:numPr>
          <w:ilvl w:val="0"/>
          <w:numId w:val="0"/>
        </w:numPr>
        <w:ind w:left="3981"/>
      </w:pPr>
      <w:r w:rsidRPr="008E7FE1">
        <w:t xml:space="preserve">Para a obtenção de uma referência que possa orientar o desenvolvimento das atividades produtivas dos lotes e do </w:t>
      </w:r>
      <w:r w:rsidR="00C05425" w:rsidRPr="008E7FE1">
        <w:t>Projeto Público</w:t>
      </w:r>
      <w:r w:rsidRPr="008E7FE1">
        <w:t xml:space="preserve"> de </w:t>
      </w:r>
      <w:r w:rsidR="00A93DEA" w:rsidRPr="008E7FE1">
        <w:t>I</w:t>
      </w:r>
      <w:r w:rsidRPr="008E7FE1">
        <w:t>rrigação Jacaré-</w:t>
      </w:r>
      <w:proofErr w:type="spellStart"/>
      <w:r w:rsidRPr="008E7FE1">
        <w:t>Curituba</w:t>
      </w:r>
      <w:proofErr w:type="spellEnd"/>
      <w:r w:rsidRPr="008E7FE1">
        <w:t xml:space="preserve">, a realização de excursões técnicas a outros </w:t>
      </w:r>
      <w:r w:rsidR="00A93DEA" w:rsidRPr="008E7FE1">
        <w:t>p</w:t>
      </w:r>
      <w:r w:rsidR="00C05425" w:rsidRPr="008E7FE1">
        <w:t xml:space="preserve">rojeto </w:t>
      </w:r>
      <w:r w:rsidR="00A93DEA" w:rsidRPr="008E7FE1">
        <w:t>p</w:t>
      </w:r>
      <w:r w:rsidR="00C05425" w:rsidRPr="008E7FE1">
        <w:t>úblico</w:t>
      </w:r>
      <w:r w:rsidRPr="008E7FE1">
        <w:t>s</w:t>
      </w:r>
      <w:r w:rsidR="00A93DEA" w:rsidRPr="008E7FE1">
        <w:t xml:space="preserve"> de</w:t>
      </w:r>
      <w:r w:rsidRPr="008E7FE1">
        <w:t xml:space="preserve"> irriga</w:t>
      </w:r>
      <w:r w:rsidR="00A93DEA" w:rsidRPr="008E7FE1">
        <w:t>ção</w:t>
      </w:r>
      <w:r w:rsidRPr="008E7FE1">
        <w:t xml:space="preserve"> que já se encontram em fase adiantada de consolidação, organizados e sendo administrados com autonomia pelos próprios irrigantes, para se observar, no próprio local, modelos de gestão e de assistência técnica e extensão rural, problemas enfrentados pelos irrigantes no gerenciamento das entidades associativas e a dinâmica da exploração dos lotes irrigáveis.</w:t>
      </w:r>
    </w:p>
    <w:p w14:paraId="135CF124" w14:textId="162BBC37" w:rsidR="0025493E" w:rsidRPr="008E7FE1" w:rsidRDefault="0025493E" w:rsidP="00B80F76">
      <w:pPr>
        <w:pStyle w:val="Nivel5"/>
        <w:numPr>
          <w:ilvl w:val="0"/>
          <w:numId w:val="0"/>
        </w:numPr>
        <w:ind w:left="3981"/>
      </w:pPr>
      <w:r w:rsidRPr="008E7FE1">
        <w:t xml:space="preserve">Vale lembrar que o conhecimento de outras realidades não deve ser enfocado como a busca de um modelo de gestão de </w:t>
      </w:r>
      <w:r w:rsidR="00A93DEA" w:rsidRPr="008E7FE1">
        <w:t>p</w:t>
      </w:r>
      <w:r w:rsidR="00C05425" w:rsidRPr="008E7FE1">
        <w:t xml:space="preserve">rojeto </w:t>
      </w:r>
      <w:r w:rsidR="00A93DEA" w:rsidRPr="008E7FE1">
        <w:t>p</w:t>
      </w:r>
      <w:r w:rsidR="00C05425" w:rsidRPr="008E7FE1">
        <w:t>úblico</w:t>
      </w:r>
      <w:r w:rsidR="00A93DEA" w:rsidRPr="008E7FE1">
        <w:t xml:space="preserve"> de</w:t>
      </w:r>
      <w:r w:rsidRPr="008E7FE1">
        <w:t xml:space="preserve"> irriga</w:t>
      </w:r>
      <w:r w:rsidR="00A93DEA" w:rsidRPr="008E7FE1">
        <w:t>ção</w:t>
      </w:r>
      <w:r w:rsidRPr="008E7FE1">
        <w:t xml:space="preserve"> e de unidades produtivas para ser copiado, mas de conhecer problemas inerentes a esse tipo de entidade gestora e de exploração de lotes irrigáveis em um empreendimento coletivo, uma espécie de condomínio, para que se possa planejar a evolução do empreendimento evitando erros e percalços que outros já experimentaram.</w:t>
      </w:r>
    </w:p>
    <w:p w14:paraId="75E0053C" w14:textId="00093C26" w:rsidR="003D4FEC" w:rsidRPr="008E7FE1" w:rsidRDefault="003D4FEC" w:rsidP="00942A70">
      <w:pPr>
        <w:pStyle w:val="Nivel2"/>
      </w:pPr>
      <w:r w:rsidRPr="008E7FE1">
        <w:t>DOCUMENTOS EMITIDOS PELA CONTRATADA</w:t>
      </w:r>
    </w:p>
    <w:p w14:paraId="5D22D50F" w14:textId="6C571055" w:rsidR="003D4FEC" w:rsidRPr="008E7FE1" w:rsidRDefault="003D4FEC" w:rsidP="00942A70">
      <w:pPr>
        <w:pStyle w:val="Nivel2"/>
        <w:numPr>
          <w:ilvl w:val="0"/>
          <w:numId w:val="0"/>
        </w:numPr>
        <w:ind w:left="858"/>
      </w:pPr>
      <w:r w:rsidRPr="008E7FE1">
        <w:t xml:space="preserve">A Contratada elaborará e entregará à </w:t>
      </w:r>
      <w:r w:rsidR="000D445C">
        <w:t>CODEVASF</w:t>
      </w:r>
      <w:r w:rsidRPr="008E7FE1">
        <w:t xml:space="preserve"> documentos que constituirão o instrumento técnico-gerencial principal de gestão que norteará todas as atividades de ATER nos Projetos, contendo ações em curto, médio e longo prazo. Essas ações serão direcionadas para a competitividade e sustentabilidade dos Projetos, respaldadas na Gestão Compartilhada, com o apoio de outras instituições públicas e/ou privadas. </w:t>
      </w:r>
    </w:p>
    <w:p w14:paraId="1C548A66" w14:textId="0AD74512" w:rsidR="003D4FEC" w:rsidRDefault="003D4FEC" w:rsidP="00942A70">
      <w:pPr>
        <w:pStyle w:val="Nivel2"/>
        <w:numPr>
          <w:ilvl w:val="0"/>
          <w:numId w:val="0"/>
        </w:numPr>
        <w:ind w:left="858"/>
      </w:pPr>
      <w:r w:rsidRPr="008E7FE1">
        <w:t xml:space="preserve">Dentre os documentos, a Contratada apresentará as atividades realizadas com a participação da Equipe de ATER, produtores e </w:t>
      </w:r>
      <w:r w:rsidR="000D445C">
        <w:t>CODEVASF</w:t>
      </w:r>
      <w:r w:rsidRPr="008E7FE1">
        <w:t>, legitimando o processo de Gestão Compartilhada visando a transferência de gestão dos Projetos. Essas atividades são programadas por meio de cronograma de atividades elaborado pela Contratada e constante no Plano de ATER e Desenvolvimento do Projeto.</w:t>
      </w:r>
    </w:p>
    <w:p w14:paraId="559E93F8" w14:textId="77777777" w:rsidR="005D6869" w:rsidRPr="008E7FE1" w:rsidRDefault="005D6869" w:rsidP="00942A70">
      <w:pPr>
        <w:pStyle w:val="Nivel2"/>
        <w:numPr>
          <w:ilvl w:val="0"/>
          <w:numId w:val="0"/>
        </w:numPr>
        <w:ind w:left="858"/>
      </w:pPr>
    </w:p>
    <w:p w14:paraId="3ECA2178" w14:textId="33186CCC" w:rsidR="003D4FEC" w:rsidRPr="008E7FE1" w:rsidRDefault="003D4FEC" w:rsidP="00942A70">
      <w:pPr>
        <w:pStyle w:val="Nivel3"/>
      </w:pPr>
      <w:r w:rsidRPr="008E7FE1">
        <w:lastRenderedPageBreak/>
        <w:tab/>
        <w:t xml:space="preserve">Relatório Mensal de Execução dos Serviços </w:t>
      </w:r>
    </w:p>
    <w:p w14:paraId="2DD4CB73" w14:textId="77777777" w:rsidR="003D4FEC" w:rsidRPr="008E7FE1" w:rsidRDefault="003D4FEC" w:rsidP="00942A70">
      <w:pPr>
        <w:pStyle w:val="Nivel3"/>
        <w:numPr>
          <w:ilvl w:val="0"/>
          <w:numId w:val="0"/>
        </w:numPr>
        <w:ind w:left="1224"/>
      </w:pPr>
      <w:r w:rsidRPr="008E7FE1">
        <w:t>O Relatório deve conter as seguintes informações, entre outras, conforme modelo em anexo:</w:t>
      </w:r>
    </w:p>
    <w:p w14:paraId="578DB48C" w14:textId="19F7F648" w:rsidR="003D4FEC" w:rsidRPr="008E7FE1" w:rsidRDefault="003D4FEC" w:rsidP="006C3C56">
      <w:pPr>
        <w:pStyle w:val="Nivel4"/>
        <w:numPr>
          <w:ilvl w:val="0"/>
          <w:numId w:val="57"/>
        </w:numPr>
      </w:pPr>
      <w:r w:rsidRPr="008E7FE1">
        <w:t>As referências sobre o contrato: número e objeto do contrato, nome da empresa contratada, nome do Projeto e mês de referência.</w:t>
      </w:r>
    </w:p>
    <w:p w14:paraId="72543A6B" w14:textId="6E038538" w:rsidR="003D4FEC" w:rsidRPr="008E7FE1" w:rsidRDefault="003D4FEC" w:rsidP="00B80F76">
      <w:pPr>
        <w:pStyle w:val="Nivel4"/>
      </w:pPr>
      <w:r w:rsidRPr="008E7FE1">
        <w:t>Os serviços executados no mês conforme previsto no Plano de ATER e Desenvolvimento do Projeto, para que o Fiscal do contrato possa autorizar o pagamento da fatura emitida.</w:t>
      </w:r>
    </w:p>
    <w:p w14:paraId="245219BA" w14:textId="192E4F18" w:rsidR="003D4FEC" w:rsidRPr="008E7FE1" w:rsidRDefault="003D4FEC" w:rsidP="00B80F76">
      <w:pPr>
        <w:pStyle w:val="Nivel4"/>
      </w:pPr>
      <w:r w:rsidRPr="008E7FE1">
        <w:t>A descrição das principais atividades da Equipe de ATER realizadas no mês, conforme os segmentos:</w:t>
      </w:r>
    </w:p>
    <w:p w14:paraId="7CB1BBF9" w14:textId="77777777" w:rsidR="003D4FEC" w:rsidRPr="008E7FE1" w:rsidRDefault="003D4FEC" w:rsidP="00B80F76">
      <w:pPr>
        <w:pStyle w:val="Nivel5"/>
      </w:pPr>
      <w:r w:rsidRPr="008E7FE1">
        <w:t>I.</w:t>
      </w:r>
      <w:r w:rsidRPr="008E7FE1">
        <w:tab/>
        <w:t>Produção</w:t>
      </w:r>
    </w:p>
    <w:p w14:paraId="498543A1" w14:textId="77777777" w:rsidR="003D4FEC" w:rsidRPr="008E7FE1" w:rsidRDefault="003D4FEC" w:rsidP="00B80F76">
      <w:pPr>
        <w:pStyle w:val="Nivel5"/>
      </w:pPr>
      <w:r w:rsidRPr="008E7FE1">
        <w:t>II.</w:t>
      </w:r>
      <w:r w:rsidRPr="008E7FE1">
        <w:tab/>
        <w:t>Pós-colheita e comercialização;</w:t>
      </w:r>
    </w:p>
    <w:p w14:paraId="18806137" w14:textId="77777777" w:rsidR="003D4FEC" w:rsidRPr="008E7FE1" w:rsidRDefault="003D4FEC" w:rsidP="00B80F76">
      <w:pPr>
        <w:pStyle w:val="Nivel5"/>
      </w:pPr>
      <w:r w:rsidRPr="008E7FE1">
        <w:t>III.</w:t>
      </w:r>
      <w:r w:rsidRPr="008E7FE1">
        <w:tab/>
        <w:t>Meio ambiente;</w:t>
      </w:r>
    </w:p>
    <w:p w14:paraId="101E39C6" w14:textId="77777777" w:rsidR="003D4FEC" w:rsidRPr="008E7FE1" w:rsidRDefault="003D4FEC" w:rsidP="00B80F76">
      <w:pPr>
        <w:pStyle w:val="Nivel5"/>
      </w:pPr>
      <w:r w:rsidRPr="008E7FE1">
        <w:t>IV.</w:t>
      </w:r>
      <w:r w:rsidRPr="008E7FE1">
        <w:tab/>
        <w:t>Gestão e desenvolvimento organizacional.</w:t>
      </w:r>
    </w:p>
    <w:p w14:paraId="729B1CA5" w14:textId="323680E3" w:rsidR="003D4FEC" w:rsidRPr="008E7FE1" w:rsidRDefault="003D4FEC" w:rsidP="00B80F76">
      <w:pPr>
        <w:pStyle w:val="Nivel4"/>
      </w:pPr>
      <w:r w:rsidRPr="008E7FE1">
        <w:t>Dados de produção.</w:t>
      </w:r>
    </w:p>
    <w:p w14:paraId="43A6DD3A" w14:textId="3261A023" w:rsidR="003D4FEC" w:rsidRPr="008E7FE1" w:rsidRDefault="003D4FEC" w:rsidP="00B80F76">
      <w:pPr>
        <w:pStyle w:val="Nivel4"/>
      </w:pPr>
      <w:r w:rsidRPr="008E7FE1">
        <w:t>Outras considerações: observações com relação a incidentes relevantes ocorridos no Projeto, como rompimentos de canais, enchentes, pragas e doenças, reuniões ou contatos com parceiros, entidades não governamentais, prefeituras, órgãos de apoio, entre outros. Deverá também propor, se necessário, correção de prazos, metas e metodologia de trabalho, necessidades de equipamentos e de apoio técnico, etc.;</w:t>
      </w:r>
    </w:p>
    <w:p w14:paraId="7381DA80" w14:textId="2C430495" w:rsidR="003D4FEC" w:rsidRPr="008E7FE1" w:rsidRDefault="003D4FEC" w:rsidP="00B80F76">
      <w:pPr>
        <w:pStyle w:val="Nivel4"/>
      </w:pPr>
      <w:r w:rsidRPr="008E7FE1">
        <w:t>Apresentação dos eventos realizados no mês e o cronograma detalhado dos eventos do mês seguinte;</w:t>
      </w:r>
    </w:p>
    <w:p w14:paraId="57A857EF" w14:textId="0F439EA2" w:rsidR="003D4FEC" w:rsidRPr="008E7FE1" w:rsidRDefault="003D4FEC" w:rsidP="00B80F76">
      <w:pPr>
        <w:pStyle w:val="Nivel4"/>
      </w:pPr>
      <w:r w:rsidRPr="008E7FE1">
        <w:t>Composição da Equipe de ATER.</w:t>
      </w:r>
    </w:p>
    <w:p w14:paraId="70425A57" w14:textId="77777777" w:rsidR="003D4FEC" w:rsidRPr="008E7FE1" w:rsidRDefault="003D4FEC" w:rsidP="00B80F76">
      <w:pPr>
        <w:pStyle w:val="Nivel3"/>
        <w:numPr>
          <w:ilvl w:val="0"/>
          <w:numId w:val="0"/>
        </w:numPr>
        <w:ind w:left="1224"/>
      </w:pPr>
      <w:r w:rsidRPr="008E7FE1">
        <w:t>O relatório deverá ser conciso e objetivo, encaminhado por meio eletrônico e impresso em três vias, destinados ao Fiscal do contrato, GRI e AI/GAP.</w:t>
      </w:r>
    </w:p>
    <w:p w14:paraId="170BEB53" w14:textId="16F6A3A1" w:rsidR="003D4FEC" w:rsidRPr="008E7FE1" w:rsidRDefault="003D4FEC" w:rsidP="00B80F76">
      <w:pPr>
        <w:pStyle w:val="Nivel3"/>
      </w:pPr>
      <w:r w:rsidRPr="008E7FE1">
        <w:t>Relatório Anual de Execução dos Serviços</w:t>
      </w:r>
    </w:p>
    <w:p w14:paraId="6CAB9A1C" w14:textId="77777777" w:rsidR="003D4FEC" w:rsidRPr="008E7FE1" w:rsidRDefault="003D4FEC" w:rsidP="00B80F76">
      <w:pPr>
        <w:pStyle w:val="Nivel3"/>
        <w:numPr>
          <w:ilvl w:val="0"/>
          <w:numId w:val="0"/>
        </w:numPr>
        <w:ind w:left="1224"/>
      </w:pPr>
      <w:r w:rsidRPr="008E7FE1">
        <w:t xml:space="preserve">Este relatório tem por finalidade apresentar e analisar os resultados de cada segmento das áreas contemplados no Plano de ATER e Desenvolvimento do Projeto, indicando os aspectos positivos e negativos, as metas alcançadas, ou a justificativa para a inexecução das atividades planejadas, e a prospecção para o ano seguinte. </w:t>
      </w:r>
    </w:p>
    <w:p w14:paraId="0E440DF9" w14:textId="5FFA65C3" w:rsidR="003D4FEC" w:rsidRPr="008E7FE1" w:rsidRDefault="003D4FEC" w:rsidP="00B80F76">
      <w:pPr>
        <w:pStyle w:val="Nivel3"/>
        <w:numPr>
          <w:ilvl w:val="0"/>
          <w:numId w:val="0"/>
        </w:numPr>
        <w:ind w:left="1224"/>
      </w:pPr>
      <w:r w:rsidRPr="008E7FE1">
        <w:t xml:space="preserve">Este relatório </w:t>
      </w:r>
      <w:r w:rsidR="00B80F76" w:rsidRPr="008E7FE1">
        <w:t>deverá</w:t>
      </w:r>
      <w:r w:rsidRPr="008E7FE1">
        <w:t xml:space="preserve"> ser entregue até o dia 30 de janeiro do ano subsequente à execução dos serviços.</w:t>
      </w:r>
    </w:p>
    <w:p w14:paraId="63D8CF37" w14:textId="4393B4C5" w:rsidR="003D4FEC" w:rsidRPr="008E7FE1" w:rsidRDefault="003D4FEC" w:rsidP="00B80F76">
      <w:pPr>
        <w:pStyle w:val="Nivel3"/>
        <w:numPr>
          <w:ilvl w:val="0"/>
          <w:numId w:val="0"/>
        </w:numPr>
        <w:ind w:left="1224"/>
      </w:pPr>
      <w:r w:rsidRPr="008E7FE1">
        <w:t>O Relatório Anual terá a seguinte estrutura e informações:</w:t>
      </w:r>
    </w:p>
    <w:p w14:paraId="0F924EF2" w14:textId="150CA2A4" w:rsidR="003D4FEC" w:rsidRPr="008E7FE1" w:rsidRDefault="003D4FEC" w:rsidP="006C3C56">
      <w:pPr>
        <w:pStyle w:val="Nivel4"/>
        <w:numPr>
          <w:ilvl w:val="0"/>
          <w:numId w:val="58"/>
        </w:numPr>
      </w:pPr>
      <w:r w:rsidRPr="008E7FE1">
        <w:t>Referências sobre o contrato: número e objeto do contrato, nome da empresa contratada, nome do Projeto e período de referência;</w:t>
      </w:r>
    </w:p>
    <w:p w14:paraId="7AEB44D8" w14:textId="6E1CCD8D" w:rsidR="003D4FEC" w:rsidRPr="008E7FE1" w:rsidRDefault="003D4FEC" w:rsidP="00B80F76">
      <w:pPr>
        <w:pStyle w:val="Nivel4"/>
      </w:pPr>
      <w:r w:rsidRPr="008E7FE1">
        <w:t>Introdução;</w:t>
      </w:r>
    </w:p>
    <w:p w14:paraId="2EBD15BF" w14:textId="532290CB" w:rsidR="003D4FEC" w:rsidRDefault="003D4FEC" w:rsidP="00B80F76">
      <w:pPr>
        <w:pStyle w:val="Nivel4"/>
      </w:pPr>
      <w:r w:rsidRPr="008E7FE1">
        <w:t>Consolidação e análise de todas as atividades realizadas, como serviços e capacitações, os resultados alcançados, as dificuldades e a justificativa para a inatingibilidade das metas do Plano em relação aos segmentos:</w:t>
      </w:r>
    </w:p>
    <w:p w14:paraId="26F7FCDB" w14:textId="77777777" w:rsidR="003D4FEC" w:rsidRPr="00B80F76" w:rsidRDefault="003D4FEC" w:rsidP="00E01369">
      <w:pPr>
        <w:pStyle w:val="Nivel5"/>
        <w:numPr>
          <w:ilvl w:val="0"/>
          <w:numId w:val="0"/>
        </w:numPr>
        <w:ind w:left="3544"/>
        <w:rPr>
          <w:b/>
          <w:bCs/>
        </w:rPr>
      </w:pPr>
      <w:r w:rsidRPr="00B80F76">
        <w:rPr>
          <w:b/>
          <w:bCs/>
        </w:rPr>
        <w:t>I.</w:t>
      </w:r>
      <w:r w:rsidRPr="00B80F76">
        <w:rPr>
          <w:b/>
          <w:bCs/>
        </w:rPr>
        <w:tab/>
        <w:t>Produção:</w:t>
      </w:r>
    </w:p>
    <w:p w14:paraId="12AC2771" w14:textId="77777777" w:rsidR="003D4FEC" w:rsidRPr="008E7FE1" w:rsidRDefault="003D4FEC" w:rsidP="00E01369">
      <w:pPr>
        <w:pStyle w:val="Nivel5"/>
        <w:numPr>
          <w:ilvl w:val="0"/>
          <w:numId w:val="0"/>
        </w:numPr>
        <w:ind w:left="3544"/>
      </w:pPr>
      <w:r w:rsidRPr="008E7FE1">
        <w:t>1.</w:t>
      </w:r>
      <w:r w:rsidRPr="008E7FE1">
        <w:tab/>
        <w:t>Evolução participação dos produtores quanto ao tipo de exploração agrícola, em percentual (%) (culturas temporárias e permanentes);</w:t>
      </w:r>
    </w:p>
    <w:p w14:paraId="7171D145" w14:textId="77777777" w:rsidR="003D4FEC" w:rsidRPr="008E7FE1" w:rsidRDefault="003D4FEC" w:rsidP="00E01369">
      <w:pPr>
        <w:pStyle w:val="Nivel5"/>
        <w:numPr>
          <w:ilvl w:val="0"/>
          <w:numId w:val="0"/>
        </w:numPr>
        <w:ind w:left="3544"/>
      </w:pPr>
      <w:r w:rsidRPr="008E7FE1">
        <w:lastRenderedPageBreak/>
        <w:t>2.</w:t>
      </w:r>
      <w:r w:rsidRPr="008E7FE1">
        <w:tab/>
        <w:t>Volume de produção de cada cultura;</w:t>
      </w:r>
    </w:p>
    <w:p w14:paraId="36763F40" w14:textId="77777777" w:rsidR="003D4FEC" w:rsidRPr="008E7FE1" w:rsidRDefault="003D4FEC" w:rsidP="00E01369">
      <w:pPr>
        <w:pStyle w:val="Nivel5"/>
        <w:numPr>
          <w:ilvl w:val="0"/>
          <w:numId w:val="0"/>
        </w:numPr>
        <w:ind w:left="3544"/>
      </w:pPr>
      <w:r w:rsidRPr="008E7FE1">
        <w:t>3.</w:t>
      </w:r>
      <w:r w:rsidRPr="008E7FE1">
        <w:tab/>
        <w:t>Produtividade das culturas no período;</w:t>
      </w:r>
    </w:p>
    <w:p w14:paraId="71654566" w14:textId="77777777" w:rsidR="003D4FEC" w:rsidRPr="008E7FE1" w:rsidRDefault="003D4FEC" w:rsidP="00E01369">
      <w:pPr>
        <w:pStyle w:val="Nivel5"/>
        <w:numPr>
          <w:ilvl w:val="0"/>
          <w:numId w:val="0"/>
        </w:numPr>
        <w:ind w:left="3544"/>
      </w:pPr>
      <w:r w:rsidRPr="008E7FE1">
        <w:t>4.</w:t>
      </w:r>
      <w:r w:rsidRPr="008E7FE1">
        <w:tab/>
        <w:t>Valor Bruto da Produção mensal e anual, por cultura;</w:t>
      </w:r>
    </w:p>
    <w:p w14:paraId="55246160" w14:textId="77777777" w:rsidR="003D4FEC" w:rsidRPr="008E7FE1" w:rsidRDefault="003D4FEC" w:rsidP="00E01369">
      <w:pPr>
        <w:pStyle w:val="Nivel5"/>
        <w:numPr>
          <w:ilvl w:val="0"/>
          <w:numId w:val="0"/>
        </w:numPr>
        <w:ind w:left="3544"/>
      </w:pPr>
      <w:r w:rsidRPr="008E7FE1">
        <w:t>5.</w:t>
      </w:r>
      <w:r w:rsidRPr="008E7FE1">
        <w:tab/>
        <w:t>Evolução do valor da produção;</w:t>
      </w:r>
    </w:p>
    <w:p w14:paraId="6FB87B82" w14:textId="77777777" w:rsidR="003D4FEC" w:rsidRPr="008E7FE1" w:rsidRDefault="003D4FEC" w:rsidP="00E01369">
      <w:pPr>
        <w:pStyle w:val="Nivel5"/>
        <w:numPr>
          <w:ilvl w:val="0"/>
          <w:numId w:val="0"/>
        </w:numPr>
        <w:ind w:left="3544"/>
      </w:pPr>
      <w:r w:rsidRPr="008E7FE1">
        <w:t>6.</w:t>
      </w:r>
      <w:r w:rsidRPr="008E7FE1">
        <w:tab/>
        <w:t>Custo da produção, por cultura;</w:t>
      </w:r>
    </w:p>
    <w:p w14:paraId="1367300D" w14:textId="77777777" w:rsidR="003D4FEC" w:rsidRPr="008E7FE1" w:rsidRDefault="003D4FEC" w:rsidP="00E01369">
      <w:pPr>
        <w:pStyle w:val="Nivel5"/>
        <w:numPr>
          <w:ilvl w:val="0"/>
          <w:numId w:val="0"/>
        </w:numPr>
        <w:ind w:left="3544"/>
      </w:pPr>
      <w:r w:rsidRPr="008E7FE1">
        <w:t>7.</w:t>
      </w:r>
      <w:r w:rsidRPr="008E7FE1">
        <w:tab/>
        <w:t>Valor líquido de produção obtido na exploração agropecuária, por cultura e por lote;</w:t>
      </w:r>
    </w:p>
    <w:p w14:paraId="78AB2614" w14:textId="77777777" w:rsidR="003D4FEC" w:rsidRPr="008E7FE1" w:rsidRDefault="003D4FEC" w:rsidP="00E01369">
      <w:pPr>
        <w:pStyle w:val="Nivel5"/>
        <w:numPr>
          <w:ilvl w:val="0"/>
          <w:numId w:val="0"/>
        </w:numPr>
        <w:ind w:left="3544"/>
      </w:pPr>
      <w:r w:rsidRPr="008E7FE1">
        <w:t>8.</w:t>
      </w:r>
      <w:r w:rsidRPr="008E7FE1">
        <w:tab/>
        <w:t>Estratificação da renda total obtida pelas famílias, incluindo participações em programas sociais e atividades externas ao lote agrícola, detalhada de acordo com as fontes.</w:t>
      </w:r>
    </w:p>
    <w:p w14:paraId="58E0D8C8" w14:textId="77777777" w:rsidR="003D4FEC" w:rsidRPr="008E7FE1" w:rsidRDefault="003D4FEC" w:rsidP="00E01369">
      <w:pPr>
        <w:pStyle w:val="Nivel5"/>
        <w:numPr>
          <w:ilvl w:val="0"/>
          <w:numId w:val="0"/>
        </w:numPr>
        <w:ind w:left="3544"/>
      </w:pPr>
      <w:r w:rsidRPr="008E7FE1">
        <w:t>9.</w:t>
      </w:r>
      <w:r w:rsidRPr="008E7FE1">
        <w:tab/>
        <w:t>Estratificação e comparação com os anos anteriores da renda bruta média mensal dos produtores, segundo os patamares:</w:t>
      </w:r>
    </w:p>
    <w:p w14:paraId="44E952E3" w14:textId="77777777" w:rsidR="003D4FEC" w:rsidRPr="008E7FE1" w:rsidRDefault="003D4FEC" w:rsidP="00E01369">
      <w:pPr>
        <w:pStyle w:val="Nivel5"/>
        <w:numPr>
          <w:ilvl w:val="0"/>
          <w:numId w:val="0"/>
        </w:numPr>
        <w:ind w:left="3544"/>
      </w:pPr>
      <w:r w:rsidRPr="008E7FE1">
        <w:t>•</w:t>
      </w:r>
      <w:r w:rsidRPr="008E7FE1">
        <w:tab/>
        <w:t>Faixa de renda até 1 salário mínimo/mês;</w:t>
      </w:r>
    </w:p>
    <w:p w14:paraId="461DAD53" w14:textId="77777777" w:rsidR="003D4FEC" w:rsidRPr="008E7FE1" w:rsidRDefault="003D4FEC" w:rsidP="00E01369">
      <w:pPr>
        <w:pStyle w:val="Nivel5"/>
        <w:numPr>
          <w:ilvl w:val="0"/>
          <w:numId w:val="0"/>
        </w:numPr>
        <w:ind w:left="3544"/>
      </w:pPr>
      <w:r w:rsidRPr="008E7FE1">
        <w:t>•</w:t>
      </w:r>
      <w:r w:rsidRPr="008E7FE1">
        <w:tab/>
        <w:t>Faixa de renda entre 1,1 e 3 salários mínimos/mês;</w:t>
      </w:r>
    </w:p>
    <w:p w14:paraId="7B8F2157" w14:textId="77777777" w:rsidR="003D4FEC" w:rsidRPr="008E7FE1" w:rsidRDefault="003D4FEC" w:rsidP="00E01369">
      <w:pPr>
        <w:pStyle w:val="Nivel5"/>
        <w:numPr>
          <w:ilvl w:val="0"/>
          <w:numId w:val="0"/>
        </w:numPr>
        <w:ind w:left="3544"/>
      </w:pPr>
      <w:r w:rsidRPr="008E7FE1">
        <w:t>•</w:t>
      </w:r>
      <w:r w:rsidRPr="008E7FE1">
        <w:tab/>
        <w:t>Faixa de renda entre 3,1 e 5 salários mínimos/mês ;</w:t>
      </w:r>
    </w:p>
    <w:p w14:paraId="3CFEFECA" w14:textId="77777777" w:rsidR="003D4FEC" w:rsidRPr="008E7FE1" w:rsidRDefault="003D4FEC" w:rsidP="00E01369">
      <w:pPr>
        <w:pStyle w:val="Nivel5"/>
        <w:numPr>
          <w:ilvl w:val="0"/>
          <w:numId w:val="0"/>
        </w:numPr>
        <w:ind w:left="3544"/>
      </w:pPr>
      <w:r w:rsidRPr="008E7FE1">
        <w:t>•</w:t>
      </w:r>
      <w:r w:rsidRPr="008E7FE1">
        <w:tab/>
        <w:t>Faixa de renda maior que 5,1 salários mínimos/mês.</w:t>
      </w:r>
    </w:p>
    <w:p w14:paraId="1D8172B6" w14:textId="268C4EE0" w:rsidR="003D4FEC" w:rsidRPr="008E7FE1" w:rsidRDefault="003D4FEC" w:rsidP="00E01369">
      <w:pPr>
        <w:pStyle w:val="Nivel5"/>
        <w:numPr>
          <w:ilvl w:val="0"/>
          <w:numId w:val="0"/>
        </w:numPr>
        <w:ind w:left="3544"/>
      </w:pPr>
      <w:r w:rsidRPr="008E7FE1">
        <w:t>10.Produção e comercialização animal (bovinos, caprinos, ovinos, aves, apiários, piscicultura, etc.);</w:t>
      </w:r>
    </w:p>
    <w:p w14:paraId="0A1A761B" w14:textId="6FBAA184" w:rsidR="003D4FEC" w:rsidRPr="008E7FE1" w:rsidRDefault="003D4FEC" w:rsidP="00E01369">
      <w:pPr>
        <w:pStyle w:val="Nivel5"/>
        <w:numPr>
          <w:ilvl w:val="0"/>
          <w:numId w:val="0"/>
        </w:numPr>
        <w:ind w:left="3544"/>
      </w:pPr>
      <w:r w:rsidRPr="008E7FE1">
        <w:t>11.Ocorrência de doenças, pragas e outros problemas para a produção agropecuária e os métodos utilizados para o controle;</w:t>
      </w:r>
    </w:p>
    <w:p w14:paraId="34318FF3" w14:textId="65D3435B" w:rsidR="003D4FEC" w:rsidRPr="008E7FE1" w:rsidRDefault="003D4FEC" w:rsidP="00E01369">
      <w:pPr>
        <w:pStyle w:val="Nivel5"/>
        <w:numPr>
          <w:ilvl w:val="0"/>
          <w:numId w:val="0"/>
        </w:numPr>
        <w:ind w:left="3544"/>
      </w:pPr>
      <w:r w:rsidRPr="008E7FE1">
        <w:t>12.Métodos de irrigação existentes no Projeto e a representação percentual de cada método em relação à área e ao número de lotes;</w:t>
      </w:r>
    </w:p>
    <w:p w14:paraId="6C6C2236" w14:textId="74CBE461" w:rsidR="003D4FEC" w:rsidRPr="008E7FE1" w:rsidRDefault="003D4FEC" w:rsidP="00E01369">
      <w:pPr>
        <w:pStyle w:val="Nivel5"/>
        <w:numPr>
          <w:ilvl w:val="0"/>
          <w:numId w:val="0"/>
        </w:numPr>
        <w:ind w:left="3544"/>
      </w:pPr>
      <w:r w:rsidRPr="008E7FE1">
        <w:t>13.Evolução em percentual (%) da área cultivada por tipo de exploração agrícola (área cultivada com culturas temporárias e perenes), da produtividade, por método de irrigação, e o impacto no consumo de água, energia e insumos;</w:t>
      </w:r>
    </w:p>
    <w:p w14:paraId="0B694FA8" w14:textId="4D0553C6" w:rsidR="003D4FEC" w:rsidRPr="008E7FE1" w:rsidRDefault="003D4FEC" w:rsidP="00E01369">
      <w:pPr>
        <w:pStyle w:val="Nivel5"/>
        <w:numPr>
          <w:ilvl w:val="0"/>
          <w:numId w:val="0"/>
        </w:numPr>
        <w:ind w:left="3544"/>
      </w:pPr>
      <w:r w:rsidRPr="008E7FE1">
        <w:t>14.Área plantada por cultura;</w:t>
      </w:r>
    </w:p>
    <w:p w14:paraId="62219202" w14:textId="606BBA8E" w:rsidR="003D4FEC" w:rsidRPr="008E7FE1" w:rsidRDefault="003D4FEC" w:rsidP="00E01369">
      <w:pPr>
        <w:pStyle w:val="Nivel5"/>
        <w:numPr>
          <w:ilvl w:val="0"/>
          <w:numId w:val="0"/>
        </w:numPr>
        <w:ind w:left="3544"/>
      </w:pPr>
      <w:r w:rsidRPr="008E7FE1">
        <w:t>15.Quantidade de projetos de investimento e custeio elaborados e liberados no período e respectivos valores.</w:t>
      </w:r>
    </w:p>
    <w:p w14:paraId="3CEB367C" w14:textId="77777777" w:rsidR="003D4FEC" w:rsidRPr="00B80F76" w:rsidRDefault="003D4FEC" w:rsidP="00E01369">
      <w:pPr>
        <w:pStyle w:val="Nivel5"/>
        <w:numPr>
          <w:ilvl w:val="0"/>
          <w:numId w:val="0"/>
        </w:numPr>
        <w:ind w:left="3544"/>
        <w:rPr>
          <w:b/>
          <w:bCs/>
        </w:rPr>
      </w:pPr>
      <w:r w:rsidRPr="00B80F76">
        <w:rPr>
          <w:b/>
          <w:bCs/>
        </w:rPr>
        <w:t>II.</w:t>
      </w:r>
      <w:r w:rsidRPr="00B80F76">
        <w:rPr>
          <w:b/>
          <w:bCs/>
        </w:rPr>
        <w:tab/>
        <w:t>Pós-colheita e comercialização:</w:t>
      </w:r>
    </w:p>
    <w:p w14:paraId="26961222" w14:textId="77777777" w:rsidR="003D4FEC" w:rsidRPr="008E7FE1" w:rsidRDefault="003D4FEC" w:rsidP="00E01369">
      <w:pPr>
        <w:pStyle w:val="Nivel5"/>
        <w:numPr>
          <w:ilvl w:val="0"/>
          <w:numId w:val="0"/>
        </w:numPr>
        <w:ind w:left="3544"/>
      </w:pPr>
      <w:r w:rsidRPr="008E7FE1">
        <w:t>1.</w:t>
      </w:r>
      <w:r w:rsidRPr="008E7FE1">
        <w:tab/>
        <w:t>Descrição da comercialização no Projeto (mercados, atravessadores, venda direta, etc.);</w:t>
      </w:r>
    </w:p>
    <w:p w14:paraId="66426915" w14:textId="77777777" w:rsidR="003D4FEC" w:rsidRPr="008E7FE1" w:rsidRDefault="003D4FEC" w:rsidP="00E01369">
      <w:pPr>
        <w:pStyle w:val="Nivel5"/>
        <w:numPr>
          <w:ilvl w:val="0"/>
          <w:numId w:val="0"/>
        </w:numPr>
        <w:ind w:left="3544"/>
      </w:pPr>
      <w:r w:rsidRPr="008E7FE1">
        <w:t>2.</w:t>
      </w:r>
      <w:r w:rsidRPr="008E7FE1">
        <w:tab/>
        <w:t>Volume comercializado no mercado interno e externo, quando for o caso, discriminando produtos in natura, processados, etc.;</w:t>
      </w:r>
    </w:p>
    <w:p w14:paraId="1CC63674" w14:textId="77777777" w:rsidR="003D4FEC" w:rsidRPr="008E7FE1" w:rsidRDefault="003D4FEC" w:rsidP="00E01369">
      <w:pPr>
        <w:pStyle w:val="Nivel5"/>
        <w:numPr>
          <w:ilvl w:val="0"/>
          <w:numId w:val="0"/>
        </w:numPr>
        <w:ind w:left="3544"/>
      </w:pPr>
      <w:r w:rsidRPr="008E7FE1">
        <w:t>3.</w:t>
      </w:r>
      <w:r w:rsidRPr="008E7FE1">
        <w:tab/>
        <w:t>Qualidade dos produtos (melhorias, e percentual comercializado por classificação);</w:t>
      </w:r>
    </w:p>
    <w:p w14:paraId="7B23C239" w14:textId="77777777" w:rsidR="003D4FEC" w:rsidRPr="008E7FE1" w:rsidRDefault="003D4FEC" w:rsidP="00E01369">
      <w:pPr>
        <w:pStyle w:val="Nivel5"/>
        <w:numPr>
          <w:ilvl w:val="0"/>
          <w:numId w:val="0"/>
        </w:numPr>
        <w:ind w:left="3544"/>
      </w:pPr>
      <w:r w:rsidRPr="008E7FE1">
        <w:t>4.</w:t>
      </w:r>
      <w:r w:rsidRPr="008E7FE1">
        <w:tab/>
        <w:t>Tipos de processamento pós-colheita adotado.</w:t>
      </w:r>
    </w:p>
    <w:p w14:paraId="25DF0CDB" w14:textId="77777777" w:rsidR="003D4FEC" w:rsidRPr="00B80F76" w:rsidRDefault="003D4FEC" w:rsidP="00E01369">
      <w:pPr>
        <w:pStyle w:val="Nivel5"/>
        <w:numPr>
          <w:ilvl w:val="0"/>
          <w:numId w:val="0"/>
        </w:numPr>
        <w:ind w:left="3544"/>
        <w:rPr>
          <w:b/>
          <w:bCs/>
        </w:rPr>
      </w:pPr>
      <w:r w:rsidRPr="00B80F76">
        <w:rPr>
          <w:b/>
          <w:bCs/>
        </w:rPr>
        <w:t>III.</w:t>
      </w:r>
      <w:r w:rsidRPr="00B80F76">
        <w:rPr>
          <w:b/>
          <w:bCs/>
        </w:rPr>
        <w:tab/>
        <w:t>Meio ambiente:</w:t>
      </w:r>
    </w:p>
    <w:p w14:paraId="78FCE2AE" w14:textId="77777777" w:rsidR="003D4FEC" w:rsidRPr="008E7FE1" w:rsidRDefault="003D4FEC" w:rsidP="00E01369">
      <w:pPr>
        <w:pStyle w:val="Nivel5"/>
        <w:numPr>
          <w:ilvl w:val="0"/>
          <w:numId w:val="0"/>
        </w:numPr>
        <w:ind w:left="3544"/>
      </w:pPr>
      <w:r w:rsidRPr="008E7FE1">
        <w:t>1.</w:t>
      </w:r>
      <w:r w:rsidRPr="008E7FE1">
        <w:tab/>
        <w:t>Aplicação correta de agrotóxicos;</w:t>
      </w:r>
    </w:p>
    <w:p w14:paraId="18912519" w14:textId="77777777" w:rsidR="003D4FEC" w:rsidRPr="008E7FE1" w:rsidRDefault="003D4FEC" w:rsidP="00E01369">
      <w:pPr>
        <w:pStyle w:val="Nivel5"/>
        <w:numPr>
          <w:ilvl w:val="0"/>
          <w:numId w:val="0"/>
        </w:numPr>
        <w:ind w:left="3544"/>
      </w:pPr>
      <w:r w:rsidRPr="008E7FE1">
        <w:lastRenderedPageBreak/>
        <w:t>2.</w:t>
      </w:r>
      <w:r w:rsidRPr="008E7FE1">
        <w:tab/>
        <w:t>Percentual de adoção de EPI;</w:t>
      </w:r>
    </w:p>
    <w:p w14:paraId="1348FB8A" w14:textId="77777777" w:rsidR="003D4FEC" w:rsidRPr="008E7FE1" w:rsidRDefault="003D4FEC" w:rsidP="00E01369">
      <w:pPr>
        <w:pStyle w:val="Nivel5"/>
        <w:numPr>
          <w:ilvl w:val="0"/>
          <w:numId w:val="0"/>
        </w:numPr>
        <w:ind w:left="3544"/>
      </w:pPr>
      <w:r w:rsidRPr="008E7FE1">
        <w:t>3.</w:t>
      </w:r>
      <w:r w:rsidRPr="008E7FE1">
        <w:tab/>
        <w:t>Armazenamento de agrotóxico e destinação final das embalagens;</w:t>
      </w:r>
    </w:p>
    <w:p w14:paraId="71E68D3C" w14:textId="77777777" w:rsidR="003D4FEC" w:rsidRPr="008E7FE1" w:rsidRDefault="003D4FEC" w:rsidP="00E01369">
      <w:pPr>
        <w:pStyle w:val="Nivel5"/>
        <w:numPr>
          <w:ilvl w:val="0"/>
          <w:numId w:val="0"/>
        </w:numPr>
        <w:ind w:left="3544"/>
      </w:pPr>
      <w:r w:rsidRPr="008E7FE1">
        <w:t>4.</w:t>
      </w:r>
      <w:r w:rsidRPr="008E7FE1">
        <w:tab/>
        <w:t>Atividades relativas à educação ambiental, em conformidade com as condicionantes ambientais.</w:t>
      </w:r>
    </w:p>
    <w:p w14:paraId="34C5282A" w14:textId="77777777" w:rsidR="003D4FEC" w:rsidRPr="00B80F76" w:rsidRDefault="003D4FEC" w:rsidP="00E01369">
      <w:pPr>
        <w:pStyle w:val="Nivel5"/>
        <w:numPr>
          <w:ilvl w:val="0"/>
          <w:numId w:val="0"/>
        </w:numPr>
        <w:ind w:left="3544"/>
        <w:rPr>
          <w:b/>
          <w:bCs/>
        </w:rPr>
      </w:pPr>
      <w:r w:rsidRPr="00B80F76">
        <w:rPr>
          <w:b/>
          <w:bCs/>
        </w:rPr>
        <w:t>IV.</w:t>
      </w:r>
      <w:r w:rsidRPr="00B80F76">
        <w:rPr>
          <w:b/>
          <w:bCs/>
        </w:rPr>
        <w:tab/>
        <w:t>Gestão e desenvolvimento organizacional:</w:t>
      </w:r>
    </w:p>
    <w:p w14:paraId="0AA2A65B" w14:textId="77777777" w:rsidR="003D4FEC" w:rsidRPr="008E7FE1" w:rsidRDefault="003D4FEC" w:rsidP="00E01369">
      <w:pPr>
        <w:pStyle w:val="Nivel5"/>
        <w:numPr>
          <w:ilvl w:val="0"/>
          <w:numId w:val="0"/>
        </w:numPr>
        <w:ind w:left="3544"/>
      </w:pPr>
      <w:r w:rsidRPr="008E7FE1">
        <w:t>1.</w:t>
      </w:r>
      <w:r w:rsidRPr="008E7FE1">
        <w:tab/>
        <w:t>Evolução, em porcentagem, da quantidade de produtores participantes em associações/cooperativas ano a ano;</w:t>
      </w:r>
    </w:p>
    <w:p w14:paraId="1CD4B565" w14:textId="77777777" w:rsidR="003D4FEC" w:rsidRPr="008E7FE1" w:rsidRDefault="003D4FEC" w:rsidP="00E01369">
      <w:pPr>
        <w:pStyle w:val="Nivel5"/>
        <w:numPr>
          <w:ilvl w:val="0"/>
          <w:numId w:val="0"/>
        </w:numPr>
        <w:ind w:left="3544"/>
      </w:pPr>
      <w:r w:rsidRPr="008E7FE1">
        <w:t>2.</w:t>
      </w:r>
      <w:r w:rsidRPr="008E7FE1">
        <w:tab/>
        <w:t>Evolução das ações das associações e organizações de produtores nas transações realizadas quanto à contratação de serviços, aquisição de insumos e comercialização da produção;</w:t>
      </w:r>
    </w:p>
    <w:p w14:paraId="273FB058" w14:textId="77777777" w:rsidR="003D4FEC" w:rsidRPr="008E7FE1" w:rsidRDefault="003D4FEC" w:rsidP="00E01369">
      <w:pPr>
        <w:pStyle w:val="Nivel5"/>
        <w:numPr>
          <w:ilvl w:val="0"/>
          <w:numId w:val="0"/>
        </w:numPr>
        <w:ind w:left="3544"/>
      </w:pPr>
      <w:r w:rsidRPr="008E7FE1">
        <w:t>3.</w:t>
      </w:r>
      <w:r w:rsidRPr="008E7FE1">
        <w:tab/>
        <w:t>Quantidade de agricultores com acesso ao crédito rural.</w:t>
      </w:r>
    </w:p>
    <w:p w14:paraId="75DCF7E5" w14:textId="0F896840" w:rsidR="003D4FEC" w:rsidRPr="008E7FE1" w:rsidRDefault="003D4FEC" w:rsidP="00B80F76">
      <w:pPr>
        <w:pStyle w:val="Nivel4"/>
      </w:pPr>
      <w:r w:rsidRPr="008E7FE1">
        <w:t xml:space="preserve">Recomendações e propostas para a execução dos serviços de ATER, como correção de prazos, metas e metodologia de trabalho, e necessidades de equipamentos e de apoio técnico (assistência técnica especializada), </w:t>
      </w:r>
      <w:proofErr w:type="spellStart"/>
      <w:r w:rsidRPr="008E7FE1">
        <w:t>etc</w:t>
      </w:r>
      <w:proofErr w:type="spellEnd"/>
      <w:r w:rsidRPr="008E7FE1">
        <w:t>;</w:t>
      </w:r>
    </w:p>
    <w:p w14:paraId="391F0B92" w14:textId="479F6B29" w:rsidR="003D4FEC" w:rsidRPr="008E7FE1" w:rsidRDefault="003D4FEC" w:rsidP="00B80F76">
      <w:pPr>
        <w:pStyle w:val="Nivel4"/>
      </w:pPr>
      <w:r w:rsidRPr="008E7FE1">
        <w:t>Conclusões: é importante fazer uma prospecção para as atividades a serem desenvolvidas no ano seguinte.</w:t>
      </w:r>
    </w:p>
    <w:p w14:paraId="770BB1C8" w14:textId="77777777" w:rsidR="003D4FEC" w:rsidRPr="008E7FE1" w:rsidRDefault="003D4FEC" w:rsidP="00B80F76">
      <w:pPr>
        <w:pStyle w:val="Nivel3"/>
        <w:numPr>
          <w:ilvl w:val="0"/>
          <w:numId w:val="0"/>
        </w:numPr>
        <w:ind w:left="1224"/>
      </w:pPr>
      <w:r w:rsidRPr="008E7FE1">
        <w:t xml:space="preserve">O relatório deve ser o mais analítico possível, entregue por meio eletrônico e impresso em três vias destinadas ao Fiscal do contrato, GRI e AI/GAP. </w:t>
      </w:r>
    </w:p>
    <w:p w14:paraId="046EEF7F" w14:textId="3C6C40A8" w:rsidR="003D4FEC" w:rsidRPr="008E7FE1" w:rsidRDefault="003D4FEC" w:rsidP="00B80F76">
      <w:pPr>
        <w:pStyle w:val="Nivel3"/>
      </w:pPr>
      <w:r w:rsidRPr="008E7FE1">
        <w:tab/>
        <w:t xml:space="preserve">Relatório Final de Execução dos Serviços </w:t>
      </w:r>
    </w:p>
    <w:p w14:paraId="5E028E51" w14:textId="77777777" w:rsidR="003D4FEC" w:rsidRPr="008E7FE1" w:rsidRDefault="003D4FEC" w:rsidP="00B80F76">
      <w:pPr>
        <w:pStyle w:val="Nivel3"/>
        <w:numPr>
          <w:ilvl w:val="0"/>
          <w:numId w:val="0"/>
        </w:numPr>
        <w:ind w:left="1224"/>
      </w:pPr>
      <w:r w:rsidRPr="008E7FE1">
        <w:t>Neste Relatório, elaborado ao final do Contrato, a Contratada apresentará os resultados obtidos com os serviços prestados por segmento constante no Plano de ATER e Desenvolvimento do Projeto demonstrando o desempenho e evolução do Projeto, dos produtores e das organizações conforme indicadores constantes nos relatórios anuais de execução dos serviços. É importante o registro das metas atingidas durante a vigência do Contrato para comparar a situação do Projeto, como a evolução da produção e renda familiar, encontrada no início do Contrato e ao final, com a elaboração de um gráfico evolutivo. Este Relatório tem, portanto, estrutura semelhante ao Relatório Anual de Execução dos Serviços.</w:t>
      </w:r>
    </w:p>
    <w:p w14:paraId="231AACD1" w14:textId="26CDAE76" w:rsidR="003D4FEC" w:rsidRPr="008E7FE1" w:rsidRDefault="003D4FEC" w:rsidP="00B80F76">
      <w:pPr>
        <w:pStyle w:val="Nivel3"/>
        <w:numPr>
          <w:ilvl w:val="0"/>
          <w:numId w:val="0"/>
        </w:numPr>
        <w:ind w:left="1224"/>
      </w:pPr>
      <w:r w:rsidRPr="008E7FE1">
        <w:t xml:space="preserve">O relatório deverá ser apresentado de forma analítica e encaminhado por meio eletrônico e impresso em três vias destinadas ao Fiscal do contrato, GRI e AI/GAP. A </w:t>
      </w:r>
      <w:r w:rsidR="000D445C">
        <w:t>CODEVASF</w:t>
      </w:r>
      <w:r w:rsidRPr="008E7FE1">
        <w:t xml:space="preserve"> poderá disponibilizar informações e dados anteriores para as Equipes de ATER.</w:t>
      </w:r>
    </w:p>
    <w:p w14:paraId="1BF26DFC" w14:textId="6EE2D742" w:rsidR="003D4FEC" w:rsidRPr="008E7FE1" w:rsidRDefault="003D4FEC" w:rsidP="00B80F76">
      <w:pPr>
        <w:pStyle w:val="Nivel3"/>
      </w:pPr>
      <w:r w:rsidRPr="008E7FE1">
        <w:t>Relatório Específico</w:t>
      </w:r>
    </w:p>
    <w:p w14:paraId="3905C60B" w14:textId="1C8BE3A8" w:rsidR="003D4FEC" w:rsidRPr="008E7FE1" w:rsidRDefault="003D4FEC" w:rsidP="00B80F76">
      <w:pPr>
        <w:pStyle w:val="Nivel3"/>
        <w:numPr>
          <w:ilvl w:val="0"/>
          <w:numId w:val="0"/>
        </w:numPr>
        <w:ind w:left="1224"/>
      </w:pPr>
      <w:r w:rsidRPr="008E7FE1">
        <w:t xml:space="preserve">É um relatório emitido por iniciativa da Contratada ou por solicitação da </w:t>
      </w:r>
      <w:r w:rsidR="000D445C">
        <w:t>CODEVASF</w:t>
      </w:r>
      <w:r w:rsidRPr="008E7FE1">
        <w:t xml:space="preserve">, a qualquer tempo e sobre qualquer assunto pertinente aos serviços de ATER. </w:t>
      </w:r>
    </w:p>
    <w:p w14:paraId="2D8B5A0E" w14:textId="77777777" w:rsidR="003D4FEC" w:rsidRPr="008E7FE1" w:rsidRDefault="003D4FEC" w:rsidP="00B80F76">
      <w:pPr>
        <w:pStyle w:val="Nivel3"/>
        <w:numPr>
          <w:ilvl w:val="0"/>
          <w:numId w:val="0"/>
        </w:numPr>
        <w:ind w:left="1224"/>
      </w:pPr>
      <w:r w:rsidRPr="008E7FE1">
        <w:t xml:space="preserve">O Relatório, embora sucinto, deverá conter um diagnóstico analítico da situação, medidas adotadas até o momento e propostas de solução. </w:t>
      </w:r>
    </w:p>
    <w:p w14:paraId="788BB12B" w14:textId="5D93AA46" w:rsidR="0025493E" w:rsidRDefault="003D4FEC" w:rsidP="00E01369">
      <w:pPr>
        <w:pStyle w:val="Nivel3"/>
        <w:numPr>
          <w:ilvl w:val="0"/>
          <w:numId w:val="0"/>
        </w:numPr>
        <w:ind w:left="1224"/>
      </w:pPr>
      <w:r w:rsidRPr="008E7FE1">
        <w:t>Como os demais, o Relatório é encaminhado por meio eletrônico e impresso em três vias destinadas ao Fiscal do contrato, GRI e AI/GAP.</w:t>
      </w:r>
    </w:p>
    <w:p w14:paraId="29BF49C1" w14:textId="43994A82" w:rsidR="00732EA8" w:rsidRDefault="00732EA8" w:rsidP="00E01369">
      <w:pPr>
        <w:pStyle w:val="Nivel3"/>
        <w:numPr>
          <w:ilvl w:val="0"/>
          <w:numId w:val="0"/>
        </w:numPr>
        <w:ind w:left="1224"/>
      </w:pPr>
    </w:p>
    <w:p w14:paraId="6ACC32A4" w14:textId="77777777" w:rsidR="005D6869" w:rsidRDefault="005D6869" w:rsidP="00E01369">
      <w:pPr>
        <w:pStyle w:val="Nivel3"/>
        <w:numPr>
          <w:ilvl w:val="0"/>
          <w:numId w:val="0"/>
        </w:numPr>
        <w:ind w:left="1224"/>
      </w:pPr>
    </w:p>
    <w:p w14:paraId="7F5E2F6E" w14:textId="5B985AA4" w:rsidR="00732EA8" w:rsidRDefault="00732EA8" w:rsidP="00E01369">
      <w:pPr>
        <w:pStyle w:val="Nivel3"/>
        <w:numPr>
          <w:ilvl w:val="0"/>
          <w:numId w:val="0"/>
        </w:numPr>
        <w:ind w:left="1224"/>
      </w:pPr>
    </w:p>
    <w:p w14:paraId="7EDA2DCD" w14:textId="77777777" w:rsidR="00732EA8" w:rsidRDefault="00732EA8" w:rsidP="00E01369">
      <w:pPr>
        <w:pStyle w:val="Nivel3"/>
        <w:numPr>
          <w:ilvl w:val="0"/>
          <w:numId w:val="0"/>
        </w:numPr>
        <w:ind w:left="1224"/>
        <w:rPr>
          <w:sz w:val="22"/>
          <w:szCs w:val="22"/>
          <w:lang w:eastAsia="en-US"/>
        </w:rPr>
      </w:pPr>
    </w:p>
    <w:p w14:paraId="21FB2EF0" w14:textId="32419873" w:rsidR="0025493E" w:rsidRDefault="00E053F4" w:rsidP="00A95379">
      <w:pPr>
        <w:pStyle w:val="Ttulo1"/>
        <w:jc w:val="center"/>
        <w:rPr>
          <w:b w:val="0"/>
          <w:bCs w:val="0"/>
          <w:sz w:val="28"/>
          <w:szCs w:val="28"/>
        </w:rPr>
      </w:pPr>
      <w:bookmarkStart w:id="25" w:name="_Toc49756937"/>
      <w:r>
        <w:lastRenderedPageBreak/>
        <w:t xml:space="preserve">ANEXO </w:t>
      </w:r>
      <w:r w:rsidR="00A95379">
        <w:t>V</w:t>
      </w:r>
      <w:r>
        <w:t xml:space="preserve"> – </w:t>
      </w:r>
      <w:r w:rsidR="00A95379">
        <w:t>PLANILHAS ORÇAMENTÁRIAS</w:t>
      </w:r>
      <w:bookmarkEnd w:id="25"/>
    </w:p>
    <w:tbl>
      <w:tblPr>
        <w:tblW w:w="9662" w:type="dxa"/>
        <w:tblInd w:w="80" w:type="dxa"/>
        <w:tblCellMar>
          <w:left w:w="70" w:type="dxa"/>
          <w:right w:w="70" w:type="dxa"/>
        </w:tblCellMar>
        <w:tblLook w:val="04A0" w:firstRow="1" w:lastRow="0" w:firstColumn="1" w:lastColumn="0" w:noHBand="0" w:noVBand="1"/>
      </w:tblPr>
      <w:tblGrid>
        <w:gridCol w:w="579"/>
        <w:gridCol w:w="579"/>
        <w:gridCol w:w="579"/>
        <w:gridCol w:w="579"/>
        <w:gridCol w:w="579"/>
        <w:gridCol w:w="579"/>
        <w:gridCol w:w="579"/>
        <w:gridCol w:w="579"/>
        <w:gridCol w:w="579"/>
        <w:gridCol w:w="579"/>
        <w:gridCol w:w="664"/>
        <w:gridCol w:w="664"/>
        <w:gridCol w:w="664"/>
        <w:gridCol w:w="222"/>
        <w:gridCol w:w="1658"/>
      </w:tblGrid>
      <w:tr w:rsidR="0025493E" w14:paraId="3ABAAE7C" w14:textId="77777777" w:rsidTr="0025493E">
        <w:trPr>
          <w:trHeight w:val="199"/>
        </w:trPr>
        <w:tc>
          <w:tcPr>
            <w:tcW w:w="7782" w:type="dxa"/>
            <w:gridSpan w:val="13"/>
            <w:vMerge w:val="restart"/>
            <w:tcBorders>
              <w:top w:val="single" w:sz="8" w:space="0" w:color="000000"/>
              <w:left w:val="single" w:sz="8" w:space="0" w:color="000000"/>
              <w:bottom w:val="double" w:sz="6" w:space="0" w:color="000000"/>
              <w:right w:val="single" w:sz="4" w:space="0" w:color="000000"/>
            </w:tcBorders>
            <w:shd w:val="clear" w:color="auto" w:fill="C0C0C0"/>
            <w:noWrap/>
            <w:vAlign w:val="center"/>
            <w:hideMark/>
          </w:tcPr>
          <w:p w14:paraId="3C446FA6" w14:textId="121D9A68" w:rsidR="0025493E" w:rsidRDefault="0025493E">
            <w:pPr>
              <w:jc w:val="center"/>
              <w:rPr>
                <w:b/>
                <w:bCs/>
                <w:sz w:val="28"/>
                <w:szCs w:val="28"/>
              </w:rPr>
            </w:pPr>
            <w:r>
              <w:rPr>
                <w:b/>
                <w:bCs/>
                <w:sz w:val="28"/>
                <w:szCs w:val="28"/>
              </w:rPr>
              <w:t>PROPOSTA FINANCEIRA DE SERVIÇOS</w:t>
            </w:r>
          </w:p>
        </w:tc>
        <w:tc>
          <w:tcPr>
            <w:tcW w:w="1880" w:type="dxa"/>
            <w:gridSpan w:val="2"/>
            <w:tcBorders>
              <w:top w:val="single" w:sz="8" w:space="0" w:color="000000"/>
              <w:left w:val="nil"/>
              <w:bottom w:val="nil"/>
              <w:right w:val="single" w:sz="8" w:space="0" w:color="000000"/>
            </w:tcBorders>
            <w:shd w:val="clear" w:color="auto" w:fill="C0C0C0"/>
            <w:noWrap/>
            <w:hideMark/>
          </w:tcPr>
          <w:p w14:paraId="287C1191" w14:textId="77777777" w:rsidR="0025493E" w:rsidRDefault="0025493E">
            <w:pPr>
              <w:rPr>
                <w:sz w:val="16"/>
                <w:szCs w:val="16"/>
              </w:rPr>
            </w:pPr>
            <w:r>
              <w:rPr>
                <w:sz w:val="16"/>
                <w:szCs w:val="16"/>
              </w:rPr>
              <w:t>CODIGO:</w:t>
            </w:r>
          </w:p>
        </w:tc>
      </w:tr>
      <w:tr w:rsidR="0025493E" w14:paraId="4D168FAD" w14:textId="77777777" w:rsidTr="0025493E">
        <w:trPr>
          <w:trHeight w:val="402"/>
        </w:trPr>
        <w:tc>
          <w:tcPr>
            <w:tcW w:w="0" w:type="auto"/>
            <w:gridSpan w:val="13"/>
            <w:vMerge/>
            <w:tcBorders>
              <w:top w:val="single" w:sz="8" w:space="0" w:color="000000"/>
              <w:left w:val="single" w:sz="8" w:space="0" w:color="000000"/>
              <w:bottom w:val="double" w:sz="6" w:space="0" w:color="000000"/>
              <w:right w:val="single" w:sz="4" w:space="0" w:color="000000"/>
            </w:tcBorders>
            <w:vAlign w:val="center"/>
            <w:hideMark/>
          </w:tcPr>
          <w:p w14:paraId="26C4977A" w14:textId="77777777" w:rsidR="0025493E" w:rsidRDefault="0025493E">
            <w:pPr>
              <w:rPr>
                <w:rFonts w:cs="Arial"/>
                <w:b/>
                <w:bCs/>
                <w:sz w:val="28"/>
                <w:szCs w:val="28"/>
              </w:rPr>
            </w:pPr>
          </w:p>
        </w:tc>
        <w:tc>
          <w:tcPr>
            <w:tcW w:w="1880" w:type="dxa"/>
            <w:gridSpan w:val="2"/>
            <w:tcBorders>
              <w:top w:val="nil"/>
              <w:left w:val="nil"/>
              <w:bottom w:val="double" w:sz="6" w:space="0" w:color="000000"/>
              <w:right w:val="single" w:sz="8" w:space="0" w:color="000000"/>
            </w:tcBorders>
            <w:shd w:val="clear" w:color="auto" w:fill="C0C0C0"/>
            <w:noWrap/>
            <w:vAlign w:val="bottom"/>
            <w:hideMark/>
          </w:tcPr>
          <w:p w14:paraId="5EF3E149" w14:textId="77777777" w:rsidR="0025493E" w:rsidRDefault="0025493E">
            <w:pPr>
              <w:jc w:val="center"/>
              <w:rPr>
                <w:b/>
                <w:bCs/>
                <w:sz w:val="28"/>
                <w:szCs w:val="28"/>
              </w:rPr>
            </w:pPr>
            <w:r>
              <w:rPr>
                <w:b/>
                <w:bCs/>
                <w:sz w:val="28"/>
                <w:szCs w:val="28"/>
              </w:rPr>
              <w:t>PFS</w:t>
            </w:r>
          </w:p>
        </w:tc>
      </w:tr>
      <w:tr w:rsidR="0025493E" w14:paraId="189FA9F9" w14:textId="77777777" w:rsidTr="0025493E">
        <w:trPr>
          <w:trHeight w:val="252"/>
        </w:trPr>
        <w:tc>
          <w:tcPr>
            <w:tcW w:w="9662" w:type="dxa"/>
            <w:gridSpan w:val="15"/>
            <w:tcBorders>
              <w:top w:val="double" w:sz="6" w:space="0" w:color="000000"/>
              <w:left w:val="single" w:sz="8" w:space="0" w:color="000000"/>
              <w:bottom w:val="nil"/>
              <w:right w:val="single" w:sz="8" w:space="0" w:color="000000"/>
            </w:tcBorders>
            <w:noWrap/>
            <w:hideMark/>
          </w:tcPr>
          <w:p w14:paraId="7592B7BC" w14:textId="77777777" w:rsidR="0025493E" w:rsidRDefault="0025493E">
            <w:pPr>
              <w:rPr>
                <w:sz w:val="14"/>
                <w:szCs w:val="14"/>
              </w:rPr>
            </w:pPr>
            <w:r>
              <w:rPr>
                <w:sz w:val="14"/>
                <w:szCs w:val="14"/>
              </w:rPr>
              <w:t>NOME DA CONSULTORA:</w:t>
            </w:r>
          </w:p>
        </w:tc>
      </w:tr>
      <w:tr w:rsidR="0025493E" w14:paraId="1994CF71" w14:textId="77777777" w:rsidTr="0025493E">
        <w:trPr>
          <w:trHeight w:val="252"/>
        </w:trPr>
        <w:tc>
          <w:tcPr>
            <w:tcW w:w="579" w:type="dxa"/>
            <w:tcBorders>
              <w:top w:val="nil"/>
              <w:left w:val="single" w:sz="8" w:space="0" w:color="000000"/>
              <w:bottom w:val="single" w:sz="4" w:space="0" w:color="000000"/>
              <w:right w:val="nil"/>
            </w:tcBorders>
            <w:noWrap/>
            <w:hideMark/>
          </w:tcPr>
          <w:p w14:paraId="404886E8" w14:textId="77777777" w:rsidR="0025493E" w:rsidRDefault="0025493E">
            <w:pPr>
              <w:rPr>
                <w:sz w:val="14"/>
                <w:szCs w:val="14"/>
              </w:rPr>
            </w:pPr>
            <w:r>
              <w:rPr>
                <w:sz w:val="14"/>
                <w:szCs w:val="14"/>
              </w:rPr>
              <w:t> </w:t>
            </w:r>
          </w:p>
        </w:tc>
        <w:tc>
          <w:tcPr>
            <w:tcW w:w="579" w:type="dxa"/>
            <w:tcBorders>
              <w:top w:val="nil"/>
              <w:left w:val="nil"/>
              <w:bottom w:val="single" w:sz="4" w:space="0" w:color="000000"/>
              <w:right w:val="nil"/>
            </w:tcBorders>
            <w:noWrap/>
            <w:hideMark/>
          </w:tcPr>
          <w:p w14:paraId="396C36C4" w14:textId="77777777" w:rsidR="0025493E" w:rsidRDefault="0025493E">
            <w:pPr>
              <w:rPr>
                <w:sz w:val="14"/>
                <w:szCs w:val="14"/>
              </w:rPr>
            </w:pPr>
            <w:r>
              <w:rPr>
                <w:sz w:val="14"/>
                <w:szCs w:val="14"/>
              </w:rPr>
              <w:t> </w:t>
            </w:r>
          </w:p>
        </w:tc>
        <w:tc>
          <w:tcPr>
            <w:tcW w:w="579" w:type="dxa"/>
            <w:tcBorders>
              <w:top w:val="nil"/>
              <w:left w:val="nil"/>
              <w:bottom w:val="single" w:sz="4" w:space="0" w:color="000000"/>
              <w:right w:val="nil"/>
            </w:tcBorders>
            <w:noWrap/>
            <w:hideMark/>
          </w:tcPr>
          <w:p w14:paraId="077DD7CC" w14:textId="77777777" w:rsidR="0025493E" w:rsidRDefault="0025493E">
            <w:pPr>
              <w:rPr>
                <w:sz w:val="14"/>
                <w:szCs w:val="14"/>
              </w:rPr>
            </w:pPr>
            <w:r>
              <w:rPr>
                <w:sz w:val="14"/>
                <w:szCs w:val="14"/>
              </w:rPr>
              <w:t> </w:t>
            </w:r>
          </w:p>
        </w:tc>
        <w:tc>
          <w:tcPr>
            <w:tcW w:w="579" w:type="dxa"/>
            <w:tcBorders>
              <w:top w:val="nil"/>
              <w:left w:val="nil"/>
              <w:bottom w:val="single" w:sz="4" w:space="0" w:color="000000"/>
              <w:right w:val="nil"/>
            </w:tcBorders>
            <w:noWrap/>
            <w:hideMark/>
          </w:tcPr>
          <w:p w14:paraId="01CC5161" w14:textId="77777777" w:rsidR="0025493E" w:rsidRDefault="0025493E">
            <w:pPr>
              <w:rPr>
                <w:sz w:val="14"/>
                <w:szCs w:val="14"/>
              </w:rPr>
            </w:pPr>
            <w:r>
              <w:rPr>
                <w:sz w:val="14"/>
                <w:szCs w:val="14"/>
              </w:rPr>
              <w:t> </w:t>
            </w:r>
          </w:p>
        </w:tc>
        <w:tc>
          <w:tcPr>
            <w:tcW w:w="579" w:type="dxa"/>
            <w:tcBorders>
              <w:top w:val="nil"/>
              <w:left w:val="nil"/>
              <w:bottom w:val="single" w:sz="4" w:space="0" w:color="000000"/>
              <w:right w:val="nil"/>
            </w:tcBorders>
            <w:noWrap/>
            <w:hideMark/>
          </w:tcPr>
          <w:p w14:paraId="165AA66C" w14:textId="77777777" w:rsidR="0025493E" w:rsidRDefault="0025493E">
            <w:pPr>
              <w:rPr>
                <w:sz w:val="14"/>
                <w:szCs w:val="14"/>
              </w:rPr>
            </w:pPr>
            <w:r>
              <w:rPr>
                <w:sz w:val="14"/>
                <w:szCs w:val="14"/>
              </w:rPr>
              <w:t> </w:t>
            </w:r>
          </w:p>
        </w:tc>
        <w:tc>
          <w:tcPr>
            <w:tcW w:w="579" w:type="dxa"/>
            <w:tcBorders>
              <w:top w:val="nil"/>
              <w:left w:val="nil"/>
              <w:bottom w:val="single" w:sz="4" w:space="0" w:color="000000"/>
              <w:right w:val="nil"/>
            </w:tcBorders>
            <w:noWrap/>
            <w:hideMark/>
          </w:tcPr>
          <w:p w14:paraId="2EAF28D9" w14:textId="77777777" w:rsidR="0025493E" w:rsidRDefault="0025493E">
            <w:pPr>
              <w:rPr>
                <w:sz w:val="14"/>
                <w:szCs w:val="14"/>
              </w:rPr>
            </w:pPr>
            <w:r>
              <w:rPr>
                <w:sz w:val="14"/>
                <w:szCs w:val="14"/>
              </w:rPr>
              <w:t> </w:t>
            </w:r>
          </w:p>
        </w:tc>
        <w:tc>
          <w:tcPr>
            <w:tcW w:w="579" w:type="dxa"/>
            <w:tcBorders>
              <w:top w:val="nil"/>
              <w:left w:val="nil"/>
              <w:bottom w:val="single" w:sz="4" w:space="0" w:color="000000"/>
              <w:right w:val="nil"/>
            </w:tcBorders>
            <w:noWrap/>
            <w:hideMark/>
          </w:tcPr>
          <w:p w14:paraId="10BECC60" w14:textId="77777777" w:rsidR="0025493E" w:rsidRDefault="0025493E">
            <w:pPr>
              <w:rPr>
                <w:sz w:val="14"/>
                <w:szCs w:val="14"/>
              </w:rPr>
            </w:pPr>
            <w:r>
              <w:rPr>
                <w:sz w:val="14"/>
                <w:szCs w:val="14"/>
              </w:rPr>
              <w:t> </w:t>
            </w:r>
          </w:p>
        </w:tc>
        <w:tc>
          <w:tcPr>
            <w:tcW w:w="579" w:type="dxa"/>
            <w:tcBorders>
              <w:top w:val="nil"/>
              <w:left w:val="nil"/>
              <w:bottom w:val="single" w:sz="4" w:space="0" w:color="000000"/>
              <w:right w:val="nil"/>
            </w:tcBorders>
            <w:noWrap/>
            <w:hideMark/>
          </w:tcPr>
          <w:p w14:paraId="02B3338E" w14:textId="77777777" w:rsidR="0025493E" w:rsidRDefault="0025493E">
            <w:pPr>
              <w:rPr>
                <w:sz w:val="14"/>
                <w:szCs w:val="14"/>
              </w:rPr>
            </w:pPr>
            <w:r>
              <w:rPr>
                <w:sz w:val="14"/>
                <w:szCs w:val="14"/>
              </w:rPr>
              <w:t> </w:t>
            </w:r>
          </w:p>
        </w:tc>
        <w:tc>
          <w:tcPr>
            <w:tcW w:w="579" w:type="dxa"/>
            <w:tcBorders>
              <w:top w:val="nil"/>
              <w:left w:val="nil"/>
              <w:bottom w:val="single" w:sz="4" w:space="0" w:color="000000"/>
              <w:right w:val="nil"/>
            </w:tcBorders>
            <w:noWrap/>
            <w:hideMark/>
          </w:tcPr>
          <w:p w14:paraId="2FCD764D" w14:textId="77777777" w:rsidR="0025493E" w:rsidRDefault="0025493E">
            <w:pPr>
              <w:rPr>
                <w:sz w:val="14"/>
                <w:szCs w:val="14"/>
              </w:rPr>
            </w:pPr>
            <w:r>
              <w:rPr>
                <w:sz w:val="14"/>
                <w:szCs w:val="14"/>
              </w:rPr>
              <w:t> </w:t>
            </w:r>
          </w:p>
        </w:tc>
        <w:tc>
          <w:tcPr>
            <w:tcW w:w="579" w:type="dxa"/>
            <w:tcBorders>
              <w:top w:val="nil"/>
              <w:left w:val="nil"/>
              <w:bottom w:val="single" w:sz="4" w:space="0" w:color="000000"/>
              <w:right w:val="nil"/>
            </w:tcBorders>
            <w:noWrap/>
            <w:hideMark/>
          </w:tcPr>
          <w:p w14:paraId="784025CA" w14:textId="77777777" w:rsidR="0025493E" w:rsidRDefault="0025493E">
            <w:pPr>
              <w:rPr>
                <w:sz w:val="14"/>
                <w:szCs w:val="14"/>
              </w:rPr>
            </w:pPr>
            <w:r>
              <w:rPr>
                <w:sz w:val="14"/>
                <w:szCs w:val="14"/>
              </w:rPr>
              <w:t> </w:t>
            </w:r>
          </w:p>
        </w:tc>
        <w:tc>
          <w:tcPr>
            <w:tcW w:w="664" w:type="dxa"/>
            <w:tcBorders>
              <w:top w:val="nil"/>
              <w:left w:val="nil"/>
              <w:bottom w:val="single" w:sz="4" w:space="0" w:color="000000"/>
              <w:right w:val="nil"/>
            </w:tcBorders>
            <w:noWrap/>
            <w:hideMark/>
          </w:tcPr>
          <w:p w14:paraId="4FF6A19B" w14:textId="77777777" w:rsidR="0025493E" w:rsidRDefault="0025493E">
            <w:pPr>
              <w:rPr>
                <w:sz w:val="14"/>
                <w:szCs w:val="14"/>
              </w:rPr>
            </w:pPr>
            <w:r>
              <w:rPr>
                <w:sz w:val="14"/>
                <w:szCs w:val="14"/>
              </w:rPr>
              <w:t> </w:t>
            </w:r>
          </w:p>
        </w:tc>
        <w:tc>
          <w:tcPr>
            <w:tcW w:w="664" w:type="dxa"/>
            <w:tcBorders>
              <w:top w:val="nil"/>
              <w:left w:val="nil"/>
              <w:bottom w:val="single" w:sz="4" w:space="0" w:color="000000"/>
              <w:right w:val="nil"/>
            </w:tcBorders>
            <w:noWrap/>
            <w:hideMark/>
          </w:tcPr>
          <w:p w14:paraId="43A28E73" w14:textId="77777777" w:rsidR="0025493E" w:rsidRDefault="0025493E">
            <w:pPr>
              <w:rPr>
                <w:sz w:val="14"/>
                <w:szCs w:val="14"/>
              </w:rPr>
            </w:pPr>
            <w:r>
              <w:rPr>
                <w:sz w:val="14"/>
                <w:szCs w:val="14"/>
              </w:rPr>
              <w:t> </w:t>
            </w:r>
          </w:p>
        </w:tc>
        <w:tc>
          <w:tcPr>
            <w:tcW w:w="664" w:type="dxa"/>
            <w:tcBorders>
              <w:top w:val="nil"/>
              <w:left w:val="nil"/>
              <w:bottom w:val="single" w:sz="4" w:space="0" w:color="000000"/>
              <w:right w:val="nil"/>
            </w:tcBorders>
            <w:noWrap/>
            <w:hideMark/>
          </w:tcPr>
          <w:p w14:paraId="4E3FB522" w14:textId="77777777" w:rsidR="0025493E" w:rsidRDefault="0025493E">
            <w:pPr>
              <w:rPr>
                <w:sz w:val="14"/>
                <w:szCs w:val="14"/>
              </w:rPr>
            </w:pPr>
            <w:r>
              <w:rPr>
                <w:sz w:val="14"/>
                <w:szCs w:val="14"/>
              </w:rPr>
              <w:t> </w:t>
            </w:r>
          </w:p>
        </w:tc>
        <w:tc>
          <w:tcPr>
            <w:tcW w:w="222" w:type="dxa"/>
            <w:tcBorders>
              <w:top w:val="nil"/>
              <w:left w:val="nil"/>
              <w:bottom w:val="single" w:sz="4" w:space="0" w:color="000000"/>
              <w:right w:val="nil"/>
            </w:tcBorders>
            <w:noWrap/>
            <w:hideMark/>
          </w:tcPr>
          <w:p w14:paraId="7D14ADA4" w14:textId="77777777" w:rsidR="0025493E" w:rsidRDefault="0025493E">
            <w:pPr>
              <w:rPr>
                <w:sz w:val="14"/>
                <w:szCs w:val="14"/>
              </w:rPr>
            </w:pPr>
            <w:r>
              <w:rPr>
                <w:sz w:val="14"/>
                <w:szCs w:val="14"/>
              </w:rPr>
              <w:t> </w:t>
            </w:r>
          </w:p>
        </w:tc>
        <w:tc>
          <w:tcPr>
            <w:tcW w:w="1658" w:type="dxa"/>
            <w:tcBorders>
              <w:top w:val="nil"/>
              <w:left w:val="nil"/>
              <w:bottom w:val="single" w:sz="4" w:space="0" w:color="000000"/>
              <w:right w:val="single" w:sz="8" w:space="0" w:color="000000"/>
            </w:tcBorders>
            <w:noWrap/>
            <w:hideMark/>
          </w:tcPr>
          <w:p w14:paraId="1D567A0C" w14:textId="77777777" w:rsidR="0025493E" w:rsidRDefault="0025493E">
            <w:pPr>
              <w:rPr>
                <w:sz w:val="14"/>
                <w:szCs w:val="14"/>
              </w:rPr>
            </w:pPr>
            <w:r>
              <w:rPr>
                <w:sz w:val="14"/>
                <w:szCs w:val="14"/>
              </w:rPr>
              <w:t> </w:t>
            </w:r>
          </w:p>
        </w:tc>
      </w:tr>
      <w:tr w:rsidR="0025493E" w14:paraId="44E8AC79" w14:textId="77777777" w:rsidTr="0025493E">
        <w:trPr>
          <w:trHeight w:val="252"/>
        </w:trPr>
        <w:tc>
          <w:tcPr>
            <w:tcW w:w="3474" w:type="dxa"/>
            <w:gridSpan w:val="6"/>
            <w:tcBorders>
              <w:top w:val="single" w:sz="4" w:space="0" w:color="000000"/>
              <w:left w:val="single" w:sz="8" w:space="0" w:color="000000"/>
              <w:bottom w:val="nil"/>
              <w:right w:val="single" w:sz="4" w:space="0" w:color="000000"/>
            </w:tcBorders>
            <w:noWrap/>
            <w:hideMark/>
          </w:tcPr>
          <w:p w14:paraId="7CE6D48D" w14:textId="480C1CD2" w:rsidR="0025493E" w:rsidRDefault="00C05425">
            <w:pPr>
              <w:rPr>
                <w:sz w:val="14"/>
                <w:szCs w:val="14"/>
              </w:rPr>
            </w:pPr>
            <w:r>
              <w:rPr>
                <w:sz w:val="14"/>
                <w:szCs w:val="14"/>
              </w:rPr>
              <w:t>PROJETO PÚBLICO</w:t>
            </w:r>
            <w:r w:rsidR="0025493E">
              <w:rPr>
                <w:sz w:val="14"/>
                <w:szCs w:val="14"/>
              </w:rPr>
              <w:t>(S):</w:t>
            </w:r>
          </w:p>
        </w:tc>
        <w:tc>
          <w:tcPr>
            <w:tcW w:w="4530" w:type="dxa"/>
            <w:gridSpan w:val="8"/>
            <w:tcBorders>
              <w:top w:val="single" w:sz="4" w:space="0" w:color="000000"/>
              <w:left w:val="nil"/>
              <w:bottom w:val="nil"/>
              <w:right w:val="single" w:sz="4" w:space="0" w:color="000000"/>
            </w:tcBorders>
            <w:noWrap/>
            <w:hideMark/>
          </w:tcPr>
          <w:p w14:paraId="3E750F65" w14:textId="77777777" w:rsidR="0025493E" w:rsidRDefault="0025493E">
            <w:pPr>
              <w:rPr>
                <w:sz w:val="14"/>
                <w:szCs w:val="14"/>
              </w:rPr>
            </w:pPr>
            <w:r>
              <w:rPr>
                <w:sz w:val="14"/>
                <w:szCs w:val="14"/>
              </w:rPr>
              <w:t>OBJETO:</w:t>
            </w:r>
          </w:p>
        </w:tc>
        <w:tc>
          <w:tcPr>
            <w:tcW w:w="1658" w:type="dxa"/>
            <w:tcBorders>
              <w:top w:val="nil"/>
              <w:left w:val="nil"/>
              <w:bottom w:val="nil"/>
              <w:right w:val="single" w:sz="8" w:space="0" w:color="000000"/>
            </w:tcBorders>
            <w:noWrap/>
            <w:hideMark/>
          </w:tcPr>
          <w:p w14:paraId="2BDC7E5E" w14:textId="77777777" w:rsidR="0025493E" w:rsidRDefault="0025493E">
            <w:pPr>
              <w:rPr>
                <w:sz w:val="14"/>
                <w:szCs w:val="14"/>
              </w:rPr>
            </w:pPr>
            <w:r>
              <w:rPr>
                <w:sz w:val="14"/>
                <w:szCs w:val="14"/>
              </w:rPr>
              <w:t>EDITAL:</w:t>
            </w:r>
          </w:p>
        </w:tc>
      </w:tr>
      <w:tr w:rsidR="0025493E" w14:paraId="2FDED563" w14:textId="77777777" w:rsidTr="0025493E">
        <w:trPr>
          <w:trHeight w:val="252"/>
        </w:trPr>
        <w:tc>
          <w:tcPr>
            <w:tcW w:w="3474" w:type="dxa"/>
            <w:gridSpan w:val="6"/>
            <w:tcBorders>
              <w:top w:val="nil"/>
              <w:left w:val="single" w:sz="8" w:space="0" w:color="000000"/>
              <w:bottom w:val="single" w:sz="4" w:space="0" w:color="000000"/>
              <w:right w:val="single" w:sz="4" w:space="0" w:color="000000"/>
            </w:tcBorders>
            <w:noWrap/>
            <w:vAlign w:val="bottom"/>
            <w:hideMark/>
          </w:tcPr>
          <w:p w14:paraId="2D2D6D02" w14:textId="77777777" w:rsidR="0025493E" w:rsidRDefault="0025493E">
            <w:pPr>
              <w:rPr>
                <w:sz w:val="16"/>
                <w:szCs w:val="16"/>
              </w:rPr>
            </w:pPr>
            <w:r>
              <w:rPr>
                <w:sz w:val="16"/>
                <w:szCs w:val="16"/>
              </w:rPr>
              <w:t xml:space="preserve">Jacaré - </w:t>
            </w:r>
            <w:proofErr w:type="spellStart"/>
            <w:r>
              <w:rPr>
                <w:sz w:val="16"/>
                <w:szCs w:val="16"/>
              </w:rPr>
              <w:t>Curituba</w:t>
            </w:r>
            <w:proofErr w:type="spellEnd"/>
          </w:p>
        </w:tc>
        <w:tc>
          <w:tcPr>
            <w:tcW w:w="4530" w:type="dxa"/>
            <w:gridSpan w:val="8"/>
            <w:tcBorders>
              <w:top w:val="nil"/>
              <w:left w:val="nil"/>
              <w:bottom w:val="single" w:sz="4" w:space="0" w:color="000000"/>
              <w:right w:val="single" w:sz="4" w:space="0" w:color="000000"/>
            </w:tcBorders>
            <w:noWrap/>
            <w:vAlign w:val="bottom"/>
            <w:hideMark/>
          </w:tcPr>
          <w:p w14:paraId="42BBB168" w14:textId="77777777" w:rsidR="0025493E" w:rsidRDefault="0025493E">
            <w:pPr>
              <w:rPr>
                <w:sz w:val="16"/>
                <w:szCs w:val="16"/>
              </w:rPr>
            </w:pPr>
            <w:r>
              <w:rPr>
                <w:sz w:val="16"/>
                <w:szCs w:val="16"/>
              </w:rPr>
              <w:t>Serviço de Assistência Técnica e Extensão Rural (ATER)</w:t>
            </w:r>
          </w:p>
        </w:tc>
        <w:tc>
          <w:tcPr>
            <w:tcW w:w="1658" w:type="dxa"/>
            <w:tcBorders>
              <w:top w:val="nil"/>
              <w:left w:val="nil"/>
              <w:bottom w:val="single" w:sz="4" w:space="0" w:color="000000"/>
              <w:right w:val="single" w:sz="8" w:space="0" w:color="000000"/>
            </w:tcBorders>
            <w:noWrap/>
            <w:vAlign w:val="bottom"/>
            <w:hideMark/>
          </w:tcPr>
          <w:p w14:paraId="3591A7CB" w14:textId="77777777" w:rsidR="0025493E" w:rsidRDefault="0025493E">
            <w:pPr>
              <w:rPr>
                <w:sz w:val="16"/>
                <w:szCs w:val="16"/>
              </w:rPr>
            </w:pPr>
            <w:r>
              <w:rPr>
                <w:sz w:val="16"/>
                <w:szCs w:val="16"/>
              </w:rPr>
              <w:t> </w:t>
            </w:r>
          </w:p>
        </w:tc>
      </w:tr>
      <w:tr w:rsidR="0025493E" w14:paraId="13900A57" w14:textId="77777777" w:rsidTr="0025493E">
        <w:trPr>
          <w:trHeight w:val="300"/>
        </w:trPr>
        <w:tc>
          <w:tcPr>
            <w:tcW w:w="9662" w:type="dxa"/>
            <w:gridSpan w:val="15"/>
            <w:tcBorders>
              <w:top w:val="single" w:sz="4" w:space="0" w:color="000000"/>
              <w:left w:val="single" w:sz="8" w:space="0" w:color="000000"/>
              <w:bottom w:val="single" w:sz="4" w:space="0" w:color="000000"/>
              <w:right w:val="single" w:sz="8" w:space="0" w:color="000000"/>
            </w:tcBorders>
            <w:noWrap/>
            <w:vAlign w:val="center"/>
            <w:hideMark/>
          </w:tcPr>
          <w:p w14:paraId="12AD0B1D" w14:textId="77777777" w:rsidR="0025493E" w:rsidRDefault="0025493E">
            <w:pPr>
              <w:rPr>
                <w:b/>
                <w:bCs/>
                <w:sz w:val="24"/>
              </w:rPr>
            </w:pPr>
            <w:r>
              <w:rPr>
                <w:b/>
                <w:bCs/>
                <w:sz w:val="24"/>
              </w:rPr>
              <w:t>SERVIÇOS PAGOS A PREÇO GLOBAL</w:t>
            </w:r>
          </w:p>
        </w:tc>
      </w:tr>
      <w:tr w:rsidR="0025493E" w14:paraId="5A61F8D5" w14:textId="77777777" w:rsidTr="0025493E">
        <w:trPr>
          <w:trHeight w:val="402"/>
        </w:trPr>
        <w:tc>
          <w:tcPr>
            <w:tcW w:w="7782" w:type="dxa"/>
            <w:gridSpan w:val="13"/>
            <w:tcBorders>
              <w:top w:val="single" w:sz="4" w:space="0" w:color="000000"/>
              <w:left w:val="single" w:sz="8" w:space="0" w:color="000000"/>
              <w:bottom w:val="single" w:sz="4" w:space="0" w:color="000000"/>
              <w:right w:val="single" w:sz="4" w:space="0" w:color="000000"/>
            </w:tcBorders>
            <w:noWrap/>
            <w:vAlign w:val="center"/>
            <w:hideMark/>
          </w:tcPr>
          <w:p w14:paraId="17E964EE" w14:textId="77777777" w:rsidR="0025493E" w:rsidRDefault="0025493E">
            <w:pPr>
              <w:jc w:val="right"/>
              <w:rPr>
                <w:b/>
                <w:bCs/>
                <w:color w:val="002060"/>
                <w:szCs w:val="20"/>
              </w:rPr>
            </w:pPr>
            <w:r>
              <w:rPr>
                <w:b/>
                <w:bCs/>
                <w:color w:val="002060"/>
                <w:szCs w:val="20"/>
              </w:rPr>
              <w:t>CUSTOS DIRETOS</w:t>
            </w:r>
          </w:p>
        </w:tc>
        <w:tc>
          <w:tcPr>
            <w:tcW w:w="1880" w:type="dxa"/>
            <w:gridSpan w:val="2"/>
            <w:tcBorders>
              <w:top w:val="single" w:sz="4" w:space="0" w:color="000000"/>
              <w:left w:val="nil"/>
              <w:bottom w:val="single" w:sz="4" w:space="0" w:color="000000"/>
              <w:right w:val="single" w:sz="8" w:space="0" w:color="000000"/>
            </w:tcBorders>
            <w:noWrap/>
            <w:vAlign w:val="center"/>
            <w:hideMark/>
          </w:tcPr>
          <w:p w14:paraId="6FD1B036" w14:textId="77777777" w:rsidR="0025493E" w:rsidRDefault="0025493E">
            <w:pPr>
              <w:jc w:val="right"/>
              <w:rPr>
                <w:b/>
                <w:bCs/>
                <w:color w:val="002060"/>
                <w:szCs w:val="20"/>
              </w:rPr>
            </w:pPr>
            <w:r>
              <w:rPr>
                <w:b/>
                <w:bCs/>
                <w:color w:val="002060"/>
                <w:szCs w:val="20"/>
              </w:rPr>
              <w:t>542.673,59</w:t>
            </w:r>
          </w:p>
        </w:tc>
      </w:tr>
      <w:tr w:rsidR="0025493E" w14:paraId="7540E07E" w14:textId="77777777" w:rsidTr="0025493E">
        <w:trPr>
          <w:trHeight w:val="282"/>
        </w:trPr>
        <w:tc>
          <w:tcPr>
            <w:tcW w:w="9662" w:type="dxa"/>
            <w:gridSpan w:val="15"/>
            <w:tcBorders>
              <w:top w:val="single" w:sz="4" w:space="0" w:color="000000"/>
              <w:left w:val="single" w:sz="8" w:space="0" w:color="000000"/>
              <w:bottom w:val="single" w:sz="4" w:space="0" w:color="000000"/>
              <w:right w:val="single" w:sz="8" w:space="0" w:color="000000"/>
            </w:tcBorders>
            <w:noWrap/>
            <w:vAlign w:val="center"/>
            <w:hideMark/>
          </w:tcPr>
          <w:p w14:paraId="7B93EEE6" w14:textId="77777777" w:rsidR="0025493E" w:rsidRDefault="0025493E">
            <w:pPr>
              <w:rPr>
                <w:b/>
                <w:bCs/>
                <w:szCs w:val="20"/>
              </w:rPr>
            </w:pPr>
            <w:r>
              <w:rPr>
                <w:b/>
                <w:bCs/>
                <w:szCs w:val="20"/>
              </w:rPr>
              <w:t>MÃO-DE-OBRA</w:t>
            </w:r>
          </w:p>
        </w:tc>
      </w:tr>
      <w:tr w:rsidR="0025493E" w14:paraId="7DE3B026" w14:textId="77777777" w:rsidTr="0025493E">
        <w:trPr>
          <w:trHeight w:val="282"/>
        </w:trPr>
        <w:tc>
          <w:tcPr>
            <w:tcW w:w="7782" w:type="dxa"/>
            <w:gridSpan w:val="13"/>
            <w:tcBorders>
              <w:top w:val="single" w:sz="4" w:space="0" w:color="000000"/>
              <w:left w:val="single" w:sz="8" w:space="0" w:color="000000"/>
              <w:bottom w:val="single" w:sz="4" w:space="0" w:color="000000"/>
              <w:right w:val="single" w:sz="4" w:space="0" w:color="000000"/>
            </w:tcBorders>
            <w:noWrap/>
            <w:vAlign w:val="center"/>
            <w:hideMark/>
          </w:tcPr>
          <w:p w14:paraId="54F13430" w14:textId="77777777" w:rsidR="0025493E" w:rsidRDefault="0025493E">
            <w:pPr>
              <w:rPr>
                <w:b/>
                <w:bCs/>
                <w:sz w:val="16"/>
                <w:szCs w:val="16"/>
              </w:rPr>
            </w:pPr>
            <w:r>
              <w:rPr>
                <w:b/>
                <w:bCs/>
                <w:sz w:val="16"/>
                <w:szCs w:val="16"/>
              </w:rPr>
              <w:t xml:space="preserve">A - TOTAL DE SALÁRIO DA EQUIPE </w:t>
            </w:r>
          </w:p>
        </w:tc>
        <w:tc>
          <w:tcPr>
            <w:tcW w:w="1880" w:type="dxa"/>
            <w:gridSpan w:val="2"/>
            <w:tcBorders>
              <w:top w:val="single" w:sz="4" w:space="0" w:color="000000"/>
              <w:left w:val="nil"/>
              <w:bottom w:val="single" w:sz="4" w:space="0" w:color="000000"/>
              <w:right w:val="single" w:sz="8" w:space="0" w:color="000000"/>
            </w:tcBorders>
            <w:noWrap/>
            <w:vAlign w:val="center"/>
            <w:hideMark/>
          </w:tcPr>
          <w:p w14:paraId="446BFD5D" w14:textId="77777777" w:rsidR="0025493E" w:rsidRDefault="0025493E">
            <w:pPr>
              <w:jc w:val="right"/>
              <w:rPr>
                <w:b/>
                <w:bCs/>
                <w:sz w:val="16"/>
                <w:szCs w:val="16"/>
              </w:rPr>
            </w:pPr>
            <w:r>
              <w:rPr>
                <w:b/>
                <w:bCs/>
                <w:sz w:val="16"/>
                <w:szCs w:val="16"/>
              </w:rPr>
              <w:t>223.394,04</w:t>
            </w:r>
          </w:p>
        </w:tc>
      </w:tr>
      <w:tr w:rsidR="0025493E" w14:paraId="7C3941E7" w14:textId="77777777" w:rsidTr="0025493E">
        <w:trPr>
          <w:trHeight w:val="282"/>
        </w:trPr>
        <w:tc>
          <w:tcPr>
            <w:tcW w:w="7782" w:type="dxa"/>
            <w:gridSpan w:val="13"/>
            <w:tcBorders>
              <w:top w:val="single" w:sz="4" w:space="0" w:color="000000"/>
              <w:left w:val="single" w:sz="8" w:space="0" w:color="000000"/>
              <w:bottom w:val="single" w:sz="4" w:space="0" w:color="000000"/>
              <w:right w:val="single" w:sz="4" w:space="0" w:color="000000"/>
            </w:tcBorders>
            <w:noWrap/>
            <w:vAlign w:val="center"/>
            <w:hideMark/>
          </w:tcPr>
          <w:p w14:paraId="22E99A11" w14:textId="77777777" w:rsidR="0025493E" w:rsidRDefault="0025493E">
            <w:pPr>
              <w:ind w:firstLineChars="200" w:firstLine="320"/>
              <w:rPr>
                <w:sz w:val="16"/>
                <w:szCs w:val="16"/>
              </w:rPr>
            </w:pPr>
            <w:r>
              <w:rPr>
                <w:sz w:val="16"/>
                <w:szCs w:val="16"/>
              </w:rPr>
              <w:t>A1 - TOTAL SALÁRIOS DA EQUIPE COM VÍNCULO (PFS-I)</w:t>
            </w:r>
          </w:p>
        </w:tc>
        <w:tc>
          <w:tcPr>
            <w:tcW w:w="1880" w:type="dxa"/>
            <w:gridSpan w:val="2"/>
            <w:tcBorders>
              <w:top w:val="single" w:sz="4" w:space="0" w:color="000000"/>
              <w:left w:val="nil"/>
              <w:bottom w:val="single" w:sz="4" w:space="0" w:color="000000"/>
              <w:right w:val="single" w:sz="8" w:space="0" w:color="000000"/>
            </w:tcBorders>
            <w:noWrap/>
            <w:vAlign w:val="center"/>
            <w:hideMark/>
          </w:tcPr>
          <w:p w14:paraId="76C8462E" w14:textId="77777777" w:rsidR="0025493E" w:rsidRDefault="0025493E">
            <w:pPr>
              <w:jc w:val="right"/>
              <w:rPr>
                <w:sz w:val="16"/>
                <w:szCs w:val="16"/>
              </w:rPr>
            </w:pPr>
            <w:r>
              <w:rPr>
                <w:sz w:val="16"/>
                <w:szCs w:val="16"/>
              </w:rPr>
              <w:t>223.394,04</w:t>
            </w:r>
          </w:p>
        </w:tc>
      </w:tr>
      <w:tr w:rsidR="0025493E" w14:paraId="6E486C03" w14:textId="77777777" w:rsidTr="0025493E">
        <w:trPr>
          <w:trHeight w:val="282"/>
        </w:trPr>
        <w:tc>
          <w:tcPr>
            <w:tcW w:w="7782" w:type="dxa"/>
            <w:gridSpan w:val="13"/>
            <w:tcBorders>
              <w:top w:val="single" w:sz="4" w:space="0" w:color="000000"/>
              <w:left w:val="single" w:sz="8" w:space="0" w:color="000000"/>
              <w:bottom w:val="single" w:sz="4" w:space="0" w:color="000000"/>
              <w:right w:val="single" w:sz="4" w:space="0" w:color="000000"/>
            </w:tcBorders>
            <w:shd w:val="clear" w:color="auto" w:fill="FFFFFF"/>
            <w:noWrap/>
            <w:vAlign w:val="center"/>
            <w:hideMark/>
          </w:tcPr>
          <w:p w14:paraId="3BA22A0A" w14:textId="77777777" w:rsidR="0025493E" w:rsidRDefault="0025493E">
            <w:pPr>
              <w:ind w:firstLineChars="200" w:firstLine="320"/>
              <w:rPr>
                <w:sz w:val="16"/>
                <w:szCs w:val="16"/>
              </w:rPr>
            </w:pPr>
            <w:r>
              <w:rPr>
                <w:sz w:val="16"/>
                <w:szCs w:val="16"/>
              </w:rPr>
              <w:t> </w:t>
            </w:r>
          </w:p>
        </w:tc>
        <w:tc>
          <w:tcPr>
            <w:tcW w:w="1880" w:type="dxa"/>
            <w:gridSpan w:val="2"/>
            <w:tcBorders>
              <w:top w:val="single" w:sz="4" w:space="0" w:color="000000"/>
              <w:left w:val="nil"/>
              <w:bottom w:val="single" w:sz="4" w:space="0" w:color="000000"/>
              <w:right w:val="single" w:sz="8" w:space="0" w:color="000000"/>
            </w:tcBorders>
            <w:noWrap/>
            <w:vAlign w:val="center"/>
            <w:hideMark/>
          </w:tcPr>
          <w:p w14:paraId="5733837E" w14:textId="77777777" w:rsidR="0025493E" w:rsidRDefault="0025493E">
            <w:pPr>
              <w:jc w:val="right"/>
              <w:rPr>
                <w:sz w:val="16"/>
                <w:szCs w:val="16"/>
              </w:rPr>
            </w:pPr>
            <w:r>
              <w:rPr>
                <w:sz w:val="16"/>
                <w:szCs w:val="16"/>
              </w:rPr>
              <w:t> </w:t>
            </w:r>
          </w:p>
        </w:tc>
      </w:tr>
      <w:tr w:rsidR="0025493E" w14:paraId="4F999559" w14:textId="77777777" w:rsidTr="0025493E">
        <w:trPr>
          <w:trHeight w:val="282"/>
        </w:trPr>
        <w:tc>
          <w:tcPr>
            <w:tcW w:w="7782" w:type="dxa"/>
            <w:gridSpan w:val="13"/>
            <w:tcBorders>
              <w:top w:val="single" w:sz="4" w:space="0" w:color="000000"/>
              <w:left w:val="single" w:sz="8" w:space="0" w:color="000000"/>
              <w:bottom w:val="single" w:sz="4" w:space="0" w:color="000000"/>
              <w:right w:val="single" w:sz="4" w:space="0" w:color="000000"/>
            </w:tcBorders>
            <w:noWrap/>
            <w:vAlign w:val="center"/>
            <w:hideMark/>
          </w:tcPr>
          <w:p w14:paraId="6B6496DD" w14:textId="77777777" w:rsidR="0025493E" w:rsidRDefault="0025493E">
            <w:pPr>
              <w:rPr>
                <w:b/>
                <w:bCs/>
                <w:sz w:val="16"/>
                <w:szCs w:val="16"/>
              </w:rPr>
            </w:pPr>
            <w:r>
              <w:rPr>
                <w:b/>
                <w:bCs/>
                <w:sz w:val="16"/>
                <w:szCs w:val="16"/>
              </w:rPr>
              <w:t>B - TOTAL DE ENCARGOS SOCIAIS</w:t>
            </w:r>
          </w:p>
        </w:tc>
        <w:tc>
          <w:tcPr>
            <w:tcW w:w="1880" w:type="dxa"/>
            <w:gridSpan w:val="2"/>
            <w:tcBorders>
              <w:top w:val="single" w:sz="4" w:space="0" w:color="000000"/>
              <w:left w:val="nil"/>
              <w:bottom w:val="single" w:sz="4" w:space="0" w:color="000000"/>
              <w:right w:val="single" w:sz="8" w:space="0" w:color="000000"/>
            </w:tcBorders>
            <w:noWrap/>
            <w:vAlign w:val="center"/>
            <w:hideMark/>
          </w:tcPr>
          <w:p w14:paraId="0CFC8C28" w14:textId="77777777" w:rsidR="0025493E" w:rsidRDefault="0025493E">
            <w:pPr>
              <w:jc w:val="right"/>
              <w:rPr>
                <w:b/>
                <w:bCs/>
                <w:sz w:val="16"/>
                <w:szCs w:val="16"/>
              </w:rPr>
            </w:pPr>
            <w:r>
              <w:rPr>
                <w:b/>
                <w:bCs/>
                <w:sz w:val="16"/>
                <w:szCs w:val="16"/>
              </w:rPr>
              <w:t>160.553,30</w:t>
            </w:r>
          </w:p>
        </w:tc>
      </w:tr>
      <w:tr w:rsidR="0025493E" w14:paraId="41FB4583" w14:textId="77777777" w:rsidTr="0025493E">
        <w:trPr>
          <w:trHeight w:val="282"/>
        </w:trPr>
        <w:tc>
          <w:tcPr>
            <w:tcW w:w="7782" w:type="dxa"/>
            <w:gridSpan w:val="13"/>
            <w:tcBorders>
              <w:top w:val="single" w:sz="4" w:space="0" w:color="000000"/>
              <w:left w:val="single" w:sz="8" w:space="0" w:color="000000"/>
              <w:bottom w:val="single" w:sz="4" w:space="0" w:color="000000"/>
              <w:right w:val="single" w:sz="4" w:space="0" w:color="000000"/>
            </w:tcBorders>
            <w:noWrap/>
            <w:vAlign w:val="center"/>
            <w:hideMark/>
          </w:tcPr>
          <w:p w14:paraId="520367B9" w14:textId="6717DE31" w:rsidR="0025493E" w:rsidRDefault="0025493E">
            <w:pPr>
              <w:ind w:firstLineChars="200" w:firstLine="320"/>
              <w:rPr>
                <w:sz w:val="16"/>
                <w:szCs w:val="16"/>
              </w:rPr>
            </w:pPr>
            <w:r>
              <w:rPr>
                <w:sz w:val="16"/>
                <w:szCs w:val="16"/>
              </w:rPr>
              <w:t xml:space="preserve">B1 </w:t>
            </w:r>
            <w:r w:rsidR="00FA0E5D">
              <w:rPr>
                <w:sz w:val="16"/>
                <w:szCs w:val="16"/>
              </w:rPr>
              <w:t>- 71</w:t>
            </w:r>
            <w:r>
              <w:rPr>
                <w:sz w:val="16"/>
                <w:szCs w:val="16"/>
              </w:rPr>
              <w:t xml:space="preserve">,87% INCIDENTE SOBRE O </w:t>
            </w:r>
            <w:r w:rsidR="00FA0E5D">
              <w:rPr>
                <w:sz w:val="16"/>
                <w:szCs w:val="16"/>
              </w:rPr>
              <w:t>ITEM A</w:t>
            </w:r>
            <w:r>
              <w:rPr>
                <w:sz w:val="16"/>
                <w:szCs w:val="16"/>
              </w:rPr>
              <w:t>1 (PFS_VII)</w:t>
            </w:r>
          </w:p>
        </w:tc>
        <w:tc>
          <w:tcPr>
            <w:tcW w:w="1880" w:type="dxa"/>
            <w:gridSpan w:val="2"/>
            <w:tcBorders>
              <w:top w:val="single" w:sz="4" w:space="0" w:color="000000"/>
              <w:left w:val="nil"/>
              <w:bottom w:val="single" w:sz="4" w:space="0" w:color="000000"/>
              <w:right w:val="single" w:sz="8" w:space="0" w:color="000000"/>
            </w:tcBorders>
            <w:noWrap/>
            <w:vAlign w:val="center"/>
            <w:hideMark/>
          </w:tcPr>
          <w:p w14:paraId="67AF0FBA" w14:textId="77777777" w:rsidR="0025493E" w:rsidRDefault="0025493E">
            <w:pPr>
              <w:jc w:val="right"/>
              <w:rPr>
                <w:sz w:val="16"/>
                <w:szCs w:val="16"/>
              </w:rPr>
            </w:pPr>
            <w:r>
              <w:rPr>
                <w:sz w:val="16"/>
                <w:szCs w:val="16"/>
              </w:rPr>
              <w:t>160.553,30</w:t>
            </w:r>
          </w:p>
        </w:tc>
      </w:tr>
      <w:tr w:rsidR="0025493E" w14:paraId="322F1594" w14:textId="77777777" w:rsidTr="0025493E">
        <w:trPr>
          <w:trHeight w:val="282"/>
        </w:trPr>
        <w:tc>
          <w:tcPr>
            <w:tcW w:w="7782" w:type="dxa"/>
            <w:gridSpan w:val="13"/>
            <w:tcBorders>
              <w:top w:val="single" w:sz="4" w:space="0" w:color="000000"/>
              <w:left w:val="single" w:sz="8" w:space="0" w:color="000000"/>
              <w:bottom w:val="single" w:sz="4" w:space="0" w:color="000000"/>
              <w:right w:val="single" w:sz="4" w:space="0" w:color="000000"/>
            </w:tcBorders>
            <w:noWrap/>
            <w:vAlign w:val="center"/>
            <w:hideMark/>
          </w:tcPr>
          <w:p w14:paraId="5FA67E7E" w14:textId="77777777" w:rsidR="0025493E" w:rsidRDefault="0025493E">
            <w:pPr>
              <w:ind w:firstLineChars="200" w:firstLine="320"/>
              <w:rPr>
                <w:sz w:val="16"/>
                <w:szCs w:val="16"/>
              </w:rPr>
            </w:pPr>
            <w:r>
              <w:rPr>
                <w:sz w:val="16"/>
                <w:szCs w:val="16"/>
              </w:rPr>
              <w:t> </w:t>
            </w:r>
          </w:p>
        </w:tc>
        <w:tc>
          <w:tcPr>
            <w:tcW w:w="1880" w:type="dxa"/>
            <w:gridSpan w:val="2"/>
            <w:tcBorders>
              <w:top w:val="single" w:sz="4" w:space="0" w:color="000000"/>
              <w:left w:val="nil"/>
              <w:bottom w:val="single" w:sz="4" w:space="0" w:color="000000"/>
              <w:right w:val="single" w:sz="8" w:space="0" w:color="000000"/>
            </w:tcBorders>
            <w:noWrap/>
            <w:vAlign w:val="center"/>
            <w:hideMark/>
          </w:tcPr>
          <w:p w14:paraId="114F81B1" w14:textId="77777777" w:rsidR="0025493E" w:rsidRDefault="0025493E">
            <w:pPr>
              <w:jc w:val="right"/>
              <w:rPr>
                <w:sz w:val="16"/>
                <w:szCs w:val="16"/>
              </w:rPr>
            </w:pPr>
            <w:r>
              <w:rPr>
                <w:sz w:val="16"/>
                <w:szCs w:val="16"/>
              </w:rPr>
              <w:t> </w:t>
            </w:r>
          </w:p>
        </w:tc>
      </w:tr>
      <w:tr w:rsidR="0025493E" w14:paraId="7DB0BBDE" w14:textId="77777777" w:rsidTr="0025493E">
        <w:trPr>
          <w:trHeight w:val="282"/>
        </w:trPr>
        <w:tc>
          <w:tcPr>
            <w:tcW w:w="9662" w:type="dxa"/>
            <w:gridSpan w:val="15"/>
            <w:tcBorders>
              <w:top w:val="single" w:sz="4" w:space="0" w:color="000000"/>
              <w:left w:val="single" w:sz="8" w:space="0" w:color="000000"/>
              <w:bottom w:val="single" w:sz="4" w:space="0" w:color="000000"/>
              <w:right w:val="single" w:sz="8" w:space="0" w:color="000000"/>
            </w:tcBorders>
            <w:noWrap/>
            <w:vAlign w:val="center"/>
            <w:hideMark/>
          </w:tcPr>
          <w:p w14:paraId="535BA408" w14:textId="77777777" w:rsidR="0025493E" w:rsidRDefault="0025493E">
            <w:pPr>
              <w:rPr>
                <w:b/>
                <w:bCs/>
                <w:szCs w:val="20"/>
              </w:rPr>
            </w:pPr>
            <w:r>
              <w:rPr>
                <w:b/>
                <w:bCs/>
                <w:szCs w:val="20"/>
              </w:rPr>
              <w:t>OUTRAS DESPESAS</w:t>
            </w:r>
          </w:p>
        </w:tc>
      </w:tr>
      <w:tr w:rsidR="0025493E" w14:paraId="638C00BB" w14:textId="77777777" w:rsidTr="0025493E">
        <w:trPr>
          <w:trHeight w:val="282"/>
        </w:trPr>
        <w:tc>
          <w:tcPr>
            <w:tcW w:w="7782" w:type="dxa"/>
            <w:gridSpan w:val="13"/>
            <w:tcBorders>
              <w:top w:val="single" w:sz="4" w:space="0" w:color="000000"/>
              <w:left w:val="single" w:sz="8" w:space="0" w:color="000000"/>
              <w:bottom w:val="single" w:sz="4" w:space="0" w:color="000000"/>
              <w:right w:val="single" w:sz="4" w:space="0" w:color="000000"/>
            </w:tcBorders>
            <w:noWrap/>
            <w:vAlign w:val="center"/>
            <w:hideMark/>
          </w:tcPr>
          <w:p w14:paraId="0024223F" w14:textId="77777777" w:rsidR="0025493E" w:rsidRDefault="0025493E">
            <w:pPr>
              <w:rPr>
                <w:sz w:val="16"/>
                <w:szCs w:val="16"/>
              </w:rPr>
            </w:pPr>
            <w:r>
              <w:rPr>
                <w:sz w:val="16"/>
                <w:szCs w:val="16"/>
              </w:rPr>
              <w:t xml:space="preserve">C - DESPESAS </w:t>
            </w:r>
          </w:p>
        </w:tc>
        <w:tc>
          <w:tcPr>
            <w:tcW w:w="1880" w:type="dxa"/>
            <w:gridSpan w:val="2"/>
            <w:tcBorders>
              <w:top w:val="single" w:sz="4" w:space="0" w:color="000000"/>
              <w:left w:val="nil"/>
              <w:bottom w:val="single" w:sz="4" w:space="0" w:color="000000"/>
              <w:right w:val="single" w:sz="8" w:space="0" w:color="000000"/>
            </w:tcBorders>
            <w:noWrap/>
            <w:vAlign w:val="center"/>
            <w:hideMark/>
          </w:tcPr>
          <w:p w14:paraId="05428243" w14:textId="77777777" w:rsidR="0025493E" w:rsidRDefault="0025493E">
            <w:pPr>
              <w:jc w:val="right"/>
              <w:rPr>
                <w:sz w:val="16"/>
                <w:szCs w:val="16"/>
              </w:rPr>
            </w:pPr>
            <w:r>
              <w:rPr>
                <w:sz w:val="16"/>
                <w:szCs w:val="16"/>
              </w:rPr>
              <w:t>0,00</w:t>
            </w:r>
          </w:p>
        </w:tc>
      </w:tr>
      <w:tr w:rsidR="0025493E" w14:paraId="57641BE8" w14:textId="77777777" w:rsidTr="0025493E">
        <w:trPr>
          <w:trHeight w:val="282"/>
        </w:trPr>
        <w:tc>
          <w:tcPr>
            <w:tcW w:w="7782" w:type="dxa"/>
            <w:gridSpan w:val="13"/>
            <w:tcBorders>
              <w:top w:val="single" w:sz="4" w:space="0" w:color="000000"/>
              <w:left w:val="single" w:sz="8" w:space="0" w:color="000000"/>
              <w:bottom w:val="single" w:sz="4" w:space="0" w:color="000000"/>
              <w:right w:val="single" w:sz="4" w:space="0" w:color="000000"/>
            </w:tcBorders>
            <w:shd w:val="clear" w:color="auto" w:fill="FFFFFF"/>
            <w:noWrap/>
            <w:vAlign w:val="center"/>
            <w:hideMark/>
          </w:tcPr>
          <w:p w14:paraId="0D04FD95" w14:textId="77777777" w:rsidR="0025493E" w:rsidRDefault="0025493E">
            <w:pPr>
              <w:rPr>
                <w:color w:val="002060"/>
                <w:sz w:val="16"/>
                <w:szCs w:val="16"/>
              </w:rPr>
            </w:pPr>
            <w:r>
              <w:rPr>
                <w:color w:val="002060"/>
                <w:sz w:val="16"/>
                <w:szCs w:val="16"/>
              </w:rPr>
              <w:t>D - DESPESAS GERAIS - FORNECIMENTOS (PFS-III)</w:t>
            </w:r>
          </w:p>
        </w:tc>
        <w:tc>
          <w:tcPr>
            <w:tcW w:w="1880" w:type="dxa"/>
            <w:gridSpan w:val="2"/>
            <w:tcBorders>
              <w:top w:val="single" w:sz="4" w:space="0" w:color="000000"/>
              <w:left w:val="nil"/>
              <w:bottom w:val="single" w:sz="4" w:space="0" w:color="000000"/>
              <w:right w:val="single" w:sz="8" w:space="0" w:color="000000"/>
            </w:tcBorders>
            <w:shd w:val="clear" w:color="auto" w:fill="FFFFFF"/>
            <w:noWrap/>
            <w:vAlign w:val="center"/>
            <w:hideMark/>
          </w:tcPr>
          <w:p w14:paraId="13810331" w14:textId="77777777" w:rsidR="0025493E" w:rsidRDefault="0025493E">
            <w:pPr>
              <w:jc w:val="right"/>
              <w:rPr>
                <w:color w:val="002060"/>
                <w:sz w:val="16"/>
                <w:szCs w:val="16"/>
              </w:rPr>
            </w:pPr>
            <w:r>
              <w:rPr>
                <w:color w:val="002060"/>
                <w:sz w:val="16"/>
                <w:szCs w:val="16"/>
              </w:rPr>
              <w:t>30.263,00</w:t>
            </w:r>
          </w:p>
        </w:tc>
      </w:tr>
      <w:tr w:rsidR="0025493E" w14:paraId="4217BDC0" w14:textId="77777777" w:rsidTr="0025493E">
        <w:trPr>
          <w:trHeight w:val="282"/>
        </w:trPr>
        <w:tc>
          <w:tcPr>
            <w:tcW w:w="7782" w:type="dxa"/>
            <w:gridSpan w:val="13"/>
            <w:tcBorders>
              <w:top w:val="single" w:sz="4" w:space="0" w:color="000000"/>
              <w:left w:val="single" w:sz="8" w:space="0" w:color="000000"/>
              <w:bottom w:val="single" w:sz="4" w:space="0" w:color="000000"/>
              <w:right w:val="single" w:sz="4" w:space="0" w:color="000000"/>
            </w:tcBorders>
            <w:shd w:val="clear" w:color="auto" w:fill="FFFFFF"/>
            <w:noWrap/>
            <w:vAlign w:val="center"/>
            <w:hideMark/>
          </w:tcPr>
          <w:p w14:paraId="368F7A75" w14:textId="77777777" w:rsidR="0025493E" w:rsidRDefault="0025493E">
            <w:pPr>
              <w:rPr>
                <w:color w:val="002060"/>
                <w:sz w:val="16"/>
                <w:szCs w:val="16"/>
              </w:rPr>
            </w:pPr>
            <w:r>
              <w:rPr>
                <w:color w:val="002060"/>
                <w:sz w:val="16"/>
                <w:szCs w:val="16"/>
              </w:rPr>
              <w:t>E - DESPESAS GERAIS - SERVIÇOS (PFS-II)</w:t>
            </w:r>
          </w:p>
        </w:tc>
        <w:tc>
          <w:tcPr>
            <w:tcW w:w="1880" w:type="dxa"/>
            <w:gridSpan w:val="2"/>
            <w:tcBorders>
              <w:top w:val="single" w:sz="4" w:space="0" w:color="000000"/>
              <w:left w:val="nil"/>
              <w:bottom w:val="single" w:sz="4" w:space="0" w:color="000000"/>
              <w:right w:val="single" w:sz="8" w:space="0" w:color="000000"/>
            </w:tcBorders>
            <w:shd w:val="clear" w:color="auto" w:fill="FFFFFF"/>
            <w:noWrap/>
            <w:vAlign w:val="center"/>
            <w:hideMark/>
          </w:tcPr>
          <w:p w14:paraId="3959B8EA" w14:textId="77777777" w:rsidR="0025493E" w:rsidRDefault="0025493E">
            <w:pPr>
              <w:jc w:val="right"/>
              <w:rPr>
                <w:color w:val="002060"/>
                <w:sz w:val="16"/>
                <w:szCs w:val="16"/>
              </w:rPr>
            </w:pPr>
            <w:r>
              <w:rPr>
                <w:color w:val="002060"/>
                <w:sz w:val="16"/>
                <w:szCs w:val="16"/>
              </w:rPr>
              <w:t>128.463,25</w:t>
            </w:r>
          </w:p>
        </w:tc>
      </w:tr>
      <w:tr w:rsidR="0025493E" w14:paraId="1573440E" w14:textId="77777777" w:rsidTr="0025493E">
        <w:trPr>
          <w:trHeight w:val="282"/>
        </w:trPr>
        <w:tc>
          <w:tcPr>
            <w:tcW w:w="7782" w:type="dxa"/>
            <w:gridSpan w:val="13"/>
            <w:tcBorders>
              <w:top w:val="single" w:sz="4" w:space="0" w:color="000000"/>
              <w:left w:val="single" w:sz="8" w:space="0" w:color="000000"/>
              <w:bottom w:val="single" w:sz="4" w:space="0" w:color="000000"/>
              <w:right w:val="single" w:sz="4" w:space="0" w:color="000000"/>
            </w:tcBorders>
            <w:noWrap/>
            <w:vAlign w:val="center"/>
            <w:hideMark/>
          </w:tcPr>
          <w:p w14:paraId="23D7594D" w14:textId="77777777" w:rsidR="0025493E" w:rsidRDefault="0025493E">
            <w:pPr>
              <w:rPr>
                <w:b/>
                <w:bCs/>
                <w:color w:val="002060"/>
                <w:sz w:val="16"/>
                <w:szCs w:val="16"/>
              </w:rPr>
            </w:pPr>
            <w:r>
              <w:rPr>
                <w:b/>
                <w:bCs/>
                <w:color w:val="002060"/>
                <w:sz w:val="16"/>
                <w:szCs w:val="16"/>
              </w:rPr>
              <w:t>TOTAL DE OUTRAS DESPESAS</w:t>
            </w:r>
          </w:p>
        </w:tc>
        <w:tc>
          <w:tcPr>
            <w:tcW w:w="1880" w:type="dxa"/>
            <w:gridSpan w:val="2"/>
            <w:tcBorders>
              <w:top w:val="single" w:sz="4" w:space="0" w:color="000000"/>
              <w:left w:val="nil"/>
              <w:bottom w:val="single" w:sz="4" w:space="0" w:color="000000"/>
              <w:right w:val="single" w:sz="8" w:space="0" w:color="000000"/>
            </w:tcBorders>
            <w:noWrap/>
            <w:vAlign w:val="center"/>
            <w:hideMark/>
          </w:tcPr>
          <w:p w14:paraId="17899DB1" w14:textId="77777777" w:rsidR="0025493E" w:rsidRDefault="0025493E">
            <w:pPr>
              <w:jc w:val="right"/>
              <w:rPr>
                <w:b/>
                <w:bCs/>
                <w:color w:val="002060"/>
                <w:sz w:val="16"/>
                <w:szCs w:val="16"/>
              </w:rPr>
            </w:pPr>
            <w:r>
              <w:rPr>
                <w:b/>
                <w:bCs/>
                <w:color w:val="002060"/>
                <w:sz w:val="16"/>
                <w:szCs w:val="16"/>
              </w:rPr>
              <w:t>158.726,25</w:t>
            </w:r>
          </w:p>
        </w:tc>
      </w:tr>
      <w:tr w:rsidR="0025493E" w14:paraId="2D4094F7" w14:textId="77777777" w:rsidTr="0025493E">
        <w:trPr>
          <w:trHeight w:val="282"/>
        </w:trPr>
        <w:tc>
          <w:tcPr>
            <w:tcW w:w="579" w:type="dxa"/>
            <w:tcBorders>
              <w:top w:val="nil"/>
              <w:left w:val="single" w:sz="8" w:space="0" w:color="000000"/>
              <w:bottom w:val="single" w:sz="4" w:space="0" w:color="000000"/>
              <w:right w:val="nil"/>
            </w:tcBorders>
            <w:noWrap/>
            <w:vAlign w:val="center"/>
            <w:hideMark/>
          </w:tcPr>
          <w:p w14:paraId="02067BC5" w14:textId="77777777" w:rsidR="0025493E" w:rsidRDefault="0025493E">
            <w:pPr>
              <w:rPr>
                <w:b/>
                <w:bCs/>
                <w:color w:val="002060"/>
                <w:sz w:val="16"/>
                <w:szCs w:val="16"/>
              </w:rPr>
            </w:pPr>
            <w:r>
              <w:rPr>
                <w:b/>
                <w:bCs/>
                <w:color w:val="002060"/>
                <w:sz w:val="16"/>
                <w:szCs w:val="16"/>
              </w:rPr>
              <w:t> </w:t>
            </w:r>
          </w:p>
        </w:tc>
        <w:tc>
          <w:tcPr>
            <w:tcW w:w="579" w:type="dxa"/>
            <w:tcBorders>
              <w:top w:val="nil"/>
              <w:left w:val="nil"/>
              <w:bottom w:val="single" w:sz="4" w:space="0" w:color="000000"/>
              <w:right w:val="nil"/>
            </w:tcBorders>
            <w:noWrap/>
            <w:vAlign w:val="center"/>
            <w:hideMark/>
          </w:tcPr>
          <w:p w14:paraId="4DC6EE43" w14:textId="77777777" w:rsidR="0025493E" w:rsidRDefault="0025493E">
            <w:pPr>
              <w:rPr>
                <w:b/>
                <w:bCs/>
                <w:color w:val="002060"/>
                <w:sz w:val="16"/>
                <w:szCs w:val="16"/>
              </w:rPr>
            </w:pPr>
            <w:r>
              <w:rPr>
                <w:b/>
                <w:bCs/>
                <w:color w:val="002060"/>
                <w:sz w:val="16"/>
                <w:szCs w:val="16"/>
              </w:rPr>
              <w:t> </w:t>
            </w:r>
          </w:p>
        </w:tc>
        <w:tc>
          <w:tcPr>
            <w:tcW w:w="579" w:type="dxa"/>
            <w:tcBorders>
              <w:top w:val="nil"/>
              <w:left w:val="nil"/>
              <w:bottom w:val="single" w:sz="4" w:space="0" w:color="000000"/>
              <w:right w:val="nil"/>
            </w:tcBorders>
            <w:noWrap/>
            <w:vAlign w:val="center"/>
            <w:hideMark/>
          </w:tcPr>
          <w:p w14:paraId="63AF54EF" w14:textId="77777777" w:rsidR="0025493E" w:rsidRDefault="0025493E">
            <w:pPr>
              <w:rPr>
                <w:b/>
                <w:bCs/>
                <w:color w:val="002060"/>
                <w:sz w:val="16"/>
                <w:szCs w:val="16"/>
              </w:rPr>
            </w:pPr>
            <w:r>
              <w:rPr>
                <w:b/>
                <w:bCs/>
                <w:color w:val="002060"/>
                <w:sz w:val="16"/>
                <w:szCs w:val="16"/>
              </w:rPr>
              <w:t> </w:t>
            </w:r>
          </w:p>
        </w:tc>
        <w:tc>
          <w:tcPr>
            <w:tcW w:w="579" w:type="dxa"/>
            <w:tcBorders>
              <w:top w:val="nil"/>
              <w:left w:val="nil"/>
              <w:bottom w:val="single" w:sz="4" w:space="0" w:color="000000"/>
              <w:right w:val="nil"/>
            </w:tcBorders>
            <w:noWrap/>
            <w:vAlign w:val="center"/>
            <w:hideMark/>
          </w:tcPr>
          <w:p w14:paraId="585A4870" w14:textId="77777777" w:rsidR="0025493E" w:rsidRDefault="0025493E">
            <w:pPr>
              <w:rPr>
                <w:b/>
                <w:bCs/>
                <w:color w:val="002060"/>
                <w:sz w:val="16"/>
                <w:szCs w:val="16"/>
              </w:rPr>
            </w:pPr>
            <w:r>
              <w:rPr>
                <w:b/>
                <w:bCs/>
                <w:color w:val="002060"/>
                <w:sz w:val="16"/>
                <w:szCs w:val="16"/>
              </w:rPr>
              <w:t> </w:t>
            </w:r>
          </w:p>
        </w:tc>
        <w:tc>
          <w:tcPr>
            <w:tcW w:w="579" w:type="dxa"/>
            <w:tcBorders>
              <w:top w:val="nil"/>
              <w:left w:val="nil"/>
              <w:bottom w:val="single" w:sz="4" w:space="0" w:color="000000"/>
              <w:right w:val="nil"/>
            </w:tcBorders>
            <w:noWrap/>
            <w:vAlign w:val="center"/>
            <w:hideMark/>
          </w:tcPr>
          <w:p w14:paraId="1A99D4F2" w14:textId="77777777" w:rsidR="0025493E" w:rsidRDefault="0025493E">
            <w:pPr>
              <w:rPr>
                <w:b/>
                <w:bCs/>
                <w:color w:val="002060"/>
                <w:sz w:val="16"/>
                <w:szCs w:val="16"/>
              </w:rPr>
            </w:pPr>
            <w:r>
              <w:rPr>
                <w:b/>
                <w:bCs/>
                <w:color w:val="002060"/>
                <w:sz w:val="16"/>
                <w:szCs w:val="16"/>
              </w:rPr>
              <w:t> </w:t>
            </w:r>
          </w:p>
        </w:tc>
        <w:tc>
          <w:tcPr>
            <w:tcW w:w="579" w:type="dxa"/>
            <w:tcBorders>
              <w:top w:val="nil"/>
              <w:left w:val="nil"/>
              <w:bottom w:val="single" w:sz="4" w:space="0" w:color="000000"/>
              <w:right w:val="nil"/>
            </w:tcBorders>
            <w:noWrap/>
            <w:vAlign w:val="center"/>
            <w:hideMark/>
          </w:tcPr>
          <w:p w14:paraId="1A8AFCBE" w14:textId="77777777" w:rsidR="0025493E" w:rsidRDefault="0025493E">
            <w:pPr>
              <w:rPr>
                <w:b/>
                <w:bCs/>
                <w:color w:val="002060"/>
                <w:sz w:val="16"/>
                <w:szCs w:val="16"/>
              </w:rPr>
            </w:pPr>
            <w:r>
              <w:rPr>
                <w:b/>
                <w:bCs/>
                <w:color w:val="002060"/>
                <w:sz w:val="16"/>
                <w:szCs w:val="16"/>
              </w:rPr>
              <w:t> </w:t>
            </w:r>
          </w:p>
        </w:tc>
        <w:tc>
          <w:tcPr>
            <w:tcW w:w="579" w:type="dxa"/>
            <w:tcBorders>
              <w:top w:val="nil"/>
              <w:left w:val="nil"/>
              <w:bottom w:val="single" w:sz="4" w:space="0" w:color="000000"/>
              <w:right w:val="nil"/>
            </w:tcBorders>
            <w:noWrap/>
            <w:vAlign w:val="center"/>
            <w:hideMark/>
          </w:tcPr>
          <w:p w14:paraId="610EBAAC" w14:textId="77777777" w:rsidR="0025493E" w:rsidRDefault="0025493E">
            <w:pPr>
              <w:rPr>
                <w:b/>
                <w:bCs/>
                <w:color w:val="002060"/>
                <w:sz w:val="16"/>
                <w:szCs w:val="16"/>
              </w:rPr>
            </w:pPr>
            <w:r>
              <w:rPr>
                <w:b/>
                <w:bCs/>
                <w:color w:val="002060"/>
                <w:sz w:val="16"/>
                <w:szCs w:val="16"/>
              </w:rPr>
              <w:t> </w:t>
            </w:r>
          </w:p>
        </w:tc>
        <w:tc>
          <w:tcPr>
            <w:tcW w:w="579" w:type="dxa"/>
            <w:tcBorders>
              <w:top w:val="nil"/>
              <w:left w:val="nil"/>
              <w:bottom w:val="single" w:sz="4" w:space="0" w:color="000000"/>
              <w:right w:val="nil"/>
            </w:tcBorders>
            <w:noWrap/>
            <w:vAlign w:val="center"/>
            <w:hideMark/>
          </w:tcPr>
          <w:p w14:paraId="0D1C346D" w14:textId="77777777" w:rsidR="0025493E" w:rsidRDefault="0025493E">
            <w:pPr>
              <w:rPr>
                <w:b/>
                <w:bCs/>
                <w:color w:val="002060"/>
                <w:sz w:val="16"/>
                <w:szCs w:val="16"/>
              </w:rPr>
            </w:pPr>
            <w:r>
              <w:rPr>
                <w:b/>
                <w:bCs/>
                <w:color w:val="002060"/>
                <w:sz w:val="16"/>
                <w:szCs w:val="16"/>
              </w:rPr>
              <w:t> </w:t>
            </w:r>
          </w:p>
        </w:tc>
        <w:tc>
          <w:tcPr>
            <w:tcW w:w="579" w:type="dxa"/>
            <w:tcBorders>
              <w:top w:val="nil"/>
              <w:left w:val="nil"/>
              <w:bottom w:val="single" w:sz="4" w:space="0" w:color="000000"/>
              <w:right w:val="nil"/>
            </w:tcBorders>
            <w:noWrap/>
            <w:vAlign w:val="center"/>
            <w:hideMark/>
          </w:tcPr>
          <w:p w14:paraId="0E13E835" w14:textId="77777777" w:rsidR="0025493E" w:rsidRDefault="0025493E">
            <w:pPr>
              <w:rPr>
                <w:b/>
                <w:bCs/>
                <w:color w:val="002060"/>
                <w:sz w:val="16"/>
                <w:szCs w:val="16"/>
              </w:rPr>
            </w:pPr>
            <w:r>
              <w:rPr>
                <w:b/>
                <w:bCs/>
                <w:color w:val="002060"/>
                <w:sz w:val="16"/>
                <w:szCs w:val="16"/>
              </w:rPr>
              <w:t> </w:t>
            </w:r>
          </w:p>
        </w:tc>
        <w:tc>
          <w:tcPr>
            <w:tcW w:w="579" w:type="dxa"/>
            <w:tcBorders>
              <w:top w:val="nil"/>
              <w:left w:val="nil"/>
              <w:bottom w:val="single" w:sz="4" w:space="0" w:color="000000"/>
              <w:right w:val="nil"/>
            </w:tcBorders>
            <w:noWrap/>
            <w:vAlign w:val="center"/>
            <w:hideMark/>
          </w:tcPr>
          <w:p w14:paraId="2CBFEBFB" w14:textId="77777777" w:rsidR="0025493E" w:rsidRDefault="0025493E">
            <w:pPr>
              <w:rPr>
                <w:b/>
                <w:bCs/>
                <w:color w:val="002060"/>
                <w:sz w:val="16"/>
                <w:szCs w:val="16"/>
              </w:rPr>
            </w:pPr>
            <w:r>
              <w:rPr>
                <w:b/>
                <w:bCs/>
                <w:color w:val="002060"/>
                <w:sz w:val="16"/>
                <w:szCs w:val="16"/>
              </w:rPr>
              <w:t> </w:t>
            </w:r>
          </w:p>
        </w:tc>
        <w:tc>
          <w:tcPr>
            <w:tcW w:w="664" w:type="dxa"/>
            <w:tcBorders>
              <w:top w:val="nil"/>
              <w:left w:val="nil"/>
              <w:bottom w:val="single" w:sz="4" w:space="0" w:color="000000"/>
              <w:right w:val="nil"/>
            </w:tcBorders>
            <w:noWrap/>
            <w:vAlign w:val="center"/>
            <w:hideMark/>
          </w:tcPr>
          <w:p w14:paraId="59CCD4E6" w14:textId="77777777" w:rsidR="0025493E" w:rsidRDefault="0025493E">
            <w:pPr>
              <w:rPr>
                <w:b/>
                <w:bCs/>
                <w:color w:val="002060"/>
                <w:sz w:val="16"/>
                <w:szCs w:val="16"/>
              </w:rPr>
            </w:pPr>
            <w:r>
              <w:rPr>
                <w:b/>
                <w:bCs/>
                <w:color w:val="002060"/>
                <w:sz w:val="16"/>
                <w:szCs w:val="16"/>
              </w:rPr>
              <w:t> </w:t>
            </w:r>
          </w:p>
        </w:tc>
        <w:tc>
          <w:tcPr>
            <w:tcW w:w="664" w:type="dxa"/>
            <w:tcBorders>
              <w:top w:val="nil"/>
              <w:left w:val="nil"/>
              <w:bottom w:val="single" w:sz="4" w:space="0" w:color="000000"/>
              <w:right w:val="nil"/>
            </w:tcBorders>
            <w:noWrap/>
            <w:vAlign w:val="center"/>
            <w:hideMark/>
          </w:tcPr>
          <w:p w14:paraId="221057CB" w14:textId="77777777" w:rsidR="0025493E" w:rsidRDefault="0025493E">
            <w:pPr>
              <w:rPr>
                <w:b/>
                <w:bCs/>
                <w:color w:val="002060"/>
                <w:sz w:val="16"/>
                <w:szCs w:val="16"/>
              </w:rPr>
            </w:pPr>
            <w:r>
              <w:rPr>
                <w:b/>
                <w:bCs/>
                <w:color w:val="002060"/>
                <w:sz w:val="16"/>
                <w:szCs w:val="16"/>
              </w:rPr>
              <w:t> </w:t>
            </w:r>
          </w:p>
        </w:tc>
        <w:tc>
          <w:tcPr>
            <w:tcW w:w="664" w:type="dxa"/>
            <w:tcBorders>
              <w:top w:val="nil"/>
              <w:left w:val="nil"/>
              <w:bottom w:val="single" w:sz="4" w:space="0" w:color="000000"/>
              <w:right w:val="single" w:sz="4" w:space="0" w:color="000000"/>
            </w:tcBorders>
            <w:noWrap/>
            <w:vAlign w:val="center"/>
            <w:hideMark/>
          </w:tcPr>
          <w:p w14:paraId="6804D139" w14:textId="77777777" w:rsidR="0025493E" w:rsidRDefault="0025493E">
            <w:pPr>
              <w:rPr>
                <w:b/>
                <w:bCs/>
                <w:color w:val="002060"/>
                <w:sz w:val="16"/>
                <w:szCs w:val="16"/>
              </w:rPr>
            </w:pPr>
            <w:r>
              <w:rPr>
                <w:b/>
                <w:bCs/>
                <w:color w:val="002060"/>
                <w:sz w:val="16"/>
                <w:szCs w:val="16"/>
              </w:rPr>
              <w:t> </w:t>
            </w:r>
          </w:p>
        </w:tc>
        <w:tc>
          <w:tcPr>
            <w:tcW w:w="222" w:type="dxa"/>
            <w:tcBorders>
              <w:top w:val="nil"/>
              <w:left w:val="nil"/>
              <w:bottom w:val="single" w:sz="4" w:space="0" w:color="000000"/>
              <w:right w:val="nil"/>
            </w:tcBorders>
            <w:noWrap/>
            <w:vAlign w:val="center"/>
            <w:hideMark/>
          </w:tcPr>
          <w:p w14:paraId="1BDB66AE" w14:textId="77777777" w:rsidR="0025493E" w:rsidRDefault="0025493E">
            <w:pPr>
              <w:jc w:val="right"/>
              <w:rPr>
                <w:b/>
                <w:bCs/>
                <w:color w:val="002060"/>
                <w:sz w:val="16"/>
                <w:szCs w:val="16"/>
              </w:rPr>
            </w:pPr>
            <w:r>
              <w:rPr>
                <w:b/>
                <w:bCs/>
                <w:color w:val="002060"/>
                <w:sz w:val="16"/>
                <w:szCs w:val="16"/>
              </w:rPr>
              <w:t> </w:t>
            </w:r>
          </w:p>
        </w:tc>
        <w:tc>
          <w:tcPr>
            <w:tcW w:w="1658" w:type="dxa"/>
            <w:tcBorders>
              <w:top w:val="nil"/>
              <w:left w:val="nil"/>
              <w:bottom w:val="single" w:sz="4" w:space="0" w:color="000000"/>
              <w:right w:val="single" w:sz="8" w:space="0" w:color="000000"/>
            </w:tcBorders>
            <w:noWrap/>
            <w:vAlign w:val="center"/>
            <w:hideMark/>
          </w:tcPr>
          <w:p w14:paraId="4AFED510" w14:textId="77777777" w:rsidR="0025493E" w:rsidRDefault="0025493E">
            <w:pPr>
              <w:jc w:val="right"/>
              <w:rPr>
                <w:b/>
                <w:bCs/>
                <w:color w:val="002060"/>
                <w:sz w:val="16"/>
                <w:szCs w:val="16"/>
              </w:rPr>
            </w:pPr>
            <w:r>
              <w:rPr>
                <w:b/>
                <w:bCs/>
                <w:color w:val="002060"/>
                <w:sz w:val="16"/>
                <w:szCs w:val="16"/>
              </w:rPr>
              <w:t> </w:t>
            </w:r>
          </w:p>
        </w:tc>
      </w:tr>
      <w:tr w:rsidR="0025493E" w14:paraId="7116F73A" w14:textId="77777777" w:rsidTr="0025493E">
        <w:trPr>
          <w:trHeight w:val="402"/>
        </w:trPr>
        <w:tc>
          <w:tcPr>
            <w:tcW w:w="7782" w:type="dxa"/>
            <w:gridSpan w:val="13"/>
            <w:tcBorders>
              <w:top w:val="single" w:sz="4" w:space="0" w:color="000000"/>
              <w:left w:val="single" w:sz="8" w:space="0" w:color="000000"/>
              <w:bottom w:val="single" w:sz="4" w:space="0" w:color="000000"/>
              <w:right w:val="single" w:sz="4" w:space="0" w:color="000000"/>
            </w:tcBorders>
            <w:noWrap/>
            <w:vAlign w:val="center"/>
            <w:hideMark/>
          </w:tcPr>
          <w:p w14:paraId="219F8C84" w14:textId="77777777" w:rsidR="0025493E" w:rsidRDefault="0025493E">
            <w:pPr>
              <w:jc w:val="right"/>
              <w:rPr>
                <w:b/>
                <w:bCs/>
                <w:color w:val="002060"/>
                <w:szCs w:val="20"/>
              </w:rPr>
            </w:pPr>
            <w:r>
              <w:rPr>
                <w:b/>
                <w:bCs/>
                <w:color w:val="002060"/>
                <w:szCs w:val="20"/>
              </w:rPr>
              <w:t>CUSTOS INDIRETOS, LUCRO E TRIBUTOS - CILT</w:t>
            </w:r>
          </w:p>
        </w:tc>
        <w:tc>
          <w:tcPr>
            <w:tcW w:w="1880" w:type="dxa"/>
            <w:gridSpan w:val="2"/>
            <w:tcBorders>
              <w:top w:val="single" w:sz="4" w:space="0" w:color="000000"/>
              <w:left w:val="nil"/>
              <w:bottom w:val="single" w:sz="4" w:space="0" w:color="000000"/>
              <w:right w:val="single" w:sz="8" w:space="0" w:color="000000"/>
            </w:tcBorders>
            <w:noWrap/>
            <w:vAlign w:val="center"/>
            <w:hideMark/>
          </w:tcPr>
          <w:p w14:paraId="00DE740E" w14:textId="77777777" w:rsidR="0025493E" w:rsidRDefault="0025493E">
            <w:pPr>
              <w:jc w:val="right"/>
              <w:rPr>
                <w:b/>
                <w:bCs/>
                <w:color w:val="002060"/>
                <w:szCs w:val="20"/>
              </w:rPr>
            </w:pPr>
            <w:r>
              <w:rPr>
                <w:b/>
                <w:bCs/>
                <w:color w:val="002060"/>
                <w:szCs w:val="20"/>
              </w:rPr>
              <w:t>206.940,98</w:t>
            </w:r>
          </w:p>
        </w:tc>
      </w:tr>
      <w:tr w:rsidR="0025493E" w14:paraId="2585DC6A" w14:textId="77777777" w:rsidTr="0025493E">
        <w:trPr>
          <w:trHeight w:val="282"/>
        </w:trPr>
        <w:tc>
          <w:tcPr>
            <w:tcW w:w="7782" w:type="dxa"/>
            <w:gridSpan w:val="13"/>
            <w:tcBorders>
              <w:top w:val="single" w:sz="4" w:space="0" w:color="000000"/>
              <w:left w:val="single" w:sz="8" w:space="0" w:color="000000"/>
              <w:bottom w:val="single" w:sz="4" w:space="0" w:color="000000"/>
              <w:right w:val="single" w:sz="4" w:space="0" w:color="000000"/>
            </w:tcBorders>
            <w:noWrap/>
            <w:vAlign w:val="center"/>
            <w:hideMark/>
          </w:tcPr>
          <w:p w14:paraId="19176A7A" w14:textId="2472B418" w:rsidR="0025493E" w:rsidRDefault="0025493E">
            <w:pPr>
              <w:rPr>
                <w:color w:val="002060"/>
                <w:sz w:val="16"/>
                <w:szCs w:val="16"/>
              </w:rPr>
            </w:pPr>
            <w:r>
              <w:rPr>
                <w:color w:val="002060"/>
                <w:sz w:val="16"/>
                <w:szCs w:val="16"/>
              </w:rPr>
              <w:t xml:space="preserve">F </w:t>
            </w:r>
            <w:r w:rsidR="00FA0E5D">
              <w:rPr>
                <w:color w:val="002060"/>
                <w:sz w:val="16"/>
                <w:szCs w:val="16"/>
              </w:rPr>
              <w:t>- CUSTO</w:t>
            </w:r>
            <w:r>
              <w:rPr>
                <w:color w:val="002060"/>
                <w:sz w:val="16"/>
                <w:szCs w:val="16"/>
              </w:rPr>
              <w:t xml:space="preserve"> DE ADMINISTRAÇÃO (INDIRETOS) - (10,00% DOS ITENS A+B+C+D+E) - (PFS-V)</w:t>
            </w:r>
          </w:p>
        </w:tc>
        <w:tc>
          <w:tcPr>
            <w:tcW w:w="1880" w:type="dxa"/>
            <w:gridSpan w:val="2"/>
            <w:tcBorders>
              <w:top w:val="single" w:sz="4" w:space="0" w:color="000000"/>
              <w:left w:val="nil"/>
              <w:bottom w:val="single" w:sz="4" w:space="0" w:color="000000"/>
              <w:right w:val="single" w:sz="8" w:space="0" w:color="000000"/>
            </w:tcBorders>
            <w:noWrap/>
            <w:vAlign w:val="center"/>
            <w:hideMark/>
          </w:tcPr>
          <w:p w14:paraId="325C99D2" w14:textId="77777777" w:rsidR="0025493E" w:rsidRDefault="0025493E">
            <w:pPr>
              <w:jc w:val="right"/>
              <w:rPr>
                <w:b/>
                <w:bCs/>
                <w:color w:val="002060"/>
                <w:sz w:val="16"/>
                <w:szCs w:val="16"/>
              </w:rPr>
            </w:pPr>
            <w:r>
              <w:rPr>
                <w:b/>
                <w:bCs/>
                <w:color w:val="002060"/>
                <w:sz w:val="16"/>
                <w:szCs w:val="16"/>
              </w:rPr>
              <w:t>54.267,36</w:t>
            </w:r>
          </w:p>
        </w:tc>
      </w:tr>
      <w:tr w:rsidR="0025493E" w14:paraId="62EEBA3F" w14:textId="77777777" w:rsidTr="0025493E">
        <w:trPr>
          <w:trHeight w:val="282"/>
        </w:trPr>
        <w:tc>
          <w:tcPr>
            <w:tcW w:w="7782" w:type="dxa"/>
            <w:gridSpan w:val="13"/>
            <w:tcBorders>
              <w:top w:val="single" w:sz="4" w:space="0" w:color="000000"/>
              <w:left w:val="single" w:sz="8" w:space="0" w:color="000000"/>
              <w:bottom w:val="single" w:sz="4" w:space="0" w:color="000000"/>
              <w:right w:val="single" w:sz="4" w:space="0" w:color="000000"/>
            </w:tcBorders>
            <w:noWrap/>
            <w:vAlign w:val="center"/>
            <w:hideMark/>
          </w:tcPr>
          <w:p w14:paraId="1B65A128" w14:textId="77777777" w:rsidR="0025493E" w:rsidRDefault="0025493E">
            <w:pPr>
              <w:rPr>
                <w:color w:val="002060"/>
                <w:sz w:val="16"/>
                <w:szCs w:val="16"/>
              </w:rPr>
            </w:pPr>
            <w:r>
              <w:rPr>
                <w:color w:val="002060"/>
                <w:sz w:val="16"/>
                <w:szCs w:val="16"/>
              </w:rPr>
              <w:t>G - REMUNERAÇÃO DA EMPRESA (LUCRO) - (10,00% DOS ITENS A+B+C+D+E+F)</w:t>
            </w:r>
          </w:p>
        </w:tc>
        <w:tc>
          <w:tcPr>
            <w:tcW w:w="1880" w:type="dxa"/>
            <w:gridSpan w:val="2"/>
            <w:tcBorders>
              <w:top w:val="single" w:sz="4" w:space="0" w:color="000000"/>
              <w:left w:val="nil"/>
              <w:bottom w:val="single" w:sz="4" w:space="0" w:color="000000"/>
              <w:right w:val="single" w:sz="8" w:space="0" w:color="000000"/>
            </w:tcBorders>
            <w:noWrap/>
            <w:vAlign w:val="center"/>
            <w:hideMark/>
          </w:tcPr>
          <w:p w14:paraId="24E43C6C" w14:textId="77777777" w:rsidR="0025493E" w:rsidRDefault="0025493E">
            <w:pPr>
              <w:jc w:val="right"/>
              <w:rPr>
                <w:b/>
                <w:bCs/>
                <w:color w:val="002060"/>
                <w:sz w:val="16"/>
                <w:szCs w:val="16"/>
              </w:rPr>
            </w:pPr>
            <w:r>
              <w:rPr>
                <w:b/>
                <w:bCs/>
                <w:color w:val="002060"/>
                <w:sz w:val="16"/>
                <w:szCs w:val="16"/>
              </w:rPr>
              <w:t>59.694,10</w:t>
            </w:r>
          </w:p>
        </w:tc>
      </w:tr>
      <w:tr w:rsidR="0025493E" w14:paraId="413F1475" w14:textId="77777777" w:rsidTr="0025493E">
        <w:trPr>
          <w:trHeight w:val="282"/>
        </w:trPr>
        <w:tc>
          <w:tcPr>
            <w:tcW w:w="7782" w:type="dxa"/>
            <w:gridSpan w:val="13"/>
            <w:tcBorders>
              <w:top w:val="single" w:sz="4" w:space="0" w:color="000000"/>
              <w:left w:val="single" w:sz="8" w:space="0" w:color="000000"/>
              <w:bottom w:val="single" w:sz="4" w:space="0" w:color="000000"/>
              <w:right w:val="single" w:sz="4" w:space="0" w:color="000000"/>
            </w:tcBorders>
            <w:noWrap/>
            <w:vAlign w:val="center"/>
            <w:hideMark/>
          </w:tcPr>
          <w:p w14:paraId="7B6BF9DF" w14:textId="77777777" w:rsidR="0025493E" w:rsidRDefault="0025493E">
            <w:pPr>
              <w:rPr>
                <w:color w:val="002060"/>
                <w:sz w:val="16"/>
                <w:szCs w:val="16"/>
              </w:rPr>
            </w:pPr>
            <w:r>
              <w:rPr>
                <w:color w:val="002060"/>
                <w:sz w:val="16"/>
                <w:szCs w:val="16"/>
              </w:rPr>
              <w:t>H - DESPESAS FISCAIS (TRIBUTOS) - (14,16% = DF' DOS ITENS A+B+C+D+E+F+G) - (PFS VIII)</w:t>
            </w:r>
          </w:p>
        </w:tc>
        <w:tc>
          <w:tcPr>
            <w:tcW w:w="1880" w:type="dxa"/>
            <w:gridSpan w:val="2"/>
            <w:tcBorders>
              <w:top w:val="single" w:sz="4" w:space="0" w:color="000000"/>
              <w:left w:val="nil"/>
              <w:bottom w:val="single" w:sz="4" w:space="0" w:color="000000"/>
              <w:right w:val="single" w:sz="8" w:space="0" w:color="000000"/>
            </w:tcBorders>
            <w:noWrap/>
            <w:vAlign w:val="center"/>
            <w:hideMark/>
          </w:tcPr>
          <w:p w14:paraId="785DCAEE" w14:textId="77777777" w:rsidR="0025493E" w:rsidRDefault="0025493E">
            <w:pPr>
              <w:jc w:val="right"/>
              <w:rPr>
                <w:b/>
                <w:bCs/>
                <w:color w:val="002060"/>
                <w:sz w:val="16"/>
                <w:szCs w:val="16"/>
              </w:rPr>
            </w:pPr>
            <w:r>
              <w:rPr>
                <w:b/>
                <w:bCs/>
                <w:color w:val="002060"/>
                <w:sz w:val="16"/>
                <w:szCs w:val="16"/>
              </w:rPr>
              <w:t>92.979,52</w:t>
            </w:r>
          </w:p>
        </w:tc>
      </w:tr>
      <w:tr w:rsidR="0025493E" w14:paraId="0BB249E7" w14:textId="77777777" w:rsidTr="0025493E">
        <w:trPr>
          <w:trHeight w:val="282"/>
        </w:trPr>
        <w:tc>
          <w:tcPr>
            <w:tcW w:w="7782" w:type="dxa"/>
            <w:gridSpan w:val="13"/>
            <w:tcBorders>
              <w:top w:val="single" w:sz="4" w:space="0" w:color="000000"/>
              <w:left w:val="single" w:sz="8" w:space="0" w:color="000000"/>
              <w:bottom w:val="single" w:sz="4" w:space="0" w:color="000000"/>
              <w:right w:val="single" w:sz="4" w:space="0" w:color="000000"/>
            </w:tcBorders>
            <w:noWrap/>
            <w:vAlign w:val="center"/>
            <w:hideMark/>
          </w:tcPr>
          <w:p w14:paraId="2C009A0E" w14:textId="77777777" w:rsidR="0025493E" w:rsidRDefault="0025493E">
            <w:pPr>
              <w:rPr>
                <w:sz w:val="16"/>
                <w:szCs w:val="16"/>
              </w:rPr>
            </w:pPr>
            <w:r>
              <w:rPr>
                <w:sz w:val="16"/>
                <w:szCs w:val="16"/>
              </w:rPr>
              <w:t> </w:t>
            </w:r>
          </w:p>
        </w:tc>
        <w:tc>
          <w:tcPr>
            <w:tcW w:w="1880" w:type="dxa"/>
            <w:gridSpan w:val="2"/>
            <w:tcBorders>
              <w:top w:val="single" w:sz="4" w:space="0" w:color="000000"/>
              <w:left w:val="nil"/>
              <w:bottom w:val="single" w:sz="4" w:space="0" w:color="000000"/>
              <w:right w:val="single" w:sz="8" w:space="0" w:color="000000"/>
            </w:tcBorders>
            <w:noWrap/>
            <w:vAlign w:val="center"/>
            <w:hideMark/>
          </w:tcPr>
          <w:p w14:paraId="2E22E4DA" w14:textId="77777777" w:rsidR="0025493E" w:rsidRDefault="0025493E">
            <w:pPr>
              <w:jc w:val="right"/>
              <w:rPr>
                <w:color w:val="FF0000"/>
                <w:sz w:val="16"/>
                <w:szCs w:val="16"/>
              </w:rPr>
            </w:pPr>
            <w:r>
              <w:rPr>
                <w:color w:val="FF0000"/>
                <w:sz w:val="16"/>
                <w:szCs w:val="16"/>
              </w:rPr>
              <w:t> </w:t>
            </w:r>
          </w:p>
        </w:tc>
      </w:tr>
      <w:tr w:rsidR="0025493E" w14:paraId="1A6BB7D2" w14:textId="77777777" w:rsidTr="0025493E">
        <w:trPr>
          <w:trHeight w:val="402"/>
        </w:trPr>
        <w:tc>
          <w:tcPr>
            <w:tcW w:w="7782" w:type="dxa"/>
            <w:gridSpan w:val="13"/>
            <w:tcBorders>
              <w:top w:val="single" w:sz="4" w:space="0" w:color="000000"/>
              <w:left w:val="single" w:sz="8" w:space="0" w:color="000000"/>
              <w:bottom w:val="double" w:sz="6" w:space="0" w:color="000000"/>
              <w:right w:val="single" w:sz="4" w:space="0" w:color="000000"/>
            </w:tcBorders>
            <w:noWrap/>
            <w:vAlign w:val="center"/>
            <w:hideMark/>
          </w:tcPr>
          <w:p w14:paraId="51C9DA10" w14:textId="77777777" w:rsidR="0025493E" w:rsidRDefault="0025493E">
            <w:pPr>
              <w:jc w:val="right"/>
              <w:rPr>
                <w:b/>
                <w:bCs/>
                <w:color w:val="002060"/>
                <w:szCs w:val="20"/>
              </w:rPr>
            </w:pPr>
            <w:r>
              <w:rPr>
                <w:b/>
                <w:bCs/>
                <w:color w:val="002060"/>
                <w:szCs w:val="20"/>
              </w:rPr>
              <w:t>TOTAL DA PROPOSTA</w:t>
            </w:r>
          </w:p>
        </w:tc>
        <w:tc>
          <w:tcPr>
            <w:tcW w:w="1880" w:type="dxa"/>
            <w:gridSpan w:val="2"/>
            <w:tcBorders>
              <w:top w:val="single" w:sz="4" w:space="0" w:color="000000"/>
              <w:left w:val="nil"/>
              <w:bottom w:val="double" w:sz="6" w:space="0" w:color="000000"/>
              <w:right w:val="single" w:sz="8" w:space="0" w:color="000000"/>
            </w:tcBorders>
            <w:noWrap/>
            <w:vAlign w:val="center"/>
            <w:hideMark/>
          </w:tcPr>
          <w:p w14:paraId="47BF8C07" w14:textId="77777777" w:rsidR="0025493E" w:rsidRDefault="0025493E">
            <w:pPr>
              <w:jc w:val="right"/>
              <w:rPr>
                <w:b/>
                <w:bCs/>
                <w:color w:val="002060"/>
                <w:szCs w:val="20"/>
              </w:rPr>
            </w:pPr>
            <w:r>
              <w:rPr>
                <w:b/>
                <w:bCs/>
                <w:color w:val="002060"/>
                <w:szCs w:val="20"/>
              </w:rPr>
              <w:t>749.614,57</w:t>
            </w:r>
          </w:p>
        </w:tc>
      </w:tr>
      <w:tr w:rsidR="0025493E" w14:paraId="07E26AEE" w14:textId="77777777" w:rsidTr="0025493E">
        <w:trPr>
          <w:trHeight w:val="252"/>
        </w:trPr>
        <w:tc>
          <w:tcPr>
            <w:tcW w:w="5211" w:type="dxa"/>
            <w:gridSpan w:val="9"/>
            <w:tcBorders>
              <w:top w:val="nil"/>
              <w:left w:val="single" w:sz="8" w:space="0" w:color="000000"/>
              <w:bottom w:val="nil"/>
              <w:right w:val="single" w:sz="4" w:space="0" w:color="000000"/>
            </w:tcBorders>
            <w:noWrap/>
            <w:hideMark/>
          </w:tcPr>
          <w:p w14:paraId="3177AD82" w14:textId="77777777" w:rsidR="0025493E" w:rsidRDefault="0025493E">
            <w:pPr>
              <w:rPr>
                <w:sz w:val="16"/>
                <w:szCs w:val="16"/>
              </w:rPr>
            </w:pPr>
            <w:r>
              <w:rPr>
                <w:sz w:val="16"/>
                <w:szCs w:val="16"/>
              </w:rPr>
              <w:t>NOME DO INFORMANTE:</w:t>
            </w:r>
          </w:p>
        </w:tc>
        <w:tc>
          <w:tcPr>
            <w:tcW w:w="4451" w:type="dxa"/>
            <w:gridSpan w:val="6"/>
            <w:tcBorders>
              <w:top w:val="nil"/>
              <w:left w:val="nil"/>
              <w:bottom w:val="nil"/>
              <w:right w:val="single" w:sz="8" w:space="0" w:color="000000"/>
            </w:tcBorders>
            <w:noWrap/>
            <w:hideMark/>
          </w:tcPr>
          <w:p w14:paraId="5748333C" w14:textId="77777777" w:rsidR="0025493E" w:rsidRDefault="0025493E">
            <w:pPr>
              <w:rPr>
                <w:sz w:val="16"/>
                <w:szCs w:val="16"/>
              </w:rPr>
            </w:pPr>
            <w:r>
              <w:rPr>
                <w:sz w:val="16"/>
                <w:szCs w:val="16"/>
              </w:rPr>
              <w:t>QUALIFICAÇÃO:</w:t>
            </w:r>
          </w:p>
        </w:tc>
      </w:tr>
      <w:tr w:rsidR="0025493E" w14:paraId="2272E7A7" w14:textId="77777777" w:rsidTr="0025493E">
        <w:trPr>
          <w:trHeight w:val="252"/>
        </w:trPr>
        <w:tc>
          <w:tcPr>
            <w:tcW w:w="5211" w:type="dxa"/>
            <w:gridSpan w:val="9"/>
            <w:tcBorders>
              <w:top w:val="nil"/>
              <w:left w:val="single" w:sz="8" w:space="0" w:color="000000"/>
              <w:bottom w:val="single" w:sz="4" w:space="0" w:color="000000"/>
              <w:right w:val="single" w:sz="4" w:space="0" w:color="000000"/>
            </w:tcBorders>
            <w:noWrap/>
            <w:hideMark/>
          </w:tcPr>
          <w:p w14:paraId="142CCFAE" w14:textId="77777777" w:rsidR="0025493E" w:rsidRDefault="0025493E">
            <w:pPr>
              <w:jc w:val="center"/>
              <w:rPr>
                <w:sz w:val="16"/>
                <w:szCs w:val="16"/>
              </w:rPr>
            </w:pPr>
            <w:r>
              <w:rPr>
                <w:sz w:val="16"/>
                <w:szCs w:val="16"/>
              </w:rPr>
              <w:t> </w:t>
            </w:r>
          </w:p>
        </w:tc>
        <w:tc>
          <w:tcPr>
            <w:tcW w:w="579" w:type="dxa"/>
            <w:tcBorders>
              <w:top w:val="nil"/>
              <w:left w:val="nil"/>
              <w:bottom w:val="single" w:sz="4" w:space="0" w:color="000000"/>
              <w:right w:val="nil"/>
            </w:tcBorders>
            <w:noWrap/>
            <w:hideMark/>
          </w:tcPr>
          <w:p w14:paraId="162807ED" w14:textId="77777777" w:rsidR="0025493E" w:rsidRDefault="0025493E">
            <w:pPr>
              <w:rPr>
                <w:sz w:val="16"/>
                <w:szCs w:val="16"/>
              </w:rPr>
            </w:pPr>
            <w:r>
              <w:rPr>
                <w:sz w:val="16"/>
                <w:szCs w:val="16"/>
              </w:rPr>
              <w:t> </w:t>
            </w:r>
          </w:p>
        </w:tc>
        <w:tc>
          <w:tcPr>
            <w:tcW w:w="664" w:type="dxa"/>
            <w:tcBorders>
              <w:top w:val="nil"/>
              <w:left w:val="nil"/>
              <w:bottom w:val="single" w:sz="4" w:space="0" w:color="000000"/>
              <w:right w:val="nil"/>
            </w:tcBorders>
            <w:noWrap/>
            <w:hideMark/>
          </w:tcPr>
          <w:p w14:paraId="18C4CE0A" w14:textId="77777777" w:rsidR="0025493E" w:rsidRDefault="0025493E">
            <w:pPr>
              <w:rPr>
                <w:b/>
                <w:bCs/>
                <w:szCs w:val="20"/>
              </w:rPr>
            </w:pPr>
            <w:r>
              <w:rPr>
                <w:b/>
                <w:bCs/>
                <w:szCs w:val="20"/>
              </w:rPr>
              <w:t> </w:t>
            </w:r>
          </w:p>
        </w:tc>
        <w:tc>
          <w:tcPr>
            <w:tcW w:w="664" w:type="dxa"/>
            <w:tcBorders>
              <w:top w:val="nil"/>
              <w:left w:val="nil"/>
              <w:bottom w:val="single" w:sz="4" w:space="0" w:color="000000"/>
              <w:right w:val="nil"/>
            </w:tcBorders>
            <w:noWrap/>
            <w:hideMark/>
          </w:tcPr>
          <w:p w14:paraId="51211F49" w14:textId="77777777" w:rsidR="0025493E" w:rsidRDefault="0025493E">
            <w:pPr>
              <w:rPr>
                <w:b/>
                <w:bCs/>
                <w:szCs w:val="20"/>
              </w:rPr>
            </w:pPr>
            <w:r>
              <w:rPr>
                <w:b/>
                <w:bCs/>
                <w:szCs w:val="20"/>
              </w:rPr>
              <w:t> </w:t>
            </w:r>
          </w:p>
        </w:tc>
        <w:tc>
          <w:tcPr>
            <w:tcW w:w="664" w:type="dxa"/>
            <w:tcBorders>
              <w:top w:val="nil"/>
              <w:left w:val="nil"/>
              <w:bottom w:val="single" w:sz="4" w:space="0" w:color="000000"/>
              <w:right w:val="nil"/>
            </w:tcBorders>
            <w:noWrap/>
            <w:hideMark/>
          </w:tcPr>
          <w:p w14:paraId="7EBA228F" w14:textId="77777777" w:rsidR="0025493E" w:rsidRDefault="0025493E">
            <w:pPr>
              <w:rPr>
                <w:b/>
                <w:bCs/>
                <w:szCs w:val="20"/>
              </w:rPr>
            </w:pPr>
            <w:r>
              <w:rPr>
                <w:b/>
                <w:bCs/>
                <w:szCs w:val="20"/>
              </w:rPr>
              <w:t> </w:t>
            </w:r>
          </w:p>
        </w:tc>
        <w:tc>
          <w:tcPr>
            <w:tcW w:w="222" w:type="dxa"/>
            <w:tcBorders>
              <w:top w:val="nil"/>
              <w:left w:val="nil"/>
              <w:bottom w:val="single" w:sz="4" w:space="0" w:color="000000"/>
              <w:right w:val="nil"/>
            </w:tcBorders>
            <w:noWrap/>
            <w:hideMark/>
          </w:tcPr>
          <w:p w14:paraId="45CCCF7F" w14:textId="77777777" w:rsidR="0025493E" w:rsidRDefault="0025493E">
            <w:pPr>
              <w:rPr>
                <w:b/>
                <w:bCs/>
                <w:szCs w:val="20"/>
              </w:rPr>
            </w:pPr>
            <w:r>
              <w:rPr>
                <w:b/>
                <w:bCs/>
                <w:szCs w:val="20"/>
              </w:rPr>
              <w:t xml:space="preserve">  </w:t>
            </w:r>
          </w:p>
        </w:tc>
        <w:tc>
          <w:tcPr>
            <w:tcW w:w="1658" w:type="dxa"/>
            <w:tcBorders>
              <w:top w:val="nil"/>
              <w:left w:val="nil"/>
              <w:bottom w:val="single" w:sz="4" w:space="0" w:color="000000"/>
              <w:right w:val="single" w:sz="8" w:space="0" w:color="000000"/>
            </w:tcBorders>
            <w:noWrap/>
            <w:hideMark/>
          </w:tcPr>
          <w:p w14:paraId="5D41053D" w14:textId="77777777" w:rsidR="0025493E" w:rsidRDefault="0025493E">
            <w:pPr>
              <w:rPr>
                <w:b/>
                <w:bCs/>
                <w:szCs w:val="20"/>
              </w:rPr>
            </w:pPr>
            <w:r>
              <w:rPr>
                <w:b/>
                <w:bCs/>
                <w:szCs w:val="20"/>
              </w:rPr>
              <w:t> </w:t>
            </w:r>
          </w:p>
        </w:tc>
      </w:tr>
      <w:tr w:rsidR="0025493E" w14:paraId="0E365950" w14:textId="77777777" w:rsidTr="0025493E">
        <w:trPr>
          <w:trHeight w:val="252"/>
        </w:trPr>
        <w:tc>
          <w:tcPr>
            <w:tcW w:w="7782" w:type="dxa"/>
            <w:gridSpan w:val="13"/>
            <w:tcBorders>
              <w:top w:val="single" w:sz="4" w:space="0" w:color="000000"/>
              <w:left w:val="single" w:sz="8" w:space="0" w:color="000000"/>
              <w:bottom w:val="nil"/>
              <w:right w:val="single" w:sz="4" w:space="0" w:color="000000"/>
            </w:tcBorders>
            <w:noWrap/>
            <w:hideMark/>
          </w:tcPr>
          <w:p w14:paraId="2D2DBA20" w14:textId="77777777" w:rsidR="0025493E" w:rsidRDefault="0025493E">
            <w:pPr>
              <w:rPr>
                <w:sz w:val="16"/>
                <w:szCs w:val="16"/>
              </w:rPr>
            </w:pPr>
            <w:r>
              <w:rPr>
                <w:sz w:val="16"/>
                <w:szCs w:val="16"/>
              </w:rPr>
              <w:t>ASSINATURA:</w:t>
            </w:r>
          </w:p>
        </w:tc>
        <w:tc>
          <w:tcPr>
            <w:tcW w:w="1880" w:type="dxa"/>
            <w:gridSpan w:val="2"/>
            <w:tcBorders>
              <w:top w:val="single" w:sz="4" w:space="0" w:color="000000"/>
              <w:left w:val="nil"/>
              <w:bottom w:val="nil"/>
              <w:right w:val="single" w:sz="8" w:space="0" w:color="000000"/>
            </w:tcBorders>
            <w:noWrap/>
            <w:hideMark/>
          </w:tcPr>
          <w:p w14:paraId="4E4A29E7" w14:textId="77777777" w:rsidR="0025493E" w:rsidRDefault="0025493E">
            <w:pPr>
              <w:rPr>
                <w:sz w:val="16"/>
                <w:szCs w:val="16"/>
              </w:rPr>
            </w:pPr>
            <w:r>
              <w:rPr>
                <w:sz w:val="16"/>
                <w:szCs w:val="16"/>
              </w:rPr>
              <w:t>DATA:</w:t>
            </w:r>
          </w:p>
        </w:tc>
      </w:tr>
      <w:tr w:rsidR="0025493E" w14:paraId="09E43211" w14:textId="77777777" w:rsidTr="0025493E">
        <w:trPr>
          <w:trHeight w:val="252"/>
        </w:trPr>
        <w:tc>
          <w:tcPr>
            <w:tcW w:w="7782" w:type="dxa"/>
            <w:gridSpan w:val="13"/>
            <w:tcBorders>
              <w:top w:val="nil"/>
              <w:left w:val="single" w:sz="8" w:space="0" w:color="000000"/>
              <w:bottom w:val="single" w:sz="4" w:space="0" w:color="000000"/>
              <w:right w:val="single" w:sz="4" w:space="0" w:color="000000"/>
            </w:tcBorders>
            <w:noWrap/>
            <w:hideMark/>
          </w:tcPr>
          <w:p w14:paraId="560D1619" w14:textId="77777777" w:rsidR="0025493E" w:rsidRDefault="0025493E">
            <w:pPr>
              <w:rPr>
                <w:sz w:val="16"/>
                <w:szCs w:val="16"/>
              </w:rPr>
            </w:pPr>
            <w:r>
              <w:rPr>
                <w:sz w:val="16"/>
                <w:szCs w:val="16"/>
              </w:rPr>
              <w:t> </w:t>
            </w:r>
          </w:p>
        </w:tc>
        <w:tc>
          <w:tcPr>
            <w:tcW w:w="1880" w:type="dxa"/>
            <w:gridSpan w:val="2"/>
            <w:tcBorders>
              <w:top w:val="nil"/>
              <w:left w:val="nil"/>
              <w:bottom w:val="single" w:sz="4" w:space="0" w:color="000000"/>
              <w:right w:val="single" w:sz="8" w:space="0" w:color="000000"/>
            </w:tcBorders>
            <w:noWrap/>
            <w:hideMark/>
          </w:tcPr>
          <w:p w14:paraId="4F159439" w14:textId="77777777" w:rsidR="0025493E" w:rsidRDefault="0025493E">
            <w:pPr>
              <w:jc w:val="center"/>
              <w:rPr>
                <w:b/>
                <w:bCs/>
                <w:szCs w:val="20"/>
              </w:rPr>
            </w:pPr>
            <w:r>
              <w:rPr>
                <w:b/>
                <w:bCs/>
                <w:szCs w:val="20"/>
              </w:rPr>
              <w:t> </w:t>
            </w:r>
          </w:p>
        </w:tc>
      </w:tr>
      <w:tr w:rsidR="0025493E" w14:paraId="376B2094" w14:textId="77777777" w:rsidTr="0025493E">
        <w:trPr>
          <w:trHeight w:val="402"/>
        </w:trPr>
        <w:tc>
          <w:tcPr>
            <w:tcW w:w="1737" w:type="dxa"/>
            <w:gridSpan w:val="3"/>
            <w:tcBorders>
              <w:top w:val="single" w:sz="4" w:space="0" w:color="000000"/>
              <w:left w:val="single" w:sz="8" w:space="0" w:color="000000"/>
              <w:bottom w:val="nil"/>
              <w:right w:val="nil"/>
            </w:tcBorders>
            <w:noWrap/>
            <w:hideMark/>
          </w:tcPr>
          <w:p w14:paraId="1261641C" w14:textId="77777777" w:rsidR="0025493E" w:rsidRDefault="0025493E">
            <w:pPr>
              <w:rPr>
                <w:sz w:val="16"/>
                <w:szCs w:val="16"/>
              </w:rPr>
            </w:pPr>
            <w:r>
              <w:rPr>
                <w:sz w:val="16"/>
                <w:szCs w:val="16"/>
              </w:rPr>
              <w:t>OBSERVAÇÃO:</w:t>
            </w:r>
          </w:p>
        </w:tc>
        <w:tc>
          <w:tcPr>
            <w:tcW w:w="579" w:type="dxa"/>
            <w:noWrap/>
            <w:hideMark/>
          </w:tcPr>
          <w:p w14:paraId="3D4A46E9" w14:textId="77777777" w:rsidR="0025493E" w:rsidRDefault="0025493E">
            <w:pPr>
              <w:rPr>
                <w:b/>
                <w:bCs/>
                <w:sz w:val="16"/>
                <w:szCs w:val="16"/>
              </w:rPr>
            </w:pPr>
            <w:r>
              <w:rPr>
                <w:b/>
                <w:bCs/>
                <w:sz w:val="16"/>
                <w:szCs w:val="16"/>
              </w:rPr>
              <w:t> </w:t>
            </w:r>
          </w:p>
        </w:tc>
        <w:tc>
          <w:tcPr>
            <w:tcW w:w="579" w:type="dxa"/>
            <w:noWrap/>
            <w:hideMark/>
          </w:tcPr>
          <w:p w14:paraId="658F3015" w14:textId="77777777" w:rsidR="0025493E" w:rsidRDefault="0025493E">
            <w:pPr>
              <w:rPr>
                <w:b/>
                <w:bCs/>
                <w:sz w:val="16"/>
                <w:szCs w:val="16"/>
              </w:rPr>
            </w:pPr>
            <w:r>
              <w:rPr>
                <w:b/>
                <w:bCs/>
                <w:sz w:val="16"/>
                <w:szCs w:val="16"/>
              </w:rPr>
              <w:t> </w:t>
            </w:r>
          </w:p>
        </w:tc>
        <w:tc>
          <w:tcPr>
            <w:tcW w:w="579" w:type="dxa"/>
            <w:noWrap/>
            <w:hideMark/>
          </w:tcPr>
          <w:p w14:paraId="413494DB" w14:textId="77777777" w:rsidR="0025493E" w:rsidRDefault="0025493E">
            <w:pPr>
              <w:rPr>
                <w:b/>
                <w:bCs/>
                <w:sz w:val="16"/>
                <w:szCs w:val="16"/>
              </w:rPr>
            </w:pPr>
            <w:r>
              <w:rPr>
                <w:b/>
                <w:bCs/>
                <w:sz w:val="16"/>
                <w:szCs w:val="16"/>
              </w:rPr>
              <w:t> </w:t>
            </w:r>
          </w:p>
        </w:tc>
        <w:tc>
          <w:tcPr>
            <w:tcW w:w="579" w:type="dxa"/>
            <w:noWrap/>
            <w:hideMark/>
          </w:tcPr>
          <w:p w14:paraId="193F7FBC" w14:textId="77777777" w:rsidR="0025493E" w:rsidRDefault="0025493E">
            <w:pPr>
              <w:rPr>
                <w:b/>
                <w:bCs/>
                <w:sz w:val="16"/>
                <w:szCs w:val="16"/>
              </w:rPr>
            </w:pPr>
            <w:r>
              <w:rPr>
                <w:b/>
                <w:bCs/>
                <w:sz w:val="16"/>
                <w:szCs w:val="16"/>
              </w:rPr>
              <w:t> </w:t>
            </w:r>
          </w:p>
        </w:tc>
        <w:tc>
          <w:tcPr>
            <w:tcW w:w="579" w:type="dxa"/>
            <w:noWrap/>
            <w:hideMark/>
          </w:tcPr>
          <w:p w14:paraId="34141189" w14:textId="77777777" w:rsidR="0025493E" w:rsidRDefault="0025493E">
            <w:pPr>
              <w:rPr>
                <w:b/>
                <w:bCs/>
                <w:sz w:val="16"/>
                <w:szCs w:val="16"/>
              </w:rPr>
            </w:pPr>
            <w:r>
              <w:rPr>
                <w:b/>
                <w:bCs/>
                <w:sz w:val="16"/>
                <w:szCs w:val="16"/>
              </w:rPr>
              <w:t> </w:t>
            </w:r>
          </w:p>
        </w:tc>
        <w:tc>
          <w:tcPr>
            <w:tcW w:w="579" w:type="dxa"/>
            <w:noWrap/>
            <w:hideMark/>
          </w:tcPr>
          <w:p w14:paraId="00F17E21" w14:textId="77777777" w:rsidR="0025493E" w:rsidRDefault="0025493E">
            <w:pPr>
              <w:rPr>
                <w:b/>
                <w:bCs/>
                <w:sz w:val="16"/>
                <w:szCs w:val="16"/>
              </w:rPr>
            </w:pPr>
            <w:r>
              <w:rPr>
                <w:b/>
                <w:bCs/>
                <w:sz w:val="16"/>
                <w:szCs w:val="16"/>
              </w:rPr>
              <w:t> </w:t>
            </w:r>
          </w:p>
        </w:tc>
        <w:tc>
          <w:tcPr>
            <w:tcW w:w="579" w:type="dxa"/>
            <w:noWrap/>
            <w:hideMark/>
          </w:tcPr>
          <w:p w14:paraId="4B8064CC" w14:textId="77777777" w:rsidR="0025493E" w:rsidRDefault="0025493E">
            <w:pPr>
              <w:rPr>
                <w:b/>
                <w:bCs/>
                <w:sz w:val="16"/>
                <w:szCs w:val="16"/>
              </w:rPr>
            </w:pPr>
            <w:r>
              <w:rPr>
                <w:b/>
                <w:bCs/>
                <w:sz w:val="16"/>
                <w:szCs w:val="16"/>
              </w:rPr>
              <w:t> </w:t>
            </w:r>
          </w:p>
        </w:tc>
        <w:tc>
          <w:tcPr>
            <w:tcW w:w="664" w:type="dxa"/>
            <w:noWrap/>
            <w:hideMark/>
          </w:tcPr>
          <w:p w14:paraId="17A7B16B" w14:textId="77777777" w:rsidR="0025493E" w:rsidRDefault="0025493E">
            <w:pPr>
              <w:rPr>
                <w:b/>
                <w:bCs/>
                <w:sz w:val="16"/>
                <w:szCs w:val="16"/>
              </w:rPr>
            </w:pPr>
            <w:r>
              <w:rPr>
                <w:b/>
                <w:bCs/>
                <w:sz w:val="16"/>
                <w:szCs w:val="16"/>
              </w:rPr>
              <w:t> </w:t>
            </w:r>
          </w:p>
        </w:tc>
        <w:tc>
          <w:tcPr>
            <w:tcW w:w="664" w:type="dxa"/>
            <w:noWrap/>
            <w:hideMark/>
          </w:tcPr>
          <w:p w14:paraId="174E0381" w14:textId="77777777" w:rsidR="0025493E" w:rsidRDefault="0025493E">
            <w:pPr>
              <w:rPr>
                <w:b/>
                <w:bCs/>
                <w:sz w:val="16"/>
                <w:szCs w:val="16"/>
              </w:rPr>
            </w:pPr>
            <w:r>
              <w:rPr>
                <w:b/>
                <w:bCs/>
                <w:sz w:val="16"/>
                <w:szCs w:val="16"/>
              </w:rPr>
              <w:t> </w:t>
            </w:r>
          </w:p>
        </w:tc>
        <w:tc>
          <w:tcPr>
            <w:tcW w:w="664" w:type="dxa"/>
            <w:noWrap/>
            <w:hideMark/>
          </w:tcPr>
          <w:p w14:paraId="26E93718" w14:textId="77777777" w:rsidR="0025493E" w:rsidRDefault="0025493E">
            <w:pPr>
              <w:rPr>
                <w:b/>
                <w:bCs/>
                <w:sz w:val="16"/>
                <w:szCs w:val="16"/>
              </w:rPr>
            </w:pPr>
            <w:r>
              <w:rPr>
                <w:b/>
                <w:bCs/>
                <w:sz w:val="16"/>
                <w:szCs w:val="16"/>
              </w:rPr>
              <w:t> </w:t>
            </w:r>
          </w:p>
        </w:tc>
        <w:tc>
          <w:tcPr>
            <w:tcW w:w="222" w:type="dxa"/>
            <w:noWrap/>
            <w:hideMark/>
          </w:tcPr>
          <w:p w14:paraId="5BF35548" w14:textId="77777777" w:rsidR="0025493E" w:rsidRDefault="0025493E">
            <w:pPr>
              <w:jc w:val="center"/>
              <w:rPr>
                <w:b/>
                <w:bCs/>
                <w:sz w:val="16"/>
                <w:szCs w:val="16"/>
              </w:rPr>
            </w:pPr>
            <w:r>
              <w:rPr>
                <w:b/>
                <w:bCs/>
                <w:sz w:val="16"/>
                <w:szCs w:val="16"/>
              </w:rPr>
              <w:t> </w:t>
            </w:r>
          </w:p>
        </w:tc>
        <w:tc>
          <w:tcPr>
            <w:tcW w:w="1658" w:type="dxa"/>
            <w:tcBorders>
              <w:top w:val="nil"/>
              <w:left w:val="nil"/>
              <w:bottom w:val="nil"/>
              <w:right w:val="single" w:sz="8" w:space="0" w:color="000000"/>
            </w:tcBorders>
            <w:noWrap/>
            <w:hideMark/>
          </w:tcPr>
          <w:p w14:paraId="211B8286" w14:textId="77777777" w:rsidR="0025493E" w:rsidRDefault="0025493E">
            <w:pPr>
              <w:jc w:val="center"/>
              <w:rPr>
                <w:b/>
                <w:bCs/>
                <w:sz w:val="16"/>
                <w:szCs w:val="16"/>
              </w:rPr>
            </w:pPr>
            <w:r>
              <w:rPr>
                <w:b/>
                <w:bCs/>
                <w:sz w:val="16"/>
                <w:szCs w:val="16"/>
              </w:rPr>
              <w:t> </w:t>
            </w:r>
          </w:p>
        </w:tc>
      </w:tr>
      <w:tr w:rsidR="0025493E" w14:paraId="20F4B5E4" w14:textId="77777777" w:rsidTr="0025493E">
        <w:trPr>
          <w:trHeight w:val="402"/>
        </w:trPr>
        <w:tc>
          <w:tcPr>
            <w:tcW w:w="9662" w:type="dxa"/>
            <w:gridSpan w:val="15"/>
            <w:tcBorders>
              <w:top w:val="nil"/>
              <w:left w:val="single" w:sz="8" w:space="0" w:color="000000"/>
              <w:bottom w:val="nil"/>
              <w:right w:val="single" w:sz="8" w:space="0" w:color="000000"/>
            </w:tcBorders>
            <w:noWrap/>
            <w:hideMark/>
          </w:tcPr>
          <w:p w14:paraId="23CD95B3" w14:textId="77777777" w:rsidR="0025493E" w:rsidRDefault="0025493E">
            <w:pPr>
              <w:rPr>
                <w:sz w:val="16"/>
                <w:szCs w:val="16"/>
              </w:rPr>
            </w:pPr>
            <w:r>
              <w:rPr>
                <w:sz w:val="16"/>
                <w:szCs w:val="16"/>
              </w:rPr>
              <w:t xml:space="preserve">ESTE ORÇAMENTO FOI CALCULADO COM OS SEGUINTES % MÁXIMOS DE ENCARGOS SOCIAIS E CUSTOS INDIRETOS: </w:t>
            </w:r>
          </w:p>
        </w:tc>
      </w:tr>
      <w:tr w:rsidR="0025493E" w14:paraId="38B77CDD" w14:textId="77777777" w:rsidTr="0025493E">
        <w:trPr>
          <w:trHeight w:val="402"/>
        </w:trPr>
        <w:tc>
          <w:tcPr>
            <w:tcW w:w="7782" w:type="dxa"/>
            <w:gridSpan w:val="13"/>
            <w:tcBorders>
              <w:top w:val="nil"/>
              <w:left w:val="single" w:sz="8" w:space="0" w:color="000000"/>
              <w:bottom w:val="nil"/>
              <w:right w:val="nil"/>
            </w:tcBorders>
            <w:noWrap/>
            <w:vAlign w:val="center"/>
            <w:hideMark/>
          </w:tcPr>
          <w:p w14:paraId="66F2B8B4" w14:textId="77777777" w:rsidR="0025493E" w:rsidRDefault="0025493E">
            <w:pPr>
              <w:rPr>
                <w:sz w:val="16"/>
                <w:szCs w:val="16"/>
              </w:rPr>
            </w:pPr>
            <w:r>
              <w:rPr>
                <w:sz w:val="16"/>
                <w:szCs w:val="16"/>
              </w:rPr>
              <w:t>1. ENCARGOS SOCIAIS DA EQUIPE COM VÍNCULO = 71,87% SOBRE O SALÁRIO MENSAL</w:t>
            </w:r>
          </w:p>
        </w:tc>
        <w:tc>
          <w:tcPr>
            <w:tcW w:w="222" w:type="dxa"/>
            <w:noWrap/>
            <w:vAlign w:val="center"/>
            <w:hideMark/>
          </w:tcPr>
          <w:p w14:paraId="08A4B92C" w14:textId="77777777" w:rsidR="0025493E" w:rsidRDefault="0025493E">
            <w:pPr>
              <w:rPr>
                <w:sz w:val="16"/>
                <w:szCs w:val="16"/>
              </w:rPr>
            </w:pPr>
          </w:p>
        </w:tc>
        <w:tc>
          <w:tcPr>
            <w:tcW w:w="1658" w:type="dxa"/>
            <w:tcBorders>
              <w:top w:val="nil"/>
              <w:left w:val="nil"/>
              <w:bottom w:val="nil"/>
              <w:right w:val="single" w:sz="8" w:space="0" w:color="000000"/>
            </w:tcBorders>
            <w:noWrap/>
            <w:vAlign w:val="center"/>
            <w:hideMark/>
          </w:tcPr>
          <w:p w14:paraId="3260700D" w14:textId="77777777" w:rsidR="0025493E" w:rsidRDefault="0025493E">
            <w:pPr>
              <w:rPr>
                <w:rFonts w:cs="Arial"/>
                <w:sz w:val="16"/>
                <w:szCs w:val="16"/>
              </w:rPr>
            </w:pPr>
            <w:r>
              <w:rPr>
                <w:sz w:val="16"/>
                <w:szCs w:val="16"/>
              </w:rPr>
              <w:t> </w:t>
            </w:r>
          </w:p>
        </w:tc>
      </w:tr>
      <w:tr w:rsidR="0025493E" w14:paraId="4D655180" w14:textId="77777777" w:rsidTr="0025493E">
        <w:trPr>
          <w:trHeight w:val="402"/>
        </w:trPr>
        <w:tc>
          <w:tcPr>
            <w:tcW w:w="9662" w:type="dxa"/>
            <w:gridSpan w:val="15"/>
            <w:tcBorders>
              <w:top w:val="nil"/>
              <w:left w:val="single" w:sz="8" w:space="0" w:color="000000"/>
              <w:bottom w:val="nil"/>
              <w:right w:val="single" w:sz="8" w:space="0" w:color="000000"/>
            </w:tcBorders>
            <w:noWrap/>
            <w:vAlign w:val="center"/>
            <w:hideMark/>
          </w:tcPr>
          <w:p w14:paraId="723DF177" w14:textId="77777777" w:rsidR="0025493E" w:rsidRDefault="0025493E">
            <w:pPr>
              <w:rPr>
                <w:sz w:val="16"/>
                <w:szCs w:val="16"/>
              </w:rPr>
            </w:pPr>
            <w:r>
              <w:rPr>
                <w:sz w:val="16"/>
                <w:szCs w:val="16"/>
              </w:rPr>
              <w:t>2. REMUNERAÇÃO DA EMPRESA (LUCRO) = 10% SOBRE OS ITENS DE CUSTOS DIRETOS + CUSTO DE ADMINISTRAÇÃO</w:t>
            </w:r>
          </w:p>
        </w:tc>
      </w:tr>
      <w:tr w:rsidR="0025493E" w14:paraId="35C52D9C" w14:textId="77777777" w:rsidTr="0025493E">
        <w:trPr>
          <w:trHeight w:val="402"/>
        </w:trPr>
        <w:tc>
          <w:tcPr>
            <w:tcW w:w="9662" w:type="dxa"/>
            <w:gridSpan w:val="15"/>
            <w:tcBorders>
              <w:top w:val="nil"/>
              <w:left w:val="single" w:sz="8" w:space="0" w:color="000000"/>
              <w:bottom w:val="nil"/>
              <w:right w:val="single" w:sz="8" w:space="0" w:color="000000"/>
            </w:tcBorders>
            <w:noWrap/>
            <w:vAlign w:val="center"/>
            <w:hideMark/>
          </w:tcPr>
          <w:p w14:paraId="42F46B4C" w14:textId="77777777" w:rsidR="0025493E" w:rsidRDefault="0025493E">
            <w:pPr>
              <w:rPr>
                <w:sz w:val="16"/>
                <w:szCs w:val="16"/>
              </w:rPr>
            </w:pPr>
            <w:r>
              <w:rPr>
                <w:sz w:val="16"/>
                <w:szCs w:val="16"/>
              </w:rPr>
              <w:t>3. DF' - SERVIÇOS e FORNECIMENTO = A SOMA DOS TRIBUTOS: ISS (5,00%) + PIS (1,32%) + COFINS (6,08%) = 12,40%. PA-</w:t>
            </w:r>
          </w:p>
        </w:tc>
      </w:tr>
      <w:tr w:rsidR="0025493E" w14:paraId="31628321" w14:textId="77777777" w:rsidTr="0025493E">
        <w:trPr>
          <w:trHeight w:val="402"/>
        </w:trPr>
        <w:tc>
          <w:tcPr>
            <w:tcW w:w="9662" w:type="dxa"/>
            <w:gridSpan w:val="15"/>
            <w:tcBorders>
              <w:top w:val="nil"/>
              <w:left w:val="single" w:sz="8" w:space="0" w:color="000000"/>
              <w:bottom w:val="nil"/>
              <w:right w:val="single" w:sz="8" w:space="0" w:color="000000"/>
            </w:tcBorders>
            <w:noWrap/>
            <w:vAlign w:val="center"/>
            <w:hideMark/>
          </w:tcPr>
          <w:p w14:paraId="68737BD5" w14:textId="77777777" w:rsidR="0025493E" w:rsidRDefault="0025493E">
            <w:pPr>
              <w:rPr>
                <w:sz w:val="16"/>
                <w:szCs w:val="16"/>
              </w:rPr>
            </w:pPr>
            <w:r>
              <w:rPr>
                <w:sz w:val="16"/>
                <w:szCs w:val="16"/>
              </w:rPr>
              <w:t xml:space="preserve"> RA O VALOR MÁXIMO DE 12,40%, O VALOR A SER APLICADO NA COMPOSIÇÃO DOS PREÇOS É SERÁ 14,16%</w:t>
            </w:r>
          </w:p>
        </w:tc>
      </w:tr>
      <w:tr w:rsidR="0025493E" w14:paraId="52737515" w14:textId="77777777" w:rsidTr="0025493E">
        <w:trPr>
          <w:trHeight w:val="402"/>
        </w:trPr>
        <w:tc>
          <w:tcPr>
            <w:tcW w:w="9662" w:type="dxa"/>
            <w:gridSpan w:val="15"/>
            <w:tcBorders>
              <w:top w:val="nil"/>
              <w:left w:val="single" w:sz="8" w:space="0" w:color="000000"/>
              <w:bottom w:val="nil"/>
              <w:right w:val="single" w:sz="8" w:space="0" w:color="000000"/>
            </w:tcBorders>
            <w:noWrap/>
            <w:vAlign w:val="center"/>
            <w:hideMark/>
          </w:tcPr>
          <w:p w14:paraId="2B4D6048" w14:textId="77777777" w:rsidR="0025493E" w:rsidRDefault="0025493E">
            <w:pPr>
              <w:rPr>
                <w:sz w:val="16"/>
                <w:szCs w:val="16"/>
              </w:rPr>
            </w:pPr>
            <w:r>
              <w:rPr>
                <w:sz w:val="16"/>
                <w:szCs w:val="16"/>
              </w:rPr>
              <w:t xml:space="preserve">4. CUSTO DE ADMINISTRAÇÃO = 10% </w:t>
            </w:r>
          </w:p>
        </w:tc>
      </w:tr>
      <w:tr w:rsidR="0025493E" w14:paraId="187F22D9" w14:textId="77777777" w:rsidTr="0025493E">
        <w:trPr>
          <w:trHeight w:val="225"/>
        </w:trPr>
        <w:tc>
          <w:tcPr>
            <w:tcW w:w="9662" w:type="dxa"/>
            <w:gridSpan w:val="15"/>
            <w:tcBorders>
              <w:top w:val="nil"/>
              <w:left w:val="single" w:sz="8" w:space="0" w:color="000000"/>
              <w:bottom w:val="nil"/>
              <w:right w:val="single" w:sz="8" w:space="0" w:color="000000"/>
            </w:tcBorders>
            <w:noWrap/>
            <w:vAlign w:val="center"/>
            <w:hideMark/>
          </w:tcPr>
          <w:p w14:paraId="325F990C" w14:textId="77777777" w:rsidR="0025493E" w:rsidRDefault="0025493E">
            <w:pPr>
              <w:rPr>
                <w:sz w:val="16"/>
                <w:szCs w:val="16"/>
              </w:rPr>
            </w:pPr>
            <w:r>
              <w:rPr>
                <w:sz w:val="16"/>
                <w:szCs w:val="16"/>
              </w:rPr>
              <w:t>5. NÃO foram incluídos os tributos IRPJ e CSLL, em cumprimento ao Acórdão nº 325/2007 – TCU – Plenário.</w:t>
            </w:r>
          </w:p>
        </w:tc>
      </w:tr>
    </w:tbl>
    <w:p w14:paraId="6068AF3A" w14:textId="0B679669" w:rsidR="0025493E" w:rsidRDefault="0025493E" w:rsidP="0025493E">
      <w:pPr>
        <w:spacing w:before="120" w:after="120"/>
        <w:ind w:left="1525" w:right="964" w:hanging="1525"/>
        <w:rPr>
          <w:rFonts w:eastAsia="Calibri" w:cs="Arial"/>
          <w:lang w:eastAsia="en-US"/>
        </w:rPr>
      </w:pPr>
      <w:r>
        <w:rPr>
          <w:noProof/>
        </w:rPr>
        <w:lastRenderedPageBreak/>
        <w:drawing>
          <wp:inline distT="0" distB="0" distL="0" distR="0" wp14:anchorId="38C20156" wp14:editId="15A238BE">
            <wp:extent cx="5941060" cy="3371215"/>
            <wp:effectExtent l="0" t="0" r="2540" b="635"/>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1060" cy="3371215"/>
                    </a:xfrm>
                    <a:prstGeom prst="rect">
                      <a:avLst/>
                    </a:prstGeom>
                    <a:noFill/>
                    <a:ln>
                      <a:noFill/>
                    </a:ln>
                  </pic:spPr>
                </pic:pic>
              </a:graphicData>
            </a:graphic>
          </wp:inline>
        </w:drawing>
      </w:r>
    </w:p>
    <w:p w14:paraId="2B174074" w14:textId="77777777" w:rsidR="0025493E" w:rsidRDefault="0025493E" w:rsidP="0025493E">
      <w:pPr>
        <w:spacing w:before="120" w:after="120"/>
        <w:ind w:left="1525" w:right="964" w:hanging="1525"/>
        <w:rPr>
          <w:b/>
          <w:bCs/>
          <w:sz w:val="28"/>
          <w:szCs w:val="28"/>
        </w:rPr>
      </w:pPr>
    </w:p>
    <w:p w14:paraId="361069B3" w14:textId="3238D809" w:rsidR="0025493E" w:rsidRDefault="0025493E" w:rsidP="0025493E">
      <w:pPr>
        <w:spacing w:before="120" w:after="120"/>
        <w:ind w:left="1525" w:right="964" w:hanging="1525"/>
        <w:rPr>
          <w:b/>
          <w:bCs/>
          <w:sz w:val="28"/>
          <w:szCs w:val="28"/>
        </w:rPr>
      </w:pPr>
    </w:p>
    <w:p w14:paraId="49C4A138" w14:textId="116D1863" w:rsidR="00A95379" w:rsidRDefault="00A95379" w:rsidP="0025493E">
      <w:pPr>
        <w:spacing w:before="120" w:after="120"/>
        <w:ind w:left="1525" w:right="964" w:hanging="1525"/>
        <w:rPr>
          <w:b/>
          <w:bCs/>
          <w:sz w:val="28"/>
          <w:szCs w:val="28"/>
        </w:rPr>
      </w:pPr>
    </w:p>
    <w:p w14:paraId="214D37DA" w14:textId="2A646E47" w:rsidR="00A95379" w:rsidRDefault="00A95379" w:rsidP="0025493E">
      <w:pPr>
        <w:spacing w:before="120" w:after="120"/>
        <w:ind w:left="1525" w:right="964" w:hanging="1525"/>
        <w:rPr>
          <w:b/>
          <w:bCs/>
          <w:sz w:val="28"/>
          <w:szCs w:val="28"/>
        </w:rPr>
      </w:pPr>
    </w:p>
    <w:p w14:paraId="69E76997" w14:textId="6DCAB0DA" w:rsidR="00A95379" w:rsidRDefault="00A95379" w:rsidP="0025493E">
      <w:pPr>
        <w:spacing w:before="120" w:after="120"/>
        <w:ind w:left="1525" w:right="964" w:hanging="1525"/>
        <w:rPr>
          <w:b/>
          <w:bCs/>
          <w:sz w:val="28"/>
          <w:szCs w:val="28"/>
        </w:rPr>
      </w:pPr>
    </w:p>
    <w:p w14:paraId="13EF83B9" w14:textId="669D12AB" w:rsidR="00A95379" w:rsidRDefault="00A95379" w:rsidP="0025493E">
      <w:pPr>
        <w:spacing w:before="120" w:after="120"/>
        <w:ind w:left="1525" w:right="964" w:hanging="1525"/>
        <w:rPr>
          <w:b/>
          <w:bCs/>
          <w:sz w:val="28"/>
          <w:szCs w:val="28"/>
        </w:rPr>
      </w:pPr>
    </w:p>
    <w:p w14:paraId="32E20862" w14:textId="24685E69" w:rsidR="00A95379" w:rsidRDefault="00A95379" w:rsidP="0025493E">
      <w:pPr>
        <w:spacing w:before="120" w:after="120"/>
        <w:ind w:left="1525" w:right="964" w:hanging="1525"/>
        <w:rPr>
          <w:b/>
          <w:bCs/>
          <w:sz w:val="28"/>
          <w:szCs w:val="28"/>
        </w:rPr>
      </w:pPr>
    </w:p>
    <w:p w14:paraId="52FAAE92" w14:textId="7607FB5D" w:rsidR="00A95379" w:rsidRDefault="00A95379" w:rsidP="0025493E">
      <w:pPr>
        <w:spacing w:before="120" w:after="120"/>
        <w:ind w:left="1525" w:right="964" w:hanging="1525"/>
        <w:rPr>
          <w:b/>
          <w:bCs/>
          <w:sz w:val="28"/>
          <w:szCs w:val="28"/>
        </w:rPr>
      </w:pPr>
    </w:p>
    <w:p w14:paraId="2B43274E" w14:textId="4A47B360" w:rsidR="00A95379" w:rsidRDefault="00A95379" w:rsidP="0025493E">
      <w:pPr>
        <w:spacing w:before="120" w:after="120"/>
        <w:ind w:left="1525" w:right="964" w:hanging="1525"/>
        <w:rPr>
          <w:b/>
          <w:bCs/>
          <w:sz w:val="28"/>
          <w:szCs w:val="28"/>
        </w:rPr>
      </w:pPr>
    </w:p>
    <w:p w14:paraId="3BB95420" w14:textId="4FDD18D4" w:rsidR="00A95379" w:rsidRDefault="00A95379" w:rsidP="0025493E">
      <w:pPr>
        <w:spacing w:before="120" w:after="120"/>
        <w:ind w:left="1525" w:right="964" w:hanging="1525"/>
        <w:rPr>
          <w:b/>
          <w:bCs/>
          <w:sz w:val="28"/>
          <w:szCs w:val="28"/>
        </w:rPr>
      </w:pPr>
    </w:p>
    <w:p w14:paraId="700E689C" w14:textId="73D02294" w:rsidR="00A95379" w:rsidRDefault="00A95379" w:rsidP="0025493E">
      <w:pPr>
        <w:spacing w:before="120" w:after="120"/>
        <w:ind w:left="1525" w:right="964" w:hanging="1525"/>
        <w:rPr>
          <w:b/>
          <w:bCs/>
          <w:sz w:val="28"/>
          <w:szCs w:val="28"/>
        </w:rPr>
      </w:pPr>
    </w:p>
    <w:p w14:paraId="12CB75FD" w14:textId="227A25E1" w:rsidR="00A95379" w:rsidRDefault="00A95379" w:rsidP="0025493E">
      <w:pPr>
        <w:spacing w:before="120" w:after="120"/>
        <w:ind w:left="1525" w:right="964" w:hanging="1525"/>
        <w:rPr>
          <w:b/>
          <w:bCs/>
          <w:sz w:val="28"/>
          <w:szCs w:val="28"/>
        </w:rPr>
      </w:pPr>
    </w:p>
    <w:p w14:paraId="430C00B4" w14:textId="3E83DCAC" w:rsidR="00A95379" w:rsidRDefault="00A95379" w:rsidP="0025493E">
      <w:pPr>
        <w:spacing w:before="120" w:after="120"/>
        <w:ind w:left="1525" w:right="964" w:hanging="1525"/>
        <w:rPr>
          <w:b/>
          <w:bCs/>
          <w:sz w:val="28"/>
          <w:szCs w:val="28"/>
        </w:rPr>
      </w:pPr>
    </w:p>
    <w:p w14:paraId="63B57FCF" w14:textId="44F5136C" w:rsidR="00A95379" w:rsidRDefault="00A95379" w:rsidP="0025493E">
      <w:pPr>
        <w:spacing w:before="120" w:after="120"/>
        <w:ind w:left="1525" w:right="964" w:hanging="1525"/>
        <w:rPr>
          <w:b/>
          <w:bCs/>
          <w:sz w:val="28"/>
          <w:szCs w:val="28"/>
        </w:rPr>
      </w:pPr>
    </w:p>
    <w:p w14:paraId="08F6ED4E" w14:textId="03FA7F5D" w:rsidR="00A95379" w:rsidRDefault="00A95379" w:rsidP="0025493E">
      <w:pPr>
        <w:spacing w:before="120" w:after="120"/>
        <w:ind w:left="1525" w:right="964" w:hanging="1525"/>
        <w:rPr>
          <w:b/>
          <w:bCs/>
          <w:sz w:val="28"/>
          <w:szCs w:val="28"/>
        </w:rPr>
      </w:pPr>
    </w:p>
    <w:p w14:paraId="3BF4C4D6" w14:textId="38302C78" w:rsidR="00A95379" w:rsidRDefault="00A95379" w:rsidP="0025493E">
      <w:pPr>
        <w:spacing w:before="120" w:after="120"/>
        <w:ind w:left="1525" w:right="964" w:hanging="1525"/>
        <w:rPr>
          <w:b/>
          <w:bCs/>
          <w:sz w:val="28"/>
          <w:szCs w:val="28"/>
        </w:rPr>
      </w:pPr>
    </w:p>
    <w:p w14:paraId="2B26D28F" w14:textId="0B687F0F" w:rsidR="00A95379" w:rsidRDefault="00A95379" w:rsidP="0025493E">
      <w:pPr>
        <w:spacing w:before="120" w:after="120"/>
        <w:ind w:left="1525" w:right="964" w:hanging="1525"/>
        <w:rPr>
          <w:b/>
          <w:bCs/>
          <w:sz w:val="28"/>
          <w:szCs w:val="28"/>
        </w:rPr>
      </w:pPr>
    </w:p>
    <w:p w14:paraId="42DF2463" w14:textId="0583BDD0" w:rsidR="00A95379" w:rsidRDefault="00A95379" w:rsidP="0025493E">
      <w:pPr>
        <w:spacing w:before="120" w:after="120"/>
        <w:ind w:left="1525" w:right="964" w:hanging="1525"/>
        <w:rPr>
          <w:b/>
          <w:bCs/>
          <w:sz w:val="28"/>
          <w:szCs w:val="28"/>
        </w:rPr>
      </w:pPr>
    </w:p>
    <w:p w14:paraId="2A1591DB" w14:textId="1889485E" w:rsidR="00A95379" w:rsidRDefault="00A95379" w:rsidP="0025493E">
      <w:pPr>
        <w:spacing w:before="120" w:after="120"/>
        <w:ind w:left="1525" w:right="964" w:hanging="1525"/>
        <w:rPr>
          <w:b/>
          <w:bCs/>
          <w:sz w:val="28"/>
          <w:szCs w:val="28"/>
        </w:rPr>
      </w:pPr>
    </w:p>
    <w:p w14:paraId="65A9EE66" w14:textId="4DE8F6CB" w:rsidR="00A95379" w:rsidRDefault="00A95379" w:rsidP="0025493E">
      <w:pPr>
        <w:spacing w:before="120" w:after="120"/>
        <w:ind w:left="1525" w:right="964" w:hanging="1525"/>
        <w:rPr>
          <w:noProof/>
        </w:rPr>
      </w:pPr>
      <w:r>
        <w:rPr>
          <w:noProof/>
        </w:rPr>
        <w:lastRenderedPageBreak/>
        <w:drawing>
          <wp:inline distT="0" distB="0" distL="0" distR="0" wp14:anchorId="00329A34" wp14:editId="0412076B">
            <wp:extent cx="5941060" cy="7325995"/>
            <wp:effectExtent l="0" t="0" r="2540" b="8255"/>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1060" cy="7325995"/>
                    </a:xfrm>
                    <a:prstGeom prst="rect">
                      <a:avLst/>
                    </a:prstGeom>
                    <a:noFill/>
                    <a:ln>
                      <a:noFill/>
                    </a:ln>
                  </pic:spPr>
                </pic:pic>
              </a:graphicData>
            </a:graphic>
          </wp:inline>
        </w:drawing>
      </w:r>
    </w:p>
    <w:p w14:paraId="7D5096EC" w14:textId="067F69B6" w:rsidR="00A95379" w:rsidRDefault="00A95379" w:rsidP="00A95379">
      <w:pPr>
        <w:tabs>
          <w:tab w:val="left" w:pos="3825"/>
        </w:tabs>
        <w:rPr>
          <w:sz w:val="28"/>
          <w:szCs w:val="28"/>
        </w:rPr>
      </w:pPr>
      <w:r>
        <w:rPr>
          <w:sz w:val="28"/>
          <w:szCs w:val="28"/>
        </w:rPr>
        <w:tab/>
      </w:r>
    </w:p>
    <w:p w14:paraId="610717D9" w14:textId="682ACA87" w:rsidR="00A95379" w:rsidRDefault="00A95379" w:rsidP="00A95379">
      <w:pPr>
        <w:tabs>
          <w:tab w:val="left" w:pos="3825"/>
        </w:tabs>
        <w:rPr>
          <w:sz w:val="28"/>
          <w:szCs w:val="28"/>
        </w:rPr>
      </w:pPr>
    </w:p>
    <w:p w14:paraId="4CA8900F" w14:textId="79AB6251" w:rsidR="00A95379" w:rsidRDefault="00A95379" w:rsidP="00A95379">
      <w:pPr>
        <w:tabs>
          <w:tab w:val="left" w:pos="3825"/>
        </w:tabs>
        <w:rPr>
          <w:sz w:val="28"/>
          <w:szCs w:val="28"/>
        </w:rPr>
      </w:pPr>
    </w:p>
    <w:p w14:paraId="3EE7B995" w14:textId="5AC76238" w:rsidR="00A95379" w:rsidRDefault="00A95379" w:rsidP="00A95379">
      <w:pPr>
        <w:tabs>
          <w:tab w:val="left" w:pos="3825"/>
        </w:tabs>
        <w:rPr>
          <w:sz w:val="28"/>
          <w:szCs w:val="28"/>
        </w:rPr>
      </w:pPr>
    </w:p>
    <w:p w14:paraId="2E0FD70F" w14:textId="30BA36B0" w:rsidR="00A95379" w:rsidRDefault="00A95379" w:rsidP="00A95379">
      <w:pPr>
        <w:tabs>
          <w:tab w:val="left" w:pos="3825"/>
        </w:tabs>
        <w:rPr>
          <w:sz w:val="28"/>
          <w:szCs w:val="28"/>
        </w:rPr>
      </w:pPr>
    </w:p>
    <w:p w14:paraId="72D0C86A" w14:textId="4EA5797A" w:rsidR="00A95379" w:rsidRDefault="00A95379" w:rsidP="00A95379">
      <w:pPr>
        <w:tabs>
          <w:tab w:val="left" w:pos="3825"/>
        </w:tabs>
        <w:rPr>
          <w:sz w:val="28"/>
          <w:szCs w:val="28"/>
        </w:rPr>
      </w:pPr>
    </w:p>
    <w:p w14:paraId="3D32179C" w14:textId="45C090CA" w:rsidR="00A95379" w:rsidRDefault="00A95379" w:rsidP="00A95379">
      <w:pPr>
        <w:tabs>
          <w:tab w:val="left" w:pos="3825"/>
        </w:tabs>
        <w:rPr>
          <w:sz w:val="28"/>
          <w:szCs w:val="28"/>
        </w:rPr>
      </w:pPr>
    </w:p>
    <w:tbl>
      <w:tblPr>
        <w:tblW w:w="9982" w:type="dxa"/>
        <w:jc w:val="center"/>
        <w:tblCellMar>
          <w:left w:w="70" w:type="dxa"/>
          <w:right w:w="70" w:type="dxa"/>
        </w:tblCellMar>
        <w:tblLook w:val="04A0" w:firstRow="1" w:lastRow="0" w:firstColumn="1" w:lastColumn="0" w:noHBand="0" w:noVBand="1"/>
      </w:tblPr>
      <w:tblGrid>
        <w:gridCol w:w="786"/>
        <w:gridCol w:w="947"/>
        <w:gridCol w:w="1987"/>
        <w:gridCol w:w="995"/>
        <w:gridCol w:w="602"/>
        <w:gridCol w:w="1125"/>
        <w:gridCol w:w="1028"/>
        <w:gridCol w:w="1172"/>
        <w:gridCol w:w="1340"/>
      </w:tblGrid>
      <w:tr w:rsidR="00A95379" w14:paraId="27011367" w14:textId="77777777" w:rsidTr="00A95379">
        <w:trPr>
          <w:trHeight w:val="199"/>
          <w:jc w:val="center"/>
        </w:trPr>
        <w:tc>
          <w:tcPr>
            <w:tcW w:w="8642" w:type="dxa"/>
            <w:gridSpan w:val="8"/>
            <w:vMerge w:val="restart"/>
            <w:tcBorders>
              <w:top w:val="single" w:sz="4" w:space="0" w:color="000000"/>
              <w:left w:val="single" w:sz="4" w:space="0" w:color="000000"/>
              <w:bottom w:val="double" w:sz="6" w:space="0" w:color="000000"/>
              <w:right w:val="single" w:sz="8" w:space="0" w:color="000000"/>
            </w:tcBorders>
            <w:shd w:val="clear" w:color="auto" w:fill="C0C0C0"/>
            <w:noWrap/>
            <w:vAlign w:val="center"/>
            <w:hideMark/>
          </w:tcPr>
          <w:p w14:paraId="40D4989E" w14:textId="77777777" w:rsidR="00A95379" w:rsidRDefault="00A95379" w:rsidP="000D445C">
            <w:pPr>
              <w:jc w:val="center"/>
              <w:rPr>
                <w:b/>
                <w:bCs/>
                <w:sz w:val="28"/>
                <w:szCs w:val="28"/>
              </w:rPr>
            </w:pPr>
            <w:r>
              <w:rPr>
                <w:b/>
                <w:bCs/>
                <w:sz w:val="28"/>
                <w:szCs w:val="28"/>
              </w:rPr>
              <w:lastRenderedPageBreak/>
              <w:t xml:space="preserve">DESPESAS GERAIS </w:t>
            </w:r>
          </w:p>
        </w:tc>
        <w:tc>
          <w:tcPr>
            <w:tcW w:w="1340" w:type="dxa"/>
            <w:tcBorders>
              <w:top w:val="single" w:sz="4" w:space="0" w:color="000000"/>
              <w:left w:val="nil"/>
              <w:bottom w:val="nil"/>
              <w:right w:val="single" w:sz="4" w:space="0" w:color="000000"/>
            </w:tcBorders>
            <w:shd w:val="clear" w:color="auto" w:fill="C0C0C0"/>
            <w:noWrap/>
            <w:hideMark/>
          </w:tcPr>
          <w:p w14:paraId="36EFC263" w14:textId="77777777" w:rsidR="00A95379" w:rsidRDefault="00A95379" w:rsidP="000D445C">
            <w:pPr>
              <w:rPr>
                <w:sz w:val="16"/>
                <w:szCs w:val="16"/>
              </w:rPr>
            </w:pPr>
            <w:r>
              <w:rPr>
                <w:sz w:val="16"/>
                <w:szCs w:val="16"/>
              </w:rPr>
              <w:t>CODIGO:</w:t>
            </w:r>
          </w:p>
        </w:tc>
      </w:tr>
      <w:tr w:rsidR="00A95379" w14:paraId="44845025" w14:textId="77777777" w:rsidTr="00A95379">
        <w:trPr>
          <w:trHeight w:val="402"/>
          <w:jc w:val="center"/>
        </w:trPr>
        <w:tc>
          <w:tcPr>
            <w:tcW w:w="0" w:type="auto"/>
            <w:gridSpan w:val="8"/>
            <w:vMerge/>
            <w:tcBorders>
              <w:top w:val="single" w:sz="4" w:space="0" w:color="000000"/>
              <w:left w:val="single" w:sz="4" w:space="0" w:color="000000"/>
              <w:bottom w:val="double" w:sz="6" w:space="0" w:color="000000"/>
              <w:right w:val="single" w:sz="8" w:space="0" w:color="000000"/>
            </w:tcBorders>
            <w:vAlign w:val="center"/>
            <w:hideMark/>
          </w:tcPr>
          <w:p w14:paraId="6F521C2C" w14:textId="77777777" w:rsidR="00A95379" w:rsidRDefault="00A95379" w:rsidP="000D445C">
            <w:pPr>
              <w:rPr>
                <w:rFonts w:cs="Arial"/>
                <w:b/>
                <w:bCs/>
                <w:sz w:val="28"/>
                <w:szCs w:val="28"/>
              </w:rPr>
            </w:pPr>
          </w:p>
        </w:tc>
        <w:tc>
          <w:tcPr>
            <w:tcW w:w="1340" w:type="dxa"/>
            <w:tcBorders>
              <w:top w:val="nil"/>
              <w:left w:val="nil"/>
              <w:bottom w:val="double" w:sz="6" w:space="0" w:color="000000"/>
              <w:right w:val="single" w:sz="4" w:space="0" w:color="000000"/>
            </w:tcBorders>
            <w:shd w:val="clear" w:color="auto" w:fill="C0C0C0"/>
            <w:noWrap/>
            <w:vAlign w:val="center"/>
            <w:hideMark/>
          </w:tcPr>
          <w:p w14:paraId="3C0FC84F" w14:textId="77777777" w:rsidR="00A95379" w:rsidRDefault="00A95379" w:rsidP="000D445C">
            <w:pPr>
              <w:jc w:val="center"/>
              <w:rPr>
                <w:b/>
                <w:bCs/>
                <w:sz w:val="28"/>
                <w:szCs w:val="28"/>
              </w:rPr>
            </w:pPr>
            <w:r>
              <w:rPr>
                <w:b/>
                <w:bCs/>
                <w:sz w:val="28"/>
                <w:szCs w:val="28"/>
              </w:rPr>
              <w:t>PFS-III</w:t>
            </w:r>
          </w:p>
        </w:tc>
      </w:tr>
      <w:tr w:rsidR="00A95379" w14:paraId="055059DD" w14:textId="77777777" w:rsidTr="00A95379">
        <w:trPr>
          <w:trHeight w:val="252"/>
          <w:jc w:val="center"/>
        </w:trPr>
        <w:tc>
          <w:tcPr>
            <w:tcW w:w="3720" w:type="dxa"/>
            <w:gridSpan w:val="3"/>
            <w:tcBorders>
              <w:top w:val="double" w:sz="6" w:space="0" w:color="000000"/>
              <w:left w:val="single" w:sz="4" w:space="0" w:color="000000"/>
              <w:bottom w:val="nil"/>
              <w:right w:val="nil"/>
            </w:tcBorders>
            <w:noWrap/>
            <w:hideMark/>
          </w:tcPr>
          <w:p w14:paraId="2303864B" w14:textId="77777777" w:rsidR="00A95379" w:rsidRDefault="00A95379" w:rsidP="000D445C">
            <w:pPr>
              <w:rPr>
                <w:b/>
                <w:bCs/>
                <w:sz w:val="14"/>
                <w:szCs w:val="14"/>
              </w:rPr>
            </w:pPr>
            <w:r>
              <w:rPr>
                <w:b/>
                <w:bCs/>
                <w:sz w:val="14"/>
                <w:szCs w:val="14"/>
              </w:rPr>
              <w:t>NOME DA CONSULTORA:</w:t>
            </w:r>
          </w:p>
        </w:tc>
        <w:tc>
          <w:tcPr>
            <w:tcW w:w="995" w:type="dxa"/>
            <w:noWrap/>
            <w:hideMark/>
          </w:tcPr>
          <w:p w14:paraId="59439F78" w14:textId="77777777" w:rsidR="00A95379" w:rsidRDefault="00A95379" w:rsidP="000D445C">
            <w:pPr>
              <w:rPr>
                <w:sz w:val="14"/>
                <w:szCs w:val="14"/>
              </w:rPr>
            </w:pPr>
            <w:r>
              <w:rPr>
                <w:sz w:val="14"/>
                <w:szCs w:val="14"/>
              </w:rPr>
              <w:t> </w:t>
            </w:r>
          </w:p>
        </w:tc>
        <w:tc>
          <w:tcPr>
            <w:tcW w:w="602" w:type="dxa"/>
            <w:noWrap/>
            <w:hideMark/>
          </w:tcPr>
          <w:p w14:paraId="1249AF97" w14:textId="77777777" w:rsidR="00A95379" w:rsidRDefault="00A95379" w:rsidP="000D445C">
            <w:pPr>
              <w:rPr>
                <w:sz w:val="14"/>
                <w:szCs w:val="14"/>
              </w:rPr>
            </w:pPr>
            <w:r>
              <w:rPr>
                <w:sz w:val="14"/>
                <w:szCs w:val="14"/>
              </w:rPr>
              <w:t> </w:t>
            </w:r>
          </w:p>
        </w:tc>
        <w:tc>
          <w:tcPr>
            <w:tcW w:w="1125" w:type="dxa"/>
            <w:noWrap/>
            <w:hideMark/>
          </w:tcPr>
          <w:p w14:paraId="2FE1E409" w14:textId="77777777" w:rsidR="00A95379" w:rsidRDefault="00A95379" w:rsidP="000D445C">
            <w:pPr>
              <w:rPr>
                <w:sz w:val="14"/>
                <w:szCs w:val="14"/>
              </w:rPr>
            </w:pPr>
            <w:r>
              <w:rPr>
                <w:sz w:val="14"/>
                <w:szCs w:val="14"/>
              </w:rPr>
              <w:t> </w:t>
            </w:r>
          </w:p>
        </w:tc>
        <w:tc>
          <w:tcPr>
            <w:tcW w:w="1028" w:type="dxa"/>
            <w:noWrap/>
            <w:hideMark/>
          </w:tcPr>
          <w:p w14:paraId="07F5FF3F" w14:textId="77777777" w:rsidR="00A95379" w:rsidRDefault="00A95379" w:rsidP="000D445C">
            <w:pPr>
              <w:jc w:val="right"/>
              <w:rPr>
                <w:sz w:val="16"/>
                <w:szCs w:val="16"/>
              </w:rPr>
            </w:pPr>
            <w:r>
              <w:rPr>
                <w:sz w:val="16"/>
                <w:szCs w:val="16"/>
              </w:rPr>
              <w:t> </w:t>
            </w:r>
          </w:p>
        </w:tc>
        <w:tc>
          <w:tcPr>
            <w:tcW w:w="1172" w:type="dxa"/>
            <w:noWrap/>
            <w:hideMark/>
          </w:tcPr>
          <w:p w14:paraId="034DBC6D" w14:textId="77777777" w:rsidR="00A95379" w:rsidRDefault="00A95379" w:rsidP="000D445C">
            <w:pPr>
              <w:rPr>
                <w:sz w:val="14"/>
                <w:szCs w:val="14"/>
              </w:rPr>
            </w:pPr>
            <w:r>
              <w:rPr>
                <w:sz w:val="14"/>
                <w:szCs w:val="14"/>
              </w:rPr>
              <w:t> </w:t>
            </w:r>
          </w:p>
        </w:tc>
        <w:tc>
          <w:tcPr>
            <w:tcW w:w="1340" w:type="dxa"/>
            <w:tcBorders>
              <w:top w:val="nil"/>
              <w:left w:val="nil"/>
              <w:bottom w:val="nil"/>
              <w:right w:val="single" w:sz="4" w:space="0" w:color="000000"/>
            </w:tcBorders>
            <w:noWrap/>
            <w:hideMark/>
          </w:tcPr>
          <w:p w14:paraId="58425F56" w14:textId="77777777" w:rsidR="00A95379" w:rsidRDefault="00A95379" w:rsidP="000D445C">
            <w:pPr>
              <w:rPr>
                <w:sz w:val="14"/>
                <w:szCs w:val="14"/>
              </w:rPr>
            </w:pPr>
            <w:r>
              <w:rPr>
                <w:sz w:val="14"/>
                <w:szCs w:val="14"/>
              </w:rPr>
              <w:t> </w:t>
            </w:r>
          </w:p>
        </w:tc>
      </w:tr>
      <w:tr w:rsidR="00A95379" w14:paraId="74751241" w14:textId="77777777" w:rsidTr="00A95379">
        <w:trPr>
          <w:trHeight w:val="252"/>
          <w:jc w:val="center"/>
        </w:trPr>
        <w:tc>
          <w:tcPr>
            <w:tcW w:w="786" w:type="dxa"/>
            <w:tcBorders>
              <w:top w:val="nil"/>
              <w:left w:val="single" w:sz="4" w:space="0" w:color="000000"/>
              <w:bottom w:val="single" w:sz="4" w:space="0" w:color="000000"/>
              <w:right w:val="nil"/>
            </w:tcBorders>
            <w:noWrap/>
            <w:hideMark/>
          </w:tcPr>
          <w:p w14:paraId="769421D0" w14:textId="77777777" w:rsidR="00A95379" w:rsidRDefault="00A95379" w:rsidP="000D445C">
            <w:pPr>
              <w:rPr>
                <w:sz w:val="14"/>
                <w:szCs w:val="14"/>
              </w:rPr>
            </w:pPr>
            <w:r>
              <w:rPr>
                <w:sz w:val="14"/>
                <w:szCs w:val="14"/>
              </w:rPr>
              <w:t> </w:t>
            </w:r>
          </w:p>
        </w:tc>
        <w:tc>
          <w:tcPr>
            <w:tcW w:w="947" w:type="dxa"/>
            <w:tcBorders>
              <w:top w:val="nil"/>
              <w:left w:val="nil"/>
              <w:bottom w:val="single" w:sz="4" w:space="0" w:color="000000"/>
              <w:right w:val="nil"/>
            </w:tcBorders>
            <w:noWrap/>
            <w:hideMark/>
          </w:tcPr>
          <w:p w14:paraId="2BE2210C" w14:textId="77777777" w:rsidR="00A95379" w:rsidRDefault="00A95379" w:rsidP="000D445C">
            <w:pPr>
              <w:rPr>
                <w:sz w:val="14"/>
                <w:szCs w:val="14"/>
              </w:rPr>
            </w:pPr>
            <w:r>
              <w:rPr>
                <w:sz w:val="14"/>
                <w:szCs w:val="14"/>
              </w:rPr>
              <w:t> </w:t>
            </w:r>
          </w:p>
        </w:tc>
        <w:tc>
          <w:tcPr>
            <w:tcW w:w="1987" w:type="dxa"/>
            <w:tcBorders>
              <w:top w:val="nil"/>
              <w:left w:val="nil"/>
              <w:bottom w:val="single" w:sz="4" w:space="0" w:color="000000"/>
              <w:right w:val="nil"/>
            </w:tcBorders>
            <w:noWrap/>
            <w:hideMark/>
          </w:tcPr>
          <w:p w14:paraId="1D1AA633" w14:textId="77777777" w:rsidR="00A95379" w:rsidRDefault="00A95379" w:rsidP="000D445C">
            <w:pPr>
              <w:rPr>
                <w:sz w:val="14"/>
                <w:szCs w:val="14"/>
              </w:rPr>
            </w:pPr>
            <w:r>
              <w:rPr>
                <w:sz w:val="14"/>
                <w:szCs w:val="14"/>
              </w:rPr>
              <w:t> </w:t>
            </w:r>
          </w:p>
        </w:tc>
        <w:tc>
          <w:tcPr>
            <w:tcW w:w="995" w:type="dxa"/>
            <w:tcBorders>
              <w:top w:val="nil"/>
              <w:left w:val="nil"/>
              <w:bottom w:val="single" w:sz="4" w:space="0" w:color="000000"/>
              <w:right w:val="nil"/>
            </w:tcBorders>
            <w:noWrap/>
            <w:hideMark/>
          </w:tcPr>
          <w:p w14:paraId="2266A807" w14:textId="77777777" w:rsidR="00A95379" w:rsidRDefault="00A95379" w:rsidP="000D445C">
            <w:pPr>
              <w:rPr>
                <w:sz w:val="14"/>
                <w:szCs w:val="14"/>
              </w:rPr>
            </w:pPr>
            <w:r>
              <w:rPr>
                <w:sz w:val="14"/>
                <w:szCs w:val="14"/>
              </w:rPr>
              <w:t> </w:t>
            </w:r>
          </w:p>
        </w:tc>
        <w:tc>
          <w:tcPr>
            <w:tcW w:w="602" w:type="dxa"/>
            <w:tcBorders>
              <w:top w:val="nil"/>
              <w:left w:val="nil"/>
              <w:bottom w:val="single" w:sz="4" w:space="0" w:color="000000"/>
              <w:right w:val="nil"/>
            </w:tcBorders>
            <w:noWrap/>
            <w:hideMark/>
          </w:tcPr>
          <w:p w14:paraId="5748E28B" w14:textId="77777777" w:rsidR="00A95379" w:rsidRDefault="00A95379" w:rsidP="000D445C">
            <w:pPr>
              <w:rPr>
                <w:sz w:val="14"/>
                <w:szCs w:val="14"/>
              </w:rPr>
            </w:pPr>
            <w:r>
              <w:rPr>
                <w:sz w:val="14"/>
                <w:szCs w:val="14"/>
              </w:rPr>
              <w:t> </w:t>
            </w:r>
          </w:p>
        </w:tc>
        <w:tc>
          <w:tcPr>
            <w:tcW w:w="1125" w:type="dxa"/>
            <w:tcBorders>
              <w:top w:val="nil"/>
              <w:left w:val="nil"/>
              <w:bottom w:val="single" w:sz="4" w:space="0" w:color="000000"/>
              <w:right w:val="nil"/>
            </w:tcBorders>
            <w:noWrap/>
            <w:hideMark/>
          </w:tcPr>
          <w:p w14:paraId="2227CBB6" w14:textId="77777777" w:rsidR="00A95379" w:rsidRDefault="00A95379" w:rsidP="000D445C">
            <w:pPr>
              <w:rPr>
                <w:sz w:val="14"/>
                <w:szCs w:val="14"/>
              </w:rPr>
            </w:pPr>
            <w:r>
              <w:rPr>
                <w:sz w:val="14"/>
                <w:szCs w:val="14"/>
              </w:rPr>
              <w:t> </w:t>
            </w:r>
          </w:p>
        </w:tc>
        <w:tc>
          <w:tcPr>
            <w:tcW w:w="1028" w:type="dxa"/>
            <w:tcBorders>
              <w:top w:val="nil"/>
              <w:left w:val="nil"/>
              <w:bottom w:val="single" w:sz="4" w:space="0" w:color="000000"/>
              <w:right w:val="nil"/>
            </w:tcBorders>
            <w:noWrap/>
            <w:hideMark/>
          </w:tcPr>
          <w:p w14:paraId="6BBEB718" w14:textId="77777777" w:rsidR="00A95379" w:rsidRDefault="00A95379" w:rsidP="000D445C">
            <w:pPr>
              <w:jc w:val="right"/>
              <w:rPr>
                <w:sz w:val="16"/>
                <w:szCs w:val="16"/>
              </w:rPr>
            </w:pPr>
            <w:r>
              <w:rPr>
                <w:sz w:val="16"/>
                <w:szCs w:val="16"/>
              </w:rPr>
              <w:t> </w:t>
            </w:r>
          </w:p>
        </w:tc>
        <w:tc>
          <w:tcPr>
            <w:tcW w:w="1172" w:type="dxa"/>
            <w:tcBorders>
              <w:top w:val="nil"/>
              <w:left w:val="nil"/>
              <w:bottom w:val="single" w:sz="4" w:space="0" w:color="000000"/>
              <w:right w:val="nil"/>
            </w:tcBorders>
            <w:noWrap/>
            <w:hideMark/>
          </w:tcPr>
          <w:p w14:paraId="0E82F37B" w14:textId="77777777" w:rsidR="00A95379" w:rsidRDefault="00A95379" w:rsidP="000D445C">
            <w:pPr>
              <w:rPr>
                <w:sz w:val="14"/>
                <w:szCs w:val="14"/>
              </w:rPr>
            </w:pPr>
            <w:r>
              <w:rPr>
                <w:sz w:val="14"/>
                <w:szCs w:val="14"/>
              </w:rPr>
              <w:t> </w:t>
            </w:r>
          </w:p>
        </w:tc>
        <w:tc>
          <w:tcPr>
            <w:tcW w:w="1340" w:type="dxa"/>
            <w:tcBorders>
              <w:top w:val="nil"/>
              <w:left w:val="nil"/>
              <w:bottom w:val="single" w:sz="4" w:space="0" w:color="000000"/>
              <w:right w:val="single" w:sz="4" w:space="0" w:color="000000"/>
            </w:tcBorders>
            <w:noWrap/>
            <w:hideMark/>
          </w:tcPr>
          <w:p w14:paraId="50C36E8E" w14:textId="77777777" w:rsidR="00A95379" w:rsidRDefault="00A95379" w:rsidP="000D445C">
            <w:pPr>
              <w:rPr>
                <w:sz w:val="14"/>
                <w:szCs w:val="14"/>
              </w:rPr>
            </w:pPr>
            <w:r>
              <w:rPr>
                <w:sz w:val="14"/>
                <w:szCs w:val="14"/>
              </w:rPr>
              <w:t> </w:t>
            </w:r>
          </w:p>
        </w:tc>
      </w:tr>
      <w:tr w:rsidR="00A95379" w14:paraId="0A740D06" w14:textId="77777777" w:rsidTr="00A95379">
        <w:trPr>
          <w:trHeight w:val="252"/>
          <w:jc w:val="center"/>
        </w:trPr>
        <w:tc>
          <w:tcPr>
            <w:tcW w:w="1733" w:type="dxa"/>
            <w:gridSpan w:val="2"/>
            <w:tcBorders>
              <w:top w:val="single" w:sz="4" w:space="0" w:color="000000"/>
              <w:left w:val="single" w:sz="4" w:space="0" w:color="000000"/>
              <w:bottom w:val="nil"/>
              <w:right w:val="nil"/>
            </w:tcBorders>
            <w:noWrap/>
            <w:hideMark/>
          </w:tcPr>
          <w:p w14:paraId="4A4A2B31" w14:textId="77777777" w:rsidR="00A95379" w:rsidRDefault="00A95379" w:rsidP="000D445C">
            <w:pPr>
              <w:rPr>
                <w:b/>
                <w:bCs/>
                <w:sz w:val="14"/>
                <w:szCs w:val="14"/>
              </w:rPr>
            </w:pPr>
            <w:r>
              <w:rPr>
                <w:b/>
                <w:bCs/>
                <w:sz w:val="14"/>
                <w:szCs w:val="14"/>
              </w:rPr>
              <w:t>PROJETO PÚBLICO(S):</w:t>
            </w:r>
          </w:p>
        </w:tc>
        <w:tc>
          <w:tcPr>
            <w:tcW w:w="1987" w:type="dxa"/>
            <w:tcBorders>
              <w:top w:val="nil"/>
              <w:left w:val="nil"/>
              <w:bottom w:val="nil"/>
              <w:right w:val="single" w:sz="4" w:space="0" w:color="000000"/>
            </w:tcBorders>
            <w:noWrap/>
            <w:hideMark/>
          </w:tcPr>
          <w:p w14:paraId="1A67E014" w14:textId="77777777" w:rsidR="00A95379" w:rsidRDefault="00A95379" w:rsidP="000D445C">
            <w:pPr>
              <w:rPr>
                <w:sz w:val="14"/>
                <w:szCs w:val="14"/>
              </w:rPr>
            </w:pPr>
            <w:r>
              <w:rPr>
                <w:sz w:val="14"/>
                <w:szCs w:val="14"/>
              </w:rPr>
              <w:t> </w:t>
            </w:r>
          </w:p>
        </w:tc>
        <w:tc>
          <w:tcPr>
            <w:tcW w:w="995" w:type="dxa"/>
            <w:noWrap/>
            <w:hideMark/>
          </w:tcPr>
          <w:p w14:paraId="1E0C1A9C" w14:textId="77777777" w:rsidR="00A95379" w:rsidRDefault="00A95379" w:rsidP="000D445C">
            <w:pPr>
              <w:rPr>
                <w:sz w:val="14"/>
                <w:szCs w:val="14"/>
              </w:rPr>
            </w:pPr>
            <w:r>
              <w:rPr>
                <w:sz w:val="14"/>
                <w:szCs w:val="14"/>
              </w:rPr>
              <w:t>OBJETO:</w:t>
            </w:r>
          </w:p>
        </w:tc>
        <w:tc>
          <w:tcPr>
            <w:tcW w:w="602" w:type="dxa"/>
            <w:noWrap/>
            <w:hideMark/>
          </w:tcPr>
          <w:p w14:paraId="5165A71E" w14:textId="77777777" w:rsidR="00A95379" w:rsidRDefault="00A95379" w:rsidP="000D445C">
            <w:pPr>
              <w:rPr>
                <w:sz w:val="14"/>
                <w:szCs w:val="14"/>
              </w:rPr>
            </w:pPr>
          </w:p>
        </w:tc>
        <w:tc>
          <w:tcPr>
            <w:tcW w:w="1125" w:type="dxa"/>
            <w:noWrap/>
            <w:hideMark/>
          </w:tcPr>
          <w:p w14:paraId="43C8F893" w14:textId="77777777" w:rsidR="00A95379" w:rsidRDefault="00A95379" w:rsidP="000D445C">
            <w:pPr>
              <w:rPr>
                <w:rFonts w:ascii="Calibri" w:hAnsi="Calibri" w:cs="Times New Roman"/>
                <w:szCs w:val="20"/>
              </w:rPr>
            </w:pPr>
          </w:p>
        </w:tc>
        <w:tc>
          <w:tcPr>
            <w:tcW w:w="1028" w:type="dxa"/>
            <w:noWrap/>
            <w:hideMark/>
          </w:tcPr>
          <w:p w14:paraId="0FF4EE9B" w14:textId="77777777" w:rsidR="00A95379" w:rsidRDefault="00A95379" w:rsidP="000D445C">
            <w:pPr>
              <w:rPr>
                <w:rFonts w:ascii="Calibri" w:hAnsi="Calibri" w:cs="Times New Roman"/>
                <w:szCs w:val="20"/>
              </w:rPr>
            </w:pPr>
          </w:p>
        </w:tc>
        <w:tc>
          <w:tcPr>
            <w:tcW w:w="1172" w:type="dxa"/>
            <w:tcBorders>
              <w:top w:val="nil"/>
              <w:left w:val="nil"/>
              <w:bottom w:val="nil"/>
              <w:right w:val="single" w:sz="4" w:space="0" w:color="000000"/>
            </w:tcBorders>
            <w:noWrap/>
            <w:hideMark/>
          </w:tcPr>
          <w:p w14:paraId="4272638F" w14:textId="77777777" w:rsidR="00A95379" w:rsidRDefault="00A95379" w:rsidP="000D445C">
            <w:pPr>
              <w:rPr>
                <w:rFonts w:cs="Arial"/>
                <w:sz w:val="14"/>
                <w:szCs w:val="14"/>
              </w:rPr>
            </w:pPr>
            <w:r>
              <w:rPr>
                <w:sz w:val="14"/>
                <w:szCs w:val="14"/>
              </w:rPr>
              <w:t> </w:t>
            </w:r>
          </w:p>
        </w:tc>
        <w:tc>
          <w:tcPr>
            <w:tcW w:w="1340" w:type="dxa"/>
            <w:tcBorders>
              <w:top w:val="nil"/>
              <w:left w:val="nil"/>
              <w:bottom w:val="nil"/>
              <w:right w:val="single" w:sz="4" w:space="0" w:color="000000"/>
            </w:tcBorders>
            <w:noWrap/>
            <w:hideMark/>
          </w:tcPr>
          <w:p w14:paraId="39624814" w14:textId="77777777" w:rsidR="00A95379" w:rsidRDefault="00A95379" w:rsidP="000D445C">
            <w:pPr>
              <w:rPr>
                <w:sz w:val="14"/>
                <w:szCs w:val="14"/>
              </w:rPr>
            </w:pPr>
            <w:r>
              <w:rPr>
                <w:sz w:val="14"/>
                <w:szCs w:val="14"/>
              </w:rPr>
              <w:t>EDITAL:</w:t>
            </w:r>
          </w:p>
        </w:tc>
      </w:tr>
      <w:tr w:rsidR="00A95379" w14:paraId="4E6E5D20" w14:textId="77777777" w:rsidTr="00A95379">
        <w:trPr>
          <w:trHeight w:val="252"/>
          <w:jc w:val="center"/>
        </w:trPr>
        <w:tc>
          <w:tcPr>
            <w:tcW w:w="1733" w:type="dxa"/>
            <w:gridSpan w:val="2"/>
            <w:tcBorders>
              <w:top w:val="nil"/>
              <w:left w:val="single" w:sz="4" w:space="0" w:color="000000"/>
              <w:bottom w:val="double" w:sz="6" w:space="0" w:color="000000"/>
              <w:right w:val="nil"/>
            </w:tcBorders>
            <w:noWrap/>
            <w:vAlign w:val="center"/>
            <w:hideMark/>
          </w:tcPr>
          <w:p w14:paraId="212445EB" w14:textId="77777777" w:rsidR="00A95379" w:rsidRDefault="00A95379" w:rsidP="000D445C">
            <w:pPr>
              <w:rPr>
                <w:sz w:val="14"/>
                <w:szCs w:val="14"/>
              </w:rPr>
            </w:pPr>
            <w:r>
              <w:rPr>
                <w:sz w:val="14"/>
                <w:szCs w:val="14"/>
              </w:rPr>
              <w:t xml:space="preserve">Jacaré - </w:t>
            </w:r>
            <w:proofErr w:type="spellStart"/>
            <w:r>
              <w:rPr>
                <w:sz w:val="14"/>
                <w:szCs w:val="14"/>
              </w:rPr>
              <w:t>Curituba</w:t>
            </w:r>
            <w:proofErr w:type="spellEnd"/>
          </w:p>
        </w:tc>
        <w:tc>
          <w:tcPr>
            <w:tcW w:w="1987" w:type="dxa"/>
            <w:tcBorders>
              <w:top w:val="nil"/>
              <w:left w:val="nil"/>
              <w:bottom w:val="double" w:sz="6" w:space="0" w:color="000000"/>
              <w:right w:val="single" w:sz="4" w:space="0" w:color="000000"/>
            </w:tcBorders>
            <w:noWrap/>
            <w:hideMark/>
          </w:tcPr>
          <w:p w14:paraId="079B1EB1" w14:textId="77777777" w:rsidR="00A95379" w:rsidRDefault="00A95379" w:rsidP="000D445C">
            <w:pPr>
              <w:rPr>
                <w:sz w:val="14"/>
                <w:szCs w:val="14"/>
              </w:rPr>
            </w:pPr>
            <w:r>
              <w:rPr>
                <w:sz w:val="14"/>
                <w:szCs w:val="14"/>
              </w:rPr>
              <w:t> </w:t>
            </w:r>
          </w:p>
        </w:tc>
        <w:tc>
          <w:tcPr>
            <w:tcW w:w="4922" w:type="dxa"/>
            <w:gridSpan w:val="5"/>
            <w:tcBorders>
              <w:top w:val="nil"/>
              <w:left w:val="nil"/>
              <w:bottom w:val="double" w:sz="6" w:space="0" w:color="000000"/>
              <w:right w:val="single" w:sz="4" w:space="0" w:color="000000"/>
            </w:tcBorders>
            <w:noWrap/>
            <w:vAlign w:val="center"/>
            <w:hideMark/>
          </w:tcPr>
          <w:p w14:paraId="64F5295E" w14:textId="77777777" w:rsidR="00A95379" w:rsidRDefault="00A95379" w:rsidP="000D445C">
            <w:pPr>
              <w:rPr>
                <w:sz w:val="14"/>
                <w:szCs w:val="14"/>
              </w:rPr>
            </w:pPr>
            <w:r>
              <w:rPr>
                <w:sz w:val="14"/>
                <w:szCs w:val="14"/>
              </w:rPr>
              <w:t>Serviço de Assistência Técnica e Extensão Rural (ATER)</w:t>
            </w:r>
          </w:p>
        </w:tc>
        <w:tc>
          <w:tcPr>
            <w:tcW w:w="1340" w:type="dxa"/>
            <w:tcBorders>
              <w:top w:val="nil"/>
              <w:left w:val="nil"/>
              <w:bottom w:val="double" w:sz="6" w:space="0" w:color="000000"/>
              <w:right w:val="single" w:sz="4" w:space="0" w:color="000000"/>
            </w:tcBorders>
            <w:noWrap/>
            <w:vAlign w:val="center"/>
            <w:hideMark/>
          </w:tcPr>
          <w:p w14:paraId="2C40D66A" w14:textId="77777777" w:rsidR="00A95379" w:rsidRDefault="00A95379" w:rsidP="000D445C">
            <w:pPr>
              <w:rPr>
                <w:sz w:val="16"/>
                <w:szCs w:val="16"/>
              </w:rPr>
            </w:pPr>
            <w:r>
              <w:rPr>
                <w:sz w:val="16"/>
                <w:szCs w:val="16"/>
              </w:rPr>
              <w:t> </w:t>
            </w:r>
          </w:p>
        </w:tc>
      </w:tr>
      <w:tr w:rsidR="00A95379" w14:paraId="17AB1B17" w14:textId="77777777" w:rsidTr="00A95379">
        <w:trPr>
          <w:trHeight w:val="252"/>
          <w:jc w:val="center"/>
        </w:trPr>
        <w:tc>
          <w:tcPr>
            <w:tcW w:w="786" w:type="dxa"/>
            <w:vMerge w:val="restart"/>
            <w:tcBorders>
              <w:top w:val="nil"/>
              <w:left w:val="single" w:sz="4" w:space="0" w:color="000000"/>
              <w:bottom w:val="single" w:sz="4" w:space="0" w:color="000000"/>
              <w:right w:val="single" w:sz="4" w:space="0" w:color="000000"/>
            </w:tcBorders>
            <w:noWrap/>
            <w:vAlign w:val="center"/>
            <w:hideMark/>
          </w:tcPr>
          <w:p w14:paraId="7AF76C70" w14:textId="77777777" w:rsidR="00A95379" w:rsidRDefault="00A95379" w:rsidP="000D445C">
            <w:pPr>
              <w:jc w:val="center"/>
              <w:rPr>
                <w:b/>
                <w:bCs/>
                <w:sz w:val="16"/>
                <w:szCs w:val="16"/>
              </w:rPr>
            </w:pPr>
            <w:r>
              <w:rPr>
                <w:b/>
                <w:bCs/>
                <w:sz w:val="16"/>
                <w:szCs w:val="16"/>
              </w:rPr>
              <w:t>ITEM</w:t>
            </w:r>
          </w:p>
        </w:tc>
        <w:tc>
          <w:tcPr>
            <w:tcW w:w="4531" w:type="dxa"/>
            <w:gridSpan w:val="4"/>
            <w:vMerge w:val="restart"/>
            <w:tcBorders>
              <w:top w:val="double" w:sz="6" w:space="0" w:color="000000"/>
              <w:left w:val="single" w:sz="4" w:space="0" w:color="000000"/>
              <w:bottom w:val="single" w:sz="4" w:space="0" w:color="000000"/>
              <w:right w:val="single" w:sz="4" w:space="0" w:color="000000"/>
            </w:tcBorders>
            <w:noWrap/>
            <w:vAlign w:val="center"/>
            <w:hideMark/>
          </w:tcPr>
          <w:p w14:paraId="01080066" w14:textId="77777777" w:rsidR="00A95379" w:rsidRDefault="00A95379" w:rsidP="000D445C">
            <w:pPr>
              <w:jc w:val="center"/>
              <w:rPr>
                <w:sz w:val="16"/>
                <w:szCs w:val="16"/>
              </w:rPr>
            </w:pPr>
            <w:r>
              <w:rPr>
                <w:sz w:val="16"/>
                <w:szCs w:val="16"/>
              </w:rPr>
              <w:t>DISCRIMINAÇÃO</w:t>
            </w:r>
          </w:p>
        </w:tc>
        <w:tc>
          <w:tcPr>
            <w:tcW w:w="1125" w:type="dxa"/>
            <w:vMerge w:val="restart"/>
            <w:tcBorders>
              <w:top w:val="nil"/>
              <w:left w:val="single" w:sz="4" w:space="0" w:color="000000"/>
              <w:bottom w:val="single" w:sz="4" w:space="0" w:color="000000"/>
              <w:right w:val="single" w:sz="4" w:space="0" w:color="000000"/>
            </w:tcBorders>
            <w:vAlign w:val="center"/>
            <w:hideMark/>
          </w:tcPr>
          <w:p w14:paraId="2B03F856" w14:textId="77777777" w:rsidR="00A95379" w:rsidRDefault="00A95379" w:rsidP="000D445C">
            <w:pPr>
              <w:jc w:val="center"/>
              <w:rPr>
                <w:sz w:val="16"/>
                <w:szCs w:val="16"/>
              </w:rPr>
            </w:pPr>
            <w:r>
              <w:rPr>
                <w:sz w:val="16"/>
                <w:szCs w:val="16"/>
              </w:rPr>
              <w:t>UNID.</w:t>
            </w:r>
          </w:p>
        </w:tc>
        <w:tc>
          <w:tcPr>
            <w:tcW w:w="1028" w:type="dxa"/>
            <w:vMerge w:val="restart"/>
            <w:tcBorders>
              <w:top w:val="nil"/>
              <w:left w:val="single" w:sz="4" w:space="0" w:color="000000"/>
              <w:bottom w:val="single" w:sz="4" w:space="0" w:color="000000"/>
              <w:right w:val="single" w:sz="4" w:space="0" w:color="000000"/>
            </w:tcBorders>
            <w:vAlign w:val="center"/>
            <w:hideMark/>
          </w:tcPr>
          <w:p w14:paraId="525AC652" w14:textId="77777777" w:rsidR="00A95379" w:rsidRDefault="00A95379" w:rsidP="000D445C">
            <w:pPr>
              <w:jc w:val="right"/>
              <w:rPr>
                <w:sz w:val="16"/>
                <w:szCs w:val="16"/>
              </w:rPr>
            </w:pPr>
            <w:r>
              <w:rPr>
                <w:sz w:val="16"/>
                <w:szCs w:val="16"/>
              </w:rPr>
              <w:t>QUANT.</w:t>
            </w:r>
          </w:p>
        </w:tc>
        <w:tc>
          <w:tcPr>
            <w:tcW w:w="2512" w:type="dxa"/>
            <w:gridSpan w:val="2"/>
            <w:tcBorders>
              <w:top w:val="nil"/>
              <w:left w:val="nil"/>
              <w:bottom w:val="single" w:sz="4" w:space="0" w:color="000000"/>
              <w:right w:val="single" w:sz="4" w:space="0" w:color="000000"/>
            </w:tcBorders>
            <w:vAlign w:val="center"/>
            <w:hideMark/>
          </w:tcPr>
          <w:p w14:paraId="7F771D47" w14:textId="77777777" w:rsidR="00A95379" w:rsidRDefault="00A95379" w:rsidP="000D445C">
            <w:pPr>
              <w:jc w:val="center"/>
              <w:rPr>
                <w:sz w:val="16"/>
                <w:szCs w:val="16"/>
              </w:rPr>
            </w:pPr>
            <w:r>
              <w:rPr>
                <w:sz w:val="16"/>
                <w:szCs w:val="16"/>
              </w:rPr>
              <w:t>CUSTOS (R$)</w:t>
            </w:r>
          </w:p>
        </w:tc>
      </w:tr>
      <w:tr w:rsidR="00A95379" w14:paraId="60BB1EB3" w14:textId="77777777" w:rsidTr="00A95379">
        <w:trPr>
          <w:trHeight w:val="252"/>
          <w:jc w:val="center"/>
        </w:trPr>
        <w:tc>
          <w:tcPr>
            <w:tcW w:w="0" w:type="auto"/>
            <w:vMerge/>
            <w:tcBorders>
              <w:top w:val="nil"/>
              <w:left w:val="single" w:sz="4" w:space="0" w:color="000000"/>
              <w:bottom w:val="single" w:sz="4" w:space="0" w:color="000000"/>
              <w:right w:val="single" w:sz="4" w:space="0" w:color="000000"/>
            </w:tcBorders>
            <w:vAlign w:val="center"/>
            <w:hideMark/>
          </w:tcPr>
          <w:p w14:paraId="1A3B0338" w14:textId="77777777" w:rsidR="00A95379" w:rsidRDefault="00A95379" w:rsidP="000D445C">
            <w:pPr>
              <w:rPr>
                <w:rFonts w:cs="Arial"/>
                <w:b/>
                <w:bCs/>
                <w:sz w:val="16"/>
                <w:szCs w:val="16"/>
              </w:rPr>
            </w:pPr>
          </w:p>
        </w:tc>
        <w:tc>
          <w:tcPr>
            <w:tcW w:w="0" w:type="auto"/>
            <w:gridSpan w:val="4"/>
            <w:vMerge/>
            <w:tcBorders>
              <w:top w:val="double" w:sz="6" w:space="0" w:color="000000"/>
              <w:left w:val="single" w:sz="4" w:space="0" w:color="000000"/>
              <w:bottom w:val="single" w:sz="4" w:space="0" w:color="000000"/>
              <w:right w:val="single" w:sz="4" w:space="0" w:color="000000"/>
            </w:tcBorders>
            <w:vAlign w:val="center"/>
            <w:hideMark/>
          </w:tcPr>
          <w:p w14:paraId="64F74838" w14:textId="77777777" w:rsidR="00A95379" w:rsidRDefault="00A95379" w:rsidP="000D445C">
            <w:pPr>
              <w:rPr>
                <w:rFonts w:cs="Arial"/>
                <w:sz w:val="16"/>
                <w:szCs w:val="16"/>
              </w:rPr>
            </w:pPr>
          </w:p>
        </w:tc>
        <w:tc>
          <w:tcPr>
            <w:tcW w:w="0" w:type="auto"/>
            <w:vMerge/>
            <w:tcBorders>
              <w:top w:val="nil"/>
              <w:left w:val="single" w:sz="4" w:space="0" w:color="000000"/>
              <w:bottom w:val="single" w:sz="4" w:space="0" w:color="000000"/>
              <w:right w:val="single" w:sz="4" w:space="0" w:color="000000"/>
            </w:tcBorders>
            <w:vAlign w:val="center"/>
            <w:hideMark/>
          </w:tcPr>
          <w:p w14:paraId="7D9A741E" w14:textId="77777777" w:rsidR="00A95379" w:rsidRDefault="00A95379" w:rsidP="000D445C">
            <w:pPr>
              <w:rPr>
                <w:rFonts w:cs="Arial"/>
                <w:sz w:val="16"/>
                <w:szCs w:val="16"/>
              </w:rPr>
            </w:pPr>
          </w:p>
        </w:tc>
        <w:tc>
          <w:tcPr>
            <w:tcW w:w="0" w:type="auto"/>
            <w:vMerge/>
            <w:tcBorders>
              <w:top w:val="nil"/>
              <w:left w:val="single" w:sz="4" w:space="0" w:color="000000"/>
              <w:bottom w:val="single" w:sz="4" w:space="0" w:color="000000"/>
              <w:right w:val="single" w:sz="4" w:space="0" w:color="000000"/>
            </w:tcBorders>
            <w:vAlign w:val="center"/>
            <w:hideMark/>
          </w:tcPr>
          <w:p w14:paraId="296592B1" w14:textId="77777777" w:rsidR="00A95379" w:rsidRDefault="00A95379" w:rsidP="000D445C">
            <w:pPr>
              <w:rPr>
                <w:rFonts w:cs="Arial"/>
                <w:sz w:val="16"/>
                <w:szCs w:val="16"/>
              </w:rPr>
            </w:pPr>
          </w:p>
        </w:tc>
        <w:tc>
          <w:tcPr>
            <w:tcW w:w="1172" w:type="dxa"/>
            <w:tcBorders>
              <w:top w:val="nil"/>
              <w:left w:val="nil"/>
              <w:bottom w:val="nil"/>
              <w:right w:val="single" w:sz="4" w:space="0" w:color="000000"/>
            </w:tcBorders>
            <w:noWrap/>
            <w:vAlign w:val="center"/>
            <w:hideMark/>
          </w:tcPr>
          <w:p w14:paraId="38B96A71" w14:textId="77777777" w:rsidR="00A95379" w:rsidRDefault="00A95379" w:rsidP="000D445C">
            <w:pPr>
              <w:jc w:val="center"/>
              <w:rPr>
                <w:sz w:val="16"/>
                <w:szCs w:val="16"/>
              </w:rPr>
            </w:pPr>
            <w:r>
              <w:rPr>
                <w:sz w:val="16"/>
                <w:szCs w:val="16"/>
              </w:rPr>
              <w:t>UNITÁRIO</w:t>
            </w:r>
          </w:p>
        </w:tc>
        <w:tc>
          <w:tcPr>
            <w:tcW w:w="1340" w:type="dxa"/>
            <w:tcBorders>
              <w:top w:val="nil"/>
              <w:left w:val="nil"/>
              <w:bottom w:val="nil"/>
              <w:right w:val="single" w:sz="4" w:space="0" w:color="000000"/>
            </w:tcBorders>
            <w:noWrap/>
            <w:vAlign w:val="center"/>
            <w:hideMark/>
          </w:tcPr>
          <w:p w14:paraId="3C35383C" w14:textId="77777777" w:rsidR="00A95379" w:rsidRDefault="00A95379" w:rsidP="000D445C">
            <w:pPr>
              <w:jc w:val="center"/>
              <w:rPr>
                <w:sz w:val="16"/>
                <w:szCs w:val="16"/>
              </w:rPr>
            </w:pPr>
            <w:r>
              <w:rPr>
                <w:sz w:val="16"/>
                <w:szCs w:val="16"/>
              </w:rPr>
              <w:t>TOTAL</w:t>
            </w:r>
          </w:p>
        </w:tc>
      </w:tr>
      <w:tr w:rsidR="00A95379" w14:paraId="7506B3F5" w14:textId="77777777" w:rsidTr="00A95379">
        <w:trPr>
          <w:trHeight w:val="255"/>
          <w:jc w:val="center"/>
        </w:trPr>
        <w:tc>
          <w:tcPr>
            <w:tcW w:w="786" w:type="dxa"/>
            <w:tcBorders>
              <w:top w:val="single" w:sz="4" w:space="0" w:color="auto"/>
              <w:left w:val="single" w:sz="4" w:space="0" w:color="auto"/>
              <w:bottom w:val="single" w:sz="4" w:space="0" w:color="000000"/>
              <w:right w:val="single" w:sz="4" w:space="0" w:color="000000"/>
            </w:tcBorders>
            <w:noWrap/>
            <w:vAlign w:val="center"/>
            <w:hideMark/>
          </w:tcPr>
          <w:p w14:paraId="0595AF1E" w14:textId="77777777" w:rsidR="00A95379" w:rsidRDefault="00A95379" w:rsidP="000D445C">
            <w:pPr>
              <w:ind w:firstLineChars="100" w:firstLine="161"/>
              <w:rPr>
                <w:b/>
                <w:bCs/>
                <w:color w:val="244062"/>
                <w:sz w:val="16"/>
                <w:szCs w:val="16"/>
              </w:rPr>
            </w:pPr>
            <w:r>
              <w:rPr>
                <w:b/>
                <w:bCs/>
                <w:color w:val="244062"/>
                <w:sz w:val="16"/>
                <w:szCs w:val="16"/>
              </w:rPr>
              <w:t>1</w:t>
            </w:r>
          </w:p>
        </w:tc>
        <w:tc>
          <w:tcPr>
            <w:tcW w:w="9196" w:type="dxa"/>
            <w:gridSpan w:val="8"/>
            <w:tcBorders>
              <w:top w:val="single" w:sz="4" w:space="0" w:color="auto"/>
              <w:left w:val="nil"/>
              <w:bottom w:val="single" w:sz="4" w:space="0" w:color="000000"/>
              <w:right w:val="single" w:sz="4" w:space="0" w:color="000000"/>
            </w:tcBorders>
            <w:noWrap/>
            <w:vAlign w:val="center"/>
            <w:hideMark/>
          </w:tcPr>
          <w:p w14:paraId="5A6BCF90" w14:textId="77777777" w:rsidR="00A95379" w:rsidRDefault="00A95379" w:rsidP="000D445C">
            <w:pPr>
              <w:rPr>
                <w:b/>
                <w:bCs/>
                <w:color w:val="244062"/>
                <w:sz w:val="16"/>
                <w:szCs w:val="16"/>
              </w:rPr>
            </w:pPr>
            <w:r>
              <w:rPr>
                <w:b/>
                <w:bCs/>
                <w:color w:val="244062"/>
                <w:sz w:val="16"/>
                <w:szCs w:val="16"/>
              </w:rPr>
              <w:t>FORNECIMENTOS</w:t>
            </w:r>
          </w:p>
        </w:tc>
      </w:tr>
      <w:tr w:rsidR="00A95379" w14:paraId="327B3D37" w14:textId="77777777" w:rsidTr="00A95379">
        <w:trPr>
          <w:trHeight w:val="255"/>
          <w:jc w:val="center"/>
        </w:trPr>
        <w:tc>
          <w:tcPr>
            <w:tcW w:w="786" w:type="dxa"/>
            <w:tcBorders>
              <w:top w:val="nil"/>
              <w:left w:val="single" w:sz="4" w:space="0" w:color="auto"/>
              <w:bottom w:val="single" w:sz="4" w:space="0" w:color="000000"/>
              <w:right w:val="single" w:sz="4" w:space="0" w:color="000000"/>
            </w:tcBorders>
            <w:noWrap/>
            <w:vAlign w:val="center"/>
            <w:hideMark/>
          </w:tcPr>
          <w:p w14:paraId="1D32A662" w14:textId="77777777" w:rsidR="00A95379" w:rsidRDefault="00A95379" w:rsidP="000D445C">
            <w:pPr>
              <w:ind w:firstLineChars="100" w:firstLine="160"/>
              <w:rPr>
                <w:color w:val="244062"/>
                <w:sz w:val="16"/>
                <w:szCs w:val="16"/>
              </w:rPr>
            </w:pPr>
            <w:r>
              <w:rPr>
                <w:color w:val="244062"/>
                <w:sz w:val="16"/>
                <w:szCs w:val="16"/>
              </w:rPr>
              <w:t>1.1</w:t>
            </w:r>
          </w:p>
        </w:tc>
        <w:tc>
          <w:tcPr>
            <w:tcW w:w="4531" w:type="dxa"/>
            <w:gridSpan w:val="4"/>
            <w:tcBorders>
              <w:top w:val="single" w:sz="4" w:space="0" w:color="000000"/>
              <w:left w:val="nil"/>
              <w:bottom w:val="single" w:sz="4" w:space="0" w:color="000000"/>
              <w:right w:val="single" w:sz="4" w:space="0" w:color="000000"/>
            </w:tcBorders>
            <w:noWrap/>
            <w:vAlign w:val="center"/>
            <w:hideMark/>
          </w:tcPr>
          <w:p w14:paraId="3B25B220" w14:textId="77777777" w:rsidR="00A95379" w:rsidRDefault="00A95379" w:rsidP="000D445C">
            <w:pPr>
              <w:rPr>
                <w:sz w:val="16"/>
                <w:szCs w:val="16"/>
              </w:rPr>
            </w:pPr>
            <w:r>
              <w:rPr>
                <w:sz w:val="16"/>
                <w:szCs w:val="16"/>
              </w:rPr>
              <w:t>Cadeira secretária fixa pé palito</w:t>
            </w:r>
          </w:p>
        </w:tc>
        <w:tc>
          <w:tcPr>
            <w:tcW w:w="1125" w:type="dxa"/>
            <w:tcBorders>
              <w:top w:val="nil"/>
              <w:left w:val="nil"/>
              <w:bottom w:val="single" w:sz="4" w:space="0" w:color="000000"/>
              <w:right w:val="single" w:sz="4" w:space="0" w:color="000000"/>
            </w:tcBorders>
            <w:noWrap/>
            <w:vAlign w:val="center"/>
            <w:hideMark/>
          </w:tcPr>
          <w:p w14:paraId="302F5C21" w14:textId="77777777" w:rsidR="00A95379" w:rsidRDefault="00A95379" w:rsidP="000D445C">
            <w:pPr>
              <w:jc w:val="center"/>
              <w:rPr>
                <w:color w:val="244062"/>
                <w:sz w:val="16"/>
                <w:szCs w:val="16"/>
              </w:rPr>
            </w:pPr>
            <w:r>
              <w:rPr>
                <w:color w:val="244062"/>
                <w:sz w:val="16"/>
                <w:szCs w:val="16"/>
              </w:rPr>
              <w:t>unid.</w:t>
            </w:r>
          </w:p>
        </w:tc>
        <w:tc>
          <w:tcPr>
            <w:tcW w:w="1028" w:type="dxa"/>
            <w:tcBorders>
              <w:top w:val="nil"/>
              <w:left w:val="nil"/>
              <w:bottom w:val="single" w:sz="4" w:space="0" w:color="000000"/>
              <w:right w:val="single" w:sz="4" w:space="0" w:color="000000"/>
            </w:tcBorders>
            <w:noWrap/>
            <w:vAlign w:val="center"/>
            <w:hideMark/>
          </w:tcPr>
          <w:p w14:paraId="23EE240C" w14:textId="77777777" w:rsidR="00A95379" w:rsidRDefault="00A95379" w:rsidP="000D445C">
            <w:pPr>
              <w:jc w:val="center"/>
              <w:rPr>
                <w:color w:val="244062"/>
                <w:sz w:val="16"/>
                <w:szCs w:val="16"/>
              </w:rPr>
            </w:pPr>
            <w:r>
              <w:rPr>
                <w:color w:val="244062"/>
                <w:sz w:val="16"/>
                <w:szCs w:val="16"/>
              </w:rPr>
              <w:t>10</w:t>
            </w:r>
          </w:p>
        </w:tc>
        <w:tc>
          <w:tcPr>
            <w:tcW w:w="1172" w:type="dxa"/>
            <w:tcBorders>
              <w:top w:val="nil"/>
              <w:left w:val="nil"/>
              <w:bottom w:val="single" w:sz="4" w:space="0" w:color="000000"/>
              <w:right w:val="single" w:sz="4" w:space="0" w:color="000000"/>
            </w:tcBorders>
            <w:noWrap/>
            <w:vAlign w:val="center"/>
            <w:hideMark/>
          </w:tcPr>
          <w:p w14:paraId="01E9B3D5" w14:textId="77777777" w:rsidR="00A95379" w:rsidRDefault="00A95379" w:rsidP="000D445C">
            <w:pPr>
              <w:jc w:val="right"/>
              <w:rPr>
                <w:color w:val="244062"/>
                <w:sz w:val="16"/>
                <w:szCs w:val="16"/>
              </w:rPr>
            </w:pPr>
            <w:r>
              <w:rPr>
                <w:color w:val="244062"/>
                <w:sz w:val="16"/>
                <w:szCs w:val="16"/>
              </w:rPr>
              <w:t>79,78</w:t>
            </w:r>
          </w:p>
        </w:tc>
        <w:tc>
          <w:tcPr>
            <w:tcW w:w="1340" w:type="dxa"/>
            <w:tcBorders>
              <w:top w:val="nil"/>
              <w:left w:val="nil"/>
              <w:bottom w:val="single" w:sz="4" w:space="0" w:color="000000"/>
              <w:right w:val="single" w:sz="4" w:space="0" w:color="auto"/>
            </w:tcBorders>
            <w:noWrap/>
            <w:vAlign w:val="center"/>
            <w:hideMark/>
          </w:tcPr>
          <w:p w14:paraId="7DA4B330" w14:textId="77777777" w:rsidR="00A95379" w:rsidRDefault="00A95379" w:rsidP="000D445C">
            <w:pPr>
              <w:jc w:val="right"/>
              <w:rPr>
                <w:color w:val="244062"/>
                <w:sz w:val="16"/>
                <w:szCs w:val="16"/>
              </w:rPr>
            </w:pPr>
            <w:r>
              <w:rPr>
                <w:color w:val="244062"/>
                <w:sz w:val="16"/>
                <w:szCs w:val="16"/>
              </w:rPr>
              <w:t>797,80</w:t>
            </w:r>
          </w:p>
        </w:tc>
      </w:tr>
      <w:tr w:rsidR="00A95379" w14:paraId="1239D2E5" w14:textId="77777777" w:rsidTr="00A95379">
        <w:trPr>
          <w:trHeight w:val="225"/>
          <w:jc w:val="center"/>
        </w:trPr>
        <w:tc>
          <w:tcPr>
            <w:tcW w:w="786" w:type="dxa"/>
            <w:tcBorders>
              <w:top w:val="nil"/>
              <w:left w:val="single" w:sz="4" w:space="0" w:color="auto"/>
              <w:bottom w:val="single" w:sz="4" w:space="0" w:color="000000"/>
              <w:right w:val="single" w:sz="4" w:space="0" w:color="000000"/>
            </w:tcBorders>
            <w:noWrap/>
            <w:vAlign w:val="center"/>
            <w:hideMark/>
          </w:tcPr>
          <w:p w14:paraId="3CE82C71" w14:textId="77777777" w:rsidR="00A95379" w:rsidRDefault="00A95379" w:rsidP="000D445C">
            <w:pPr>
              <w:ind w:firstLineChars="100" w:firstLine="160"/>
              <w:rPr>
                <w:color w:val="244062"/>
                <w:sz w:val="16"/>
                <w:szCs w:val="16"/>
              </w:rPr>
            </w:pPr>
            <w:r>
              <w:rPr>
                <w:color w:val="244062"/>
                <w:sz w:val="16"/>
                <w:szCs w:val="16"/>
              </w:rPr>
              <w:t>1.2</w:t>
            </w:r>
          </w:p>
        </w:tc>
        <w:tc>
          <w:tcPr>
            <w:tcW w:w="4531" w:type="dxa"/>
            <w:gridSpan w:val="4"/>
            <w:tcBorders>
              <w:top w:val="single" w:sz="4" w:space="0" w:color="000000"/>
              <w:left w:val="nil"/>
              <w:bottom w:val="single" w:sz="4" w:space="0" w:color="000000"/>
              <w:right w:val="single" w:sz="4" w:space="0" w:color="000000"/>
            </w:tcBorders>
            <w:noWrap/>
            <w:vAlign w:val="center"/>
            <w:hideMark/>
          </w:tcPr>
          <w:p w14:paraId="31FDAD24" w14:textId="77777777" w:rsidR="00A95379" w:rsidRDefault="00A95379" w:rsidP="000D445C">
            <w:pPr>
              <w:rPr>
                <w:sz w:val="16"/>
                <w:szCs w:val="16"/>
              </w:rPr>
            </w:pPr>
            <w:r>
              <w:rPr>
                <w:sz w:val="16"/>
                <w:szCs w:val="16"/>
              </w:rPr>
              <w:t>Mesa para escritório com 02 gavetas 120cm</w:t>
            </w:r>
          </w:p>
        </w:tc>
        <w:tc>
          <w:tcPr>
            <w:tcW w:w="1125" w:type="dxa"/>
            <w:tcBorders>
              <w:top w:val="nil"/>
              <w:left w:val="nil"/>
              <w:bottom w:val="single" w:sz="4" w:space="0" w:color="000000"/>
              <w:right w:val="single" w:sz="4" w:space="0" w:color="000000"/>
            </w:tcBorders>
            <w:noWrap/>
            <w:vAlign w:val="center"/>
            <w:hideMark/>
          </w:tcPr>
          <w:p w14:paraId="6BE7F97E" w14:textId="77777777" w:rsidR="00A95379" w:rsidRDefault="00A95379" w:rsidP="000D445C">
            <w:pPr>
              <w:jc w:val="center"/>
              <w:rPr>
                <w:color w:val="244062"/>
                <w:sz w:val="16"/>
                <w:szCs w:val="16"/>
              </w:rPr>
            </w:pPr>
            <w:r>
              <w:rPr>
                <w:color w:val="244062"/>
                <w:sz w:val="16"/>
                <w:szCs w:val="16"/>
              </w:rPr>
              <w:t>unid.</w:t>
            </w:r>
          </w:p>
        </w:tc>
        <w:tc>
          <w:tcPr>
            <w:tcW w:w="1028" w:type="dxa"/>
            <w:tcBorders>
              <w:top w:val="nil"/>
              <w:left w:val="nil"/>
              <w:bottom w:val="single" w:sz="4" w:space="0" w:color="000000"/>
              <w:right w:val="single" w:sz="4" w:space="0" w:color="000000"/>
            </w:tcBorders>
            <w:noWrap/>
            <w:vAlign w:val="center"/>
            <w:hideMark/>
          </w:tcPr>
          <w:p w14:paraId="3D5B588D" w14:textId="77777777" w:rsidR="00A95379" w:rsidRDefault="00A95379" w:rsidP="000D445C">
            <w:pPr>
              <w:jc w:val="center"/>
              <w:rPr>
                <w:color w:val="244062"/>
                <w:sz w:val="16"/>
                <w:szCs w:val="16"/>
              </w:rPr>
            </w:pPr>
            <w:r>
              <w:rPr>
                <w:color w:val="244062"/>
                <w:sz w:val="16"/>
                <w:szCs w:val="16"/>
              </w:rPr>
              <w:t>5</w:t>
            </w:r>
          </w:p>
        </w:tc>
        <w:tc>
          <w:tcPr>
            <w:tcW w:w="1172" w:type="dxa"/>
            <w:tcBorders>
              <w:top w:val="nil"/>
              <w:left w:val="nil"/>
              <w:bottom w:val="single" w:sz="4" w:space="0" w:color="000000"/>
              <w:right w:val="single" w:sz="4" w:space="0" w:color="000000"/>
            </w:tcBorders>
            <w:noWrap/>
            <w:vAlign w:val="center"/>
            <w:hideMark/>
          </w:tcPr>
          <w:p w14:paraId="7460E3C6" w14:textId="77777777" w:rsidR="00A95379" w:rsidRDefault="00A95379" w:rsidP="000D445C">
            <w:pPr>
              <w:jc w:val="right"/>
              <w:rPr>
                <w:color w:val="244062"/>
                <w:sz w:val="16"/>
                <w:szCs w:val="16"/>
              </w:rPr>
            </w:pPr>
            <w:r>
              <w:rPr>
                <w:color w:val="244062"/>
                <w:sz w:val="16"/>
                <w:szCs w:val="16"/>
              </w:rPr>
              <w:t>272,29</w:t>
            </w:r>
          </w:p>
        </w:tc>
        <w:tc>
          <w:tcPr>
            <w:tcW w:w="1340" w:type="dxa"/>
            <w:tcBorders>
              <w:top w:val="nil"/>
              <w:left w:val="nil"/>
              <w:bottom w:val="single" w:sz="4" w:space="0" w:color="000000"/>
              <w:right w:val="single" w:sz="4" w:space="0" w:color="auto"/>
            </w:tcBorders>
            <w:noWrap/>
            <w:vAlign w:val="center"/>
            <w:hideMark/>
          </w:tcPr>
          <w:p w14:paraId="440F18DE" w14:textId="77777777" w:rsidR="00A95379" w:rsidRDefault="00A95379" w:rsidP="000D445C">
            <w:pPr>
              <w:jc w:val="right"/>
              <w:rPr>
                <w:color w:val="244062"/>
                <w:sz w:val="16"/>
                <w:szCs w:val="16"/>
              </w:rPr>
            </w:pPr>
            <w:r>
              <w:rPr>
                <w:color w:val="244062"/>
                <w:sz w:val="16"/>
                <w:szCs w:val="16"/>
              </w:rPr>
              <w:t>1.361,45</w:t>
            </w:r>
          </w:p>
        </w:tc>
      </w:tr>
      <w:tr w:rsidR="00A95379" w14:paraId="626EEC59" w14:textId="77777777" w:rsidTr="00A95379">
        <w:trPr>
          <w:trHeight w:val="225"/>
          <w:jc w:val="center"/>
        </w:trPr>
        <w:tc>
          <w:tcPr>
            <w:tcW w:w="786" w:type="dxa"/>
            <w:tcBorders>
              <w:top w:val="nil"/>
              <w:left w:val="single" w:sz="4" w:space="0" w:color="auto"/>
              <w:bottom w:val="single" w:sz="4" w:space="0" w:color="000000"/>
              <w:right w:val="single" w:sz="4" w:space="0" w:color="000000"/>
            </w:tcBorders>
            <w:noWrap/>
            <w:vAlign w:val="center"/>
            <w:hideMark/>
          </w:tcPr>
          <w:p w14:paraId="4F5C514A" w14:textId="77777777" w:rsidR="00A95379" w:rsidRDefault="00A95379" w:rsidP="000D445C">
            <w:pPr>
              <w:ind w:firstLineChars="100" w:firstLine="160"/>
              <w:rPr>
                <w:color w:val="244062"/>
                <w:sz w:val="16"/>
                <w:szCs w:val="16"/>
              </w:rPr>
            </w:pPr>
            <w:r>
              <w:rPr>
                <w:color w:val="244062"/>
                <w:sz w:val="16"/>
                <w:szCs w:val="16"/>
              </w:rPr>
              <w:t>1.3</w:t>
            </w:r>
          </w:p>
        </w:tc>
        <w:tc>
          <w:tcPr>
            <w:tcW w:w="4531" w:type="dxa"/>
            <w:gridSpan w:val="4"/>
            <w:tcBorders>
              <w:top w:val="single" w:sz="4" w:space="0" w:color="000000"/>
              <w:left w:val="nil"/>
              <w:bottom w:val="single" w:sz="4" w:space="0" w:color="000000"/>
              <w:right w:val="single" w:sz="4" w:space="0" w:color="000000"/>
            </w:tcBorders>
            <w:noWrap/>
            <w:vAlign w:val="bottom"/>
            <w:hideMark/>
          </w:tcPr>
          <w:p w14:paraId="23A76345" w14:textId="77777777" w:rsidR="00A95379" w:rsidRDefault="00A95379" w:rsidP="000D445C">
            <w:pPr>
              <w:rPr>
                <w:sz w:val="16"/>
                <w:szCs w:val="16"/>
              </w:rPr>
            </w:pPr>
            <w:r>
              <w:rPr>
                <w:sz w:val="16"/>
                <w:szCs w:val="16"/>
              </w:rPr>
              <w:t>Armário Multiuso com 2 Portas com chave 5 prateleiras em aço</w:t>
            </w:r>
          </w:p>
        </w:tc>
        <w:tc>
          <w:tcPr>
            <w:tcW w:w="1125" w:type="dxa"/>
            <w:tcBorders>
              <w:top w:val="nil"/>
              <w:left w:val="nil"/>
              <w:bottom w:val="single" w:sz="4" w:space="0" w:color="000000"/>
              <w:right w:val="single" w:sz="4" w:space="0" w:color="000000"/>
            </w:tcBorders>
            <w:noWrap/>
            <w:vAlign w:val="center"/>
            <w:hideMark/>
          </w:tcPr>
          <w:p w14:paraId="67980A4F" w14:textId="77777777" w:rsidR="00A95379" w:rsidRDefault="00A95379" w:rsidP="000D445C">
            <w:pPr>
              <w:jc w:val="center"/>
              <w:rPr>
                <w:color w:val="244062"/>
                <w:sz w:val="16"/>
                <w:szCs w:val="16"/>
              </w:rPr>
            </w:pPr>
            <w:r>
              <w:rPr>
                <w:color w:val="244062"/>
                <w:sz w:val="16"/>
                <w:szCs w:val="16"/>
              </w:rPr>
              <w:t>unid.</w:t>
            </w:r>
          </w:p>
        </w:tc>
        <w:tc>
          <w:tcPr>
            <w:tcW w:w="1028" w:type="dxa"/>
            <w:tcBorders>
              <w:top w:val="nil"/>
              <w:left w:val="nil"/>
              <w:bottom w:val="single" w:sz="4" w:space="0" w:color="000000"/>
              <w:right w:val="single" w:sz="4" w:space="0" w:color="000000"/>
            </w:tcBorders>
            <w:noWrap/>
            <w:vAlign w:val="center"/>
            <w:hideMark/>
          </w:tcPr>
          <w:p w14:paraId="4ED05409" w14:textId="77777777" w:rsidR="00A95379" w:rsidRDefault="00A95379" w:rsidP="000D445C">
            <w:pPr>
              <w:jc w:val="center"/>
              <w:rPr>
                <w:color w:val="244062"/>
                <w:sz w:val="16"/>
                <w:szCs w:val="16"/>
              </w:rPr>
            </w:pPr>
            <w:r>
              <w:rPr>
                <w:color w:val="244062"/>
                <w:sz w:val="16"/>
                <w:szCs w:val="16"/>
              </w:rPr>
              <w:t>2</w:t>
            </w:r>
          </w:p>
        </w:tc>
        <w:tc>
          <w:tcPr>
            <w:tcW w:w="1172" w:type="dxa"/>
            <w:tcBorders>
              <w:top w:val="nil"/>
              <w:left w:val="nil"/>
              <w:bottom w:val="single" w:sz="4" w:space="0" w:color="000000"/>
              <w:right w:val="single" w:sz="4" w:space="0" w:color="000000"/>
            </w:tcBorders>
            <w:noWrap/>
            <w:vAlign w:val="center"/>
            <w:hideMark/>
          </w:tcPr>
          <w:p w14:paraId="2934C738" w14:textId="77777777" w:rsidR="00A95379" w:rsidRDefault="00A95379" w:rsidP="000D445C">
            <w:pPr>
              <w:jc w:val="right"/>
              <w:rPr>
                <w:color w:val="244062"/>
                <w:sz w:val="16"/>
                <w:szCs w:val="16"/>
              </w:rPr>
            </w:pPr>
            <w:r>
              <w:rPr>
                <w:color w:val="244062"/>
                <w:sz w:val="16"/>
                <w:szCs w:val="16"/>
              </w:rPr>
              <w:t>448,61</w:t>
            </w:r>
          </w:p>
        </w:tc>
        <w:tc>
          <w:tcPr>
            <w:tcW w:w="1340" w:type="dxa"/>
            <w:tcBorders>
              <w:top w:val="nil"/>
              <w:left w:val="nil"/>
              <w:bottom w:val="single" w:sz="4" w:space="0" w:color="000000"/>
              <w:right w:val="single" w:sz="4" w:space="0" w:color="auto"/>
            </w:tcBorders>
            <w:noWrap/>
            <w:vAlign w:val="center"/>
            <w:hideMark/>
          </w:tcPr>
          <w:p w14:paraId="68CB8309" w14:textId="77777777" w:rsidR="00A95379" w:rsidRDefault="00A95379" w:rsidP="000D445C">
            <w:pPr>
              <w:jc w:val="right"/>
              <w:rPr>
                <w:color w:val="244062"/>
                <w:sz w:val="16"/>
                <w:szCs w:val="16"/>
              </w:rPr>
            </w:pPr>
            <w:r>
              <w:rPr>
                <w:color w:val="244062"/>
                <w:sz w:val="16"/>
                <w:szCs w:val="16"/>
              </w:rPr>
              <w:t>897,22</w:t>
            </w:r>
          </w:p>
        </w:tc>
      </w:tr>
      <w:tr w:rsidR="00A95379" w14:paraId="26611790" w14:textId="77777777" w:rsidTr="00A95379">
        <w:trPr>
          <w:trHeight w:val="225"/>
          <w:jc w:val="center"/>
        </w:trPr>
        <w:tc>
          <w:tcPr>
            <w:tcW w:w="786" w:type="dxa"/>
            <w:tcBorders>
              <w:top w:val="nil"/>
              <w:left w:val="single" w:sz="4" w:space="0" w:color="auto"/>
              <w:bottom w:val="single" w:sz="4" w:space="0" w:color="000000"/>
              <w:right w:val="single" w:sz="4" w:space="0" w:color="000000"/>
            </w:tcBorders>
            <w:noWrap/>
            <w:vAlign w:val="center"/>
            <w:hideMark/>
          </w:tcPr>
          <w:p w14:paraId="546E0ABE" w14:textId="77777777" w:rsidR="00A95379" w:rsidRDefault="00A95379" w:rsidP="000D445C">
            <w:pPr>
              <w:ind w:firstLineChars="100" w:firstLine="160"/>
              <w:rPr>
                <w:color w:val="244062"/>
                <w:sz w:val="16"/>
                <w:szCs w:val="16"/>
              </w:rPr>
            </w:pPr>
            <w:r>
              <w:rPr>
                <w:color w:val="244062"/>
                <w:sz w:val="16"/>
                <w:szCs w:val="16"/>
              </w:rPr>
              <w:t>1.4</w:t>
            </w:r>
          </w:p>
        </w:tc>
        <w:tc>
          <w:tcPr>
            <w:tcW w:w="4531" w:type="dxa"/>
            <w:gridSpan w:val="4"/>
            <w:tcBorders>
              <w:top w:val="single" w:sz="4" w:space="0" w:color="000000"/>
              <w:left w:val="nil"/>
              <w:bottom w:val="single" w:sz="4" w:space="0" w:color="000000"/>
              <w:right w:val="single" w:sz="4" w:space="0" w:color="000000"/>
            </w:tcBorders>
            <w:noWrap/>
            <w:vAlign w:val="center"/>
            <w:hideMark/>
          </w:tcPr>
          <w:p w14:paraId="1C9EF0E5" w14:textId="77777777" w:rsidR="00A95379" w:rsidRDefault="00A95379" w:rsidP="000D445C">
            <w:pPr>
              <w:rPr>
                <w:sz w:val="16"/>
                <w:szCs w:val="16"/>
              </w:rPr>
            </w:pPr>
            <w:r>
              <w:rPr>
                <w:sz w:val="16"/>
                <w:szCs w:val="16"/>
              </w:rPr>
              <w:t>Condicionador de ar 12.000 Btus split 110V - frio</w:t>
            </w:r>
          </w:p>
        </w:tc>
        <w:tc>
          <w:tcPr>
            <w:tcW w:w="1125" w:type="dxa"/>
            <w:tcBorders>
              <w:top w:val="nil"/>
              <w:left w:val="nil"/>
              <w:bottom w:val="single" w:sz="4" w:space="0" w:color="000000"/>
              <w:right w:val="single" w:sz="4" w:space="0" w:color="000000"/>
            </w:tcBorders>
            <w:noWrap/>
            <w:vAlign w:val="center"/>
            <w:hideMark/>
          </w:tcPr>
          <w:p w14:paraId="188C3AD0" w14:textId="77777777" w:rsidR="00A95379" w:rsidRDefault="00A95379" w:rsidP="000D445C">
            <w:pPr>
              <w:jc w:val="center"/>
              <w:rPr>
                <w:color w:val="244062"/>
                <w:sz w:val="16"/>
                <w:szCs w:val="16"/>
              </w:rPr>
            </w:pPr>
            <w:r>
              <w:rPr>
                <w:color w:val="244062"/>
                <w:sz w:val="16"/>
                <w:szCs w:val="16"/>
              </w:rPr>
              <w:t>unid.</w:t>
            </w:r>
          </w:p>
        </w:tc>
        <w:tc>
          <w:tcPr>
            <w:tcW w:w="1028" w:type="dxa"/>
            <w:tcBorders>
              <w:top w:val="nil"/>
              <w:left w:val="nil"/>
              <w:bottom w:val="single" w:sz="4" w:space="0" w:color="000000"/>
              <w:right w:val="single" w:sz="4" w:space="0" w:color="000000"/>
            </w:tcBorders>
            <w:noWrap/>
            <w:vAlign w:val="center"/>
            <w:hideMark/>
          </w:tcPr>
          <w:p w14:paraId="56B90B30" w14:textId="77777777" w:rsidR="00A95379" w:rsidRDefault="00A95379" w:rsidP="000D445C">
            <w:pPr>
              <w:jc w:val="center"/>
              <w:rPr>
                <w:color w:val="244062"/>
                <w:sz w:val="16"/>
                <w:szCs w:val="16"/>
              </w:rPr>
            </w:pPr>
            <w:r>
              <w:rPr>
                <w:color w:val="244062"/>
                <w:sz w:val="16"/>
                <w:szCs w:val="16"/>
              </w:rPr>
              <w:t>1</w:t>
            </w:r>
          </w:p>
        </w:tc>
        <w:tc>
          <w:tcPr>
            <w:tcW w:w="1172" w:type="dxa"/>
            <w:tcBorders>
              <w:top w:val="nil"/>
              <w:left w:val="nil"/>
              <w:bottom w:val="single" w:sz="4" w:space="0" w:color="000000"/>
              <w:right w:val="single" w:sz="4" w:space="0" w:color="000000"/>
            </w:tcBorders>
            <w:noWrap/>
            <w:vAlign w:val="center"/>
            <w:hideMark/>
          </w:tcPr>
          <w:p w14:paraId="13EF112C" w14:textId="77777777" w:rsidR="00A95379" w:rsidRDefault="00A95379" w:rsidP="000D445C">
            <w:pPr>
              <w:jc w:val="right"/>
              <w:rPr>
                <w:color w:val="244062"/>
                <w:sz w:val="16"/>
                <w:szCs w:val="16"/>
              </w:rPr>
            </w:pPr>
            <w:r>
              <w:rPr>
                <w:color w:val="244062"/>
                <w:sz w:val="16"/>
                <w:szCs w:val="16"/>
              </w:rPr>
              <w:t>1.168,72</w:t>
            </w:r>
          </w:p>
        </w:tc>
        <w:tc>
          <w:tcPr>
            <w:tcW w:w="1340" w:type="dxa"/>
            <w:tcBorders>
              <w:top w:val="nil"/>
              <w:left w:val="nil"/>
              <w:bottom w:val="single" w:sz="4" w:space="0" w:color="000000"/>
              <w:right w:val="single" w:sz="4" w:space="0" w:color="auto"/>
            </w:tcBorders>
            <w:noWrap/>
            <w:vAlign w:val="center"/>
            <w:hideMark/>
          </w:tcPr>
          <w:p w14:paraId="55728B91" w14:textId="77777777" w:rsidR="00A95379" w:rsidRDefault="00A95379" w:rsidP="000D445C">
            <w:pPr>
              <w:jc w:val="right"/>
              <w:rPr>
                <w:color w:val="244062"/>
                <w:sz w:val="16"/>
                <w:szCs w:val="16"/>
              </w:rPr>
            </w:pPr>
            <w:r>
              <w:rPr>
                <w:color w:val="244062"/>
                <w:sz w:val="16"/>
                <w:szCs w:val="16"/>
              </w:rPr>
              <w:t>1.168,72</w:t>
            </w:r>
          </w:p>
        </w:tc>
      </w:tr>
      <w:tr w:rsidR="00A95379" w14:paraId="36DEB452" w14:textId="77777777" w:rsidTr="00A95379">
        <w:trPr>
          <w:trHeight w:val="225"/>
          <w:jc w:val="center"/>
        </w:trPr>
        <w:tc>
          <w:tcPr>
            <w:tcW w:w="786" w:type="dxa"/>
            <w:tcBorders>
              <w:top w:val="nil"/>
              <w:left w:val="single" w:sz="4" w:space="0" w:color="auto"/>
              <w:bottom w:val="single" w:sz="4" w:space="0" w:color="000000"/>
              <w:right w:val="single" w:sz="4" w:space="0" w:color="000000"/>
            </w:tcBorders>
            <w:noWrap/>
            <w:vAlign w:val="center"/>
            <w:hideMark/>
          </w:tcPr>
          <w:p w14:paraId="75D1B9A3" w14:textId="77777777" w:rsidR="00A95379" w:rsidRDefault="00A95379" w:rsidP="000D445C">
            <w:pPr>
              <w:ind w:firstLineChars="100" w:firstLine="160"/>
              <w:rPr>
                <w:color w:val="244062"/>
                <w:sz w:val="16"/>
                <w:szCs w:val="16"/>
              </w:rPr>
            </w:pPr>
            <w:r>
              <w:rPr>
                <w:color w:val="244062"/>
                <w:sz w:val="16"/>
                <w:szCs w:val="16"/>
              </w:rPr>
              <w:t>1.5</w:t>
            </w:r>
          </w:p>
        </w:tc>
        <w:tc>
          <w:tcPr>
            <w:tcW w:w="4531" w:type="dxa"/>
            <w:gridSpan w:val="4"/>
            <w:tcBorders>
              <w:top w:val="single" w:sz="4" w:space="0" w:color="000000"/>
              <w:left w:val="nil"/>
              <w:bottom w:val="single" w:sz="4" w:space="0" w:color="000000"/>
              <w:right w:val="single" w:sz="4" w:space="0" w:color="000000"/>
            </w:tcBorders>
            <w:noWrap/>
            <w:vAlign w:val="center"/>
            <w:hideMark/>
          </w:tcPr>
          <w:p w14:paraId="09CBA99D" w14:textId="77777777" w:rsidR="00A95379" w:rsidRDefault="00A95379" w:rsidP="000D445C">
            <w:pPr>
              <w:rPr>
                <w:sz w:val="16"/>
                <w:szCs w:val="16"/>
              </w:rPr>
            </w:pPr>
            <w:r>
              <w:rPr>
                <w:sz w:val="16"/>
                <w:szCs w:val="16"/>
              </w:rPr>
              <w:t>Bebedouro de coluna com refrigeração e garrafão de 20 litros</w:t>
            </w:r>
          </w:p>
        </w:tc>
        <w:tc>
          <w:tcPr>
            <w:tcW w:w="1125" w:type="dxa"/>
            <w:tcBorders>
              <w:top w:val="nil"/>
              <w:left w:val="nil"/>
              <w:bottom w:val="single" w:sz="4" w:space="0" w:color="000000"/>
              <w:right w:val="single" w:sz="4" w:space="0" w:color="000000"/>
            </w:tcBorders>
            <w:noWrap/>
            <w:vAlign w:val="center"/>
            <w:hideMark/>
          </w:tcPr>
          <w:p w14:paraId="6536A833" w14:textId="77777777" w:rsidR="00A95379" w:rsidRDefault="00A95379" w:rsidP="000D445C">
            <w:pPr>
              <w:jc w:val="center"/>
              <w:rPr>
                <w:color w:val="244062"/>
                <w:sz w:val="16"/>
                <w:szCs w:val="16"/>
              </w:rPr>
            </w:pPr>
            <w:r>
              <w:rPr>
                <w:color w:val="244062"/>
                <w:sz w:val="16"/>
                <w:szCs w:val="16"/>
              </w:rPr>
              <w:t>unid.</w:t>
            </w:r>
          </w:p>
        </w:tc>
        <w:tc>
          <w:tcPr>
            <w:tcW w:w="1028" w:type="dxa"/>
            <w:tcBorders>
              <w:top w:val="nil"/>
              <w:left w:val="nil"/>
              <w:bottom w:val="single" w:sz="4" w:space="0" w:color="000000"/>
              <w:right w:val="single" w:sz="4" w:space="0" w:color="000000"/>
            </w:tcBorders>
            <w:noWrap/>
            <w:vAlign w:val="center"/>
            <w:hideMark/>
          </w:tcPr>
          <w:p w14:paraId="7CDFA742" w14:textId="77777777" w:rsidR="00A95379" w:rsidRDefault="00A95379" w:rsidP="000D445C">
            <w:pPr>
              <w:jc w:val="center"/>
              <w:rPr>
                <w:color w:val="244062"/>
                <w:sz w:val="16"/>
                <w:szCs w:val="16"/>
              </w:rPr>
            </w:pPr>
            <w:r>
              <w:rPr>
                <w:color w:val="244062"/>
                <w:sz w:val="16"/>
                <w:szCs w:val="16"/>
              </w:rPr>
              <w:t>1</w:t>
            </w:r>
          </w:p>
        </w:tc>
        <w:tc>
          <w:tcPr>
            <w:tcW w:w="1172" w:type="dxa"/>
            <w:tcBorders>
              <w:top w:val="nil"/>
              <w:left w:val="nil"/>
              <w:bottom w:val="single" w:sz="4" w:space="0" w:color="000000"/>
              <w:right w:val="single" w:sz="4" w:space="0" w:color="000000"/>
            </w:tcBorders>
            <w:noWrap/>
            <w:vAlign w:val="center"/>
            <w:hideMark/>
          </w:tcPr>
          <w:p w14:paraId="2B207D0C" w14:textId="77777777" w:rsidR="00A95379" w:rsidRDefault="00A95379" w:rsidP="000D445C">
            <w:pPr>
              <w:jc w:val="right"/>
              <w:rPr>
                <w:color w:val="244062"/>
                <w:sz w:val="16"/>
                <w:szCs w:val="16"/>
              </w:rPr>
            </w:pPr>
            <w:r>
              <w:rPr>
                <w:color w:val="244062"/>
                <w:sz w:val="16"/>
                <w:szCs w:val="16"/>
              </w:rPr>
              <w:t>514,51</w:t>
            </w:r>
          </w:p>
        </w:tc>
        <w:tc>
          <w:tcPr>
            <w:tcW w:w="1340" w:type="dxa"/>
            <w:tcBorders>
              <w:top w:val="nil"/>
              <w:left w:val="nil"/>
              <w:bottom w:val="single" w:sz="4" w:space="0" w:color="000000"/>
              <w:right w:val="single" w:sz="4" w:space="0" w:color="auto"/>
            </w:tcBorders>
            <w:noWrap/>
            <w:vAlign w:val="center"/>
            <w:hideMark/>
          </w:tcPr>
          <w:p w14:paraId="186A08C2" w14:textId="77777777" w:rsidR="00A95379" w:rsidRDefault="00A95379" w:rsidP="000D445C">
            <w:pPr>
              <w:jc w:val="right"/>
              <w:rPr>
                <w:color w:val="244062"/>
                <w:sz w:val="16"/>
                <w:szCs w:val="16"/>
              </w:rPr>
            </w:pPr>
            <w:r>
              <w:rPr>
                <w:color w:val="244062"/>
                <w:sz w:val="16"/>
                <w:szCs w:val="16"/>
              </w:rPr>
              <w:t>514,51</w:t>
            </w:r>
          </w:p>
        </w:tc>
      </w:tr>
      <w:tr w:rsidR="00A95379" w14:paraId="0F63792B" w14:textId="77777777" w:rsidTr="00A95379">
        <w:trPr>
          <w:trHeight w:val="225"/>
          <w:jc w:val="center"/>
        </w:trPr>
        <w:tc>
          <w:tcPr>
            <w:tcW w:w="786" w:type="dxa"/>
            <w:tcBorders>
              <w:top w:val="nil"/>
              <w:left w:val="single" w:sz="4" w:space="0" w:color="auto"/>
              <w:bottom w:val="single" w:sz="4" w:space="0" w:color="000000"/>
              <w:right w:val="single" w:sz="4" w:space="0" w:color="000000"/>
            </w:tcBorders>
            <w:noWrap/>
            <w:vAlign w:val="center"/>
            <w:hideMark/>
          </w:tcPr>
          <w:p w14:paraId="18B89053" w14:textId="77777777" w:rsidR="00A95379" w:rsidRDefault="00A95379" w:rsidP="000D445C">
            <w:pPr>
              <w:ind w:firstLineChars="100" w:firstLine="160"/>
              <w:rPr>
                <w:color w:val="244062"/>
                <w:sz w:val="16"/>
                <w:szCs w:val="16"/>
              </w:rPr>
            </w:pPr>
            <w:r>
              <w:rPr>
                <w:color w:val="244062"/>
                <w:sz w:val="16"/>
                <w:szCs w:val="16"/>
              </w:rPr>
              <w:t>1.6</w:t>
            </w:r>
          </w:p>
        </w:tc>
        <w:tc>
          <w:tcPr>
            <w:tcW w:w="4531" w:type="dxa"/>
            <w:gridSpan w:val="4"/>
            <w:tcBorders>
              <w:top w:val="single" w:sz="4" w:space="0" w:color="000000"/>
              <w:left w:val="nil"/>
              <w:bottom w:val="single" w:sz="4" w:space="0" w:color="000000"/>
              <w:right w:val="single" w:sz="4" w:space="0" w:color="000000"/>
            </w:tcBorders>
            <w:noWrap/>
            <w:vAlign w:val="center"/>
            <w:hideMark/>
          </w:tcPr>
          <w:p w14:paraId="7B856E28" w14:textId="77777777" w:rsidR="00A95379" w:rsidRDefault="00A95379" w:rsidP="000D445C">
            <w:pPr>
              <w:rPr>
                <w:sz w:val="16"/>
                <w:szCs w:val="16"/>
              </w:rPr>
            </w:pPr>
            <w:r>
              <w:rPr>
                <w:sz w:val="16"/>
                <w:szCs w:val="16"/>
              </w:rPr>
              <w:t>Impressora multifuncional tanque de tinta colorida</w:t>
            </w:r>
          </w:p>
        </w:tc>
        <w:tc>
          <w:tcPr>
            <w:tcW w:w="1125" w:type="dxa"/>
            <w:tcBorders>
              <w:top w:val="nil"/>
              <w:left w:val="nil"/>
              <w:bottom w:val="single" w:sz="4" w:space="0" w:color="000000"/>
              <w:right w:val="single" w:sz="4" w:space="0" w:color="000000"/>
            </w:tcBorders>
            <w:noWrap/>
            <w:vAlign w:val="center"/>
            <w:hideMark/>
          </w:tcPr>
          <w:p w14:paraId="48DFE29A" w14:textId="77777777" w:rsidR="00A95379" w:rsidRDefault="00A95379" w:rsidP="000D445C">
            <w:pPr>
              <w:jc w:val="center"/>
              <w:rPr>
                <w:color w:val="244062"/>
                <w:sz w:val="16"/>
                <w:szCs w:val="16"/>
              </w:rPr>
            </w:pPr>
            <w:r>
              <w:rPr>
                <w:color w:val="244062"/>
                <w:sz w:val="16"/>
                <w:szCs w:val="16"/>
              </w:rPr>
              <w:t>unid.</w:t>
            </w:r>
          </w:p>
        </w:tc>
        <w:tc>
          <w:tcPr>
            <w:tcW w:w="1028" w:type="dxa"/>
            <w:tcBorders>
              <w:top w:val="nil"/>
              <w:left w:val="nil"/>
              <w:bottom w:val="single" w:sz="4" w:space="0" w:color="000000"/>
              <w:right w:val="single" w:sz="4" w:space="0" w:color="000000"/>
            </w:tcBorders>
            <w:noWrap/>
            <w:vAlign w:val="center"/>
            <w:hideMark/>
          </w:tcPr>
          <w:p w14:paraId="50050157" w14:textId="77777777" w:rsidR="00A95379" w:rsidRDefault="00A95379" w:rsidP="000D445C">
            <w:pPr>
              <w:jc w:val="center"/>
              <w:rPr>
                <w:color w:val="244062"/>
                <w:sz w:val="16"/>
                <w:szCs w:val="16"/>
              </w:rPr>
            </w:pPr>
            <w:r>
              <w:rPr>
                <w:color w:val="244062"/>
                <w:sz w:val="16"/>
                <w:szCs w:val="16"/>
              </w:rPr>
              <w:t>1</w:t>
            </w:r>
          </w:p>
        </w:tc>
        <w:tc>
          <w:tcPr>
            <w:tcW w:w="1172" w:type="dxa"/>
            <w:tcBorders>
              <w:top w:val="nil"/>
              <w:left w:val="nil"/>
              <w:bottom w:val="single" w:sz="4" w:space="0" w:color="000000"/>
              <w:right w:val="single" w:sz="4" w:space="0" w:color="000000"/>
            </w:tcBorders>
            <w:noWrap/>
            <w:vAlign w:val="center"/>
            <w:hideMark/>
          </w:tcPr>
          <w:p w14:paraId="6B1146D0" w14:textId="77777777" w:rsidR="00A95379" w:rsidRDefault="00A95379" w:rsidP="000D445C">
            <w:pPr>
              <w:jc w:val="right"/>
              <w:rPr>
                <w:color w:val="244062"/>
                <w:sz w:val="16"/>
                <w:szCs w:val="16"/>
              </w:rPr>
            </w:pPr>
            <w:r>
              <w:rPr>
                <w:color w:val="244062"/>
                <w:sz w:val="16"/>
                <w:szCs w:val="16"/>
              </w:rPr>
              <w:t>1.445,30</w:t>
            </w:r>
          </w:p>
        </w:tc>
        <w:tc>
          <w:tcPr>
            <w:tcW w:w="1340" w:type="dxa"/>
            <w:tcBorders>
              <w:top w:val="nil"/>
              <w:left w:val="nil"/>
              <w:bottom w:val="single" w:sz="4" w:space="0" w:color="000000"/>
              <w:right w:val="single" w:sz="4" w:space="0" w:color="auto"/>
            </w:tcBorders>
            <w:noWrap/>
            <w:vAlign w:val="center"/>
            <w:hideMark/>
          </w:tcPr>
          <w:p w14:paraId="10D67C19" w14:textId="77777777" w:rsidR="00A95379" w:rsidRDefault="00A95379" w:rsidP="000D445C">
            <w:pPr>
              <w:jc w:val="right"/>
              <w:rPr>
                <w:color w:val="244062"/>
                <w:sz w:val="16"/>
                <w:szCs w:val="16"/>
              </w:rPr>
            </w:pPr>
            <w:r>
              <w:rPr>
                <w:color w:val="244062"/>
                <w:sz w:val="16"/>
                <w:szCs w:val="16"/>
              </w:rPr>
              <w:t>1.445,30</w:t>
            </w:r>
          </w:p>
        </w:tc>
      </w:tr>
      <w:tr w:rsidR="00A95379" w14:paraId="69DFE50A" w14:textId="77777777" w:rsidTr="00A95379">
        <w:trPr>
          <w:trHeight w:val="495"/>
          <w:jc w:val="center"/>
        </w:trPr>
        <w:tc>
          <w:tcPr>
            <w:tcW w:w="786" w:type="dxa"/>
            <w:tcBorders>
              <w:top w:val="nil"/>
              <w:left w:val="single" w:sz="4" w:space="0" w:color="auto"/>
              <w:bottom w:val="single" w:sz="4" w:space="0" w:color="000000"/>
              <w:right w:val="single" w:sz="4" w:space="0" w:color="000000"/>
            </w:tcBorders>
            <w:noWrap/>
            <w:vAlign w:val="center"/>
            <w:hideMark/>
          </w:tcPr>
          <w:p w14:paraId="762C0EEE" w14:textId="77777777" w:rsidR="00A95379" w:rsidRDefault="00A95379" w:rsidP="000D445C">
            <w:pPr>
              <w:ind w:firstLineChars="100" w:firstLine="160"/>
              <w:rPr>
                <w:color w:val="244062"/>
                <w:sz w:val="16"/>
                <w:szCs w:val="16"/>
              </w:rPr>
            </w:pPr>
            <w:r>
              <w:rPr>
                <w:color w:val="244062"/>
                <w:sz w:val="16"/>
                <w:szCs w:val="16"/>
              </w:rPr>
              <w:t>1.7</w:t>
            </w:r>
          </w:p>
        </w:tc>
        <w:tc>
          <w:tcPr>
            <w:tcW w:w="4531" w:type="dxa"/>
            <w:gridSpan w:val="4"/>
            <w:tcBorders>
              <w:top w:val="single" w:sz="4" w:space="0" w:color="000000"/>
              <w:left w:val="nil"/>
              <w:bottom w:val="single" w:sz="4" w:space="0" w:color="000000"/>
              <w:right w:val="single" w:sz="4" w:space="0" w:color="000000"/>
            </w:tcBorders>
            <w:vAlign w:val="center"/>
            <w:hideMark/>
          </w:tcPr>
          <w:p w14:paraId="1345B607" w14:textId="77777777" w:rsidR="00A95379" w:rsidRDefault="00A95379" w:rsidP="000D445C">
            <w:pPr>
              <w:rPr>
                <w:sz w:val="16"/>
                <w:szCs w:val="16"/>
              </w:rPr>
            </w:pPr>
            <w:r>
              <w:rPr>
                <w:sz w:val="16"/>
                <w:szCs w:val="16"/>
              </w:rPr>
              <w:t>Notebook com processador Intel Core 8a i5, memória de 8 GB, 1 TB de HD, 1,6 GHz, Windows 10</w:t>
            </w:r>
          </w:p>
        </w:tc>
        <w:tc>
          <w:tcPr>
            <w:tcW w:w="1125" w:type="dxa"/>
            <w:tcBorders>
              <w:top w:val="nil"/>
              <w:left w:val="nil"/>
              <w:bottom w:val="single" w:sz="4" w:space="0" w:color="000000"/>
              <w:right w:val="single" w:sz="4" w:space="0" w:color="000000"/>
            </w:tcBorders>
            <w:noWrap/>
            <w:vAlign w:val="center"/>
            <w:hideMark/>
          </w:tcPr>
          <w:p w14:paraId="7464DDDE" w14:textId="77777777" w:rsidR="00A95379" w:rsidRDefault="00A95379" w:rsidP="000D445C">
            <w:pPr>
              <w:jc w:val="center"/>
              <w:rPr>
                <w:color w:val="244062"/>
                <w:sz w:val="16"/>
                <w:szCs w:val="16"/>
              </w:rPr>
            </w:pPr>
            <w:r>
              <w:rPr>
                <w:color w:val="244062"/>
                <w:sz w:val="16"/>
                <w:szCs w:val="16"/>
              </w:rPr>
              <w:t>unid.</w:t>
            </w:r>
          </w:p>
        </w:tc>
        <w:tc>
          <w:tcPr>
            <w:tcW w:w="1028" w:type="dxa"/>
            <w:tcBorders>
              <w:top w:val="nil"/>
              <w:left w:val="nil"/>
              <w:bottom w:val="single" w:sz="4" w:space="0" w:color="000000"/>
              <w:right w:val="single" w:sz="4" w:space="0" w:color="000000"/>
            </w:tcBorders>
            <w:noWrap/>
            <w:vAlign w:val="center"/>
            <w:hideMark/>
          </w:tcPr>
          <w:p w14:paraId="5CA077BF" w14:textId="77777777" w:rsidR="00A95379" w:rsidRDefault="00A95379" w:rsidP="000D445C">
            <w:pPr>
              <w:jc w:val="center"/>
              <w:rPr>
                <w:color w:val="244062"/>
                <w:sz w:val="16"/>
                <w:szCs w:val="16"/>
              </w:rPr>
            </w:pPr>
            <w:r>
              <w:rPr>
                <w:color w:val="244062"/>
                <w:sz w:val="16"/>
                <w:szCs w:val="16"/>
              </w:rPr>
              <w:t>5</w:t>
            </w:r>
          </w:p>
        </w:tc>
        <w:tc>
          <w:tcPr>
            <w:tcW w:w="1172" w:type="dxa"/>
            <w:tcBorders>
              <w:top w:val="nil"/>
              <w:left w:val="nil"/>
              <w:bottom w:val="single" w:sz="4" w:space="0" w:color="000000"/>
              <w:right w:val="single" w:sz="4" w:space="0" w:color="000000"/>
            </w:tcBorders>
            <w:noWrap/>
            <w:vAlign w:val="center"/>
            <w:hideMark/>
          </w:tcPr>
          <w:p w14:paraId="131EBC05" w14:textId="77777777" w:rsidR="00A95379" w:rsidRDefault="00A95379" w:rsidP="000D445C">
            <w:pPr>
              <w:jc w:val="right"/>
              <w:rPr>
                <w:color w:val="244062"/>
                <w:sz w:val="16"/>
                <w:szCs w:val="16"/>
              </w:rPr>
            </w:pPr>
            <w:r>
              <w:rPr>
                <w:color w:val="244062"/>
                <w:sz w:val="16"/>
                <w:szCs w:val="16"/>
              </w:rPr>
              <w:t>3.822,84</w:t>
            </w:r>
          </w:p>
        </w:tc>
        <w:tc>
          <w:tcPr>
            <w:tcW w:w="1340" w:type="dxa"/>
            <w:tcBorders>
              <w:top w:val="nil"/>
              <w:left w:val="nil"/>
              <w:bottom w:val="single" w:sz="4" w:space="0" w:color="000000"/>
              <w:right w:val="single" w:sz="4" w:space="0" w:color="auto"/>
            </w:tcBorders>
            <w:noWrap/>
            <w:vAlign w:val="center"/>
            <w:hideMark/>
          </w:tcPr>
          <w:p w14:paraId="1D1FD94B" w14:textId="77777777" w:rsidR="00A95379" w:rsidRDefault="00A95379" w:rsidP="000D445C">
            <w:pPr>
              <w:jc w:val="right"/>
              <w:rPr>
                <w:color w:val="244062"/>
                <w:sz w:val="16"/>
                <w:szCs w:val="16"/>
              </w:rPr>
            </w:pPr>
            <w:r>
              <w:rPr>
                <w:color w:val="244062"/>
                <w:sz w:val="16"/>
                <w:szCs w:val="16"/>
              </w:rPr>
              <w:t>19.114,20</w:t>
            </w:r>
          </w:p>
        </w:tc>
      </w:tr>
      <w:tr w:rsidR="00A95379" w14:paraId="2467D671" w14:textId="77777777" w:rsidTr="00A95379">
        <w:trPr>
          <w:trHeight w:val="225"/>
          <w:jc w:val="center"/>
        </w:trPr>
        <w:tc>
          <w:tcPr>
            <w:tcW w:w="786" w:type="dxa"/>
            <w:tcBorders>
              <w:top w:val="nil"/>
              <w:left w:val="single" w:sz="4" w:space="0" w:color="auto"/>
              <w:bottom w:val="single" w:sz="4" w:space="0" w:color="000000"/>
              <w:right w:val="single" w:sz="4" w:space="0" w:color="000000"/>
            </w:tcBorders>
            <w:noWrap/>
            <w:vAlign w:val="center"/>
            <w:hideMark/>
          </w:tcPr>
          <w:p w14:paraId="4D62A5D2" w14:textId="77777777" w:rsidR="00A95379" w:rsidRDefault="00A95379" w:rsidP="000D445C">
            <w:pPr>
              <w:ind w:firstLineChars="100" w:firstLine="160"/>
              <w:rPr>
                <w:color w:val="244062"/>
                <w:sz w:val="16"/>
                <w:szCs w:val="16"/>
              </w:rPr>
            </w:pPr>
            <w:r>
              <w:rPr>
                <w:color w:val="244062"/>
                <w:sz w:val="16"/>
                <w:szCs w:val="16"/>
              </w:rPr>
              <w:t>1.8</w:t>
            </w:r>
          </w:p>
        </w:tc>
        <w:tc>
          <w:tcPr>
            <w:tcW w:w="4531" w:type="dxa"/>
            <w:gridSpan w:val="4"/>
            <w:tcBorders>
              <w:top w:val="single" w:sz="4" w:space="0" w:color="000000"/>
              <w:left w:val="nil"/>
              <w:bottom w:val="single" w:sz="4" w:space="0" w:color="000000"/>
              <w:right w:val="single" w:sz="4" w:space="0" w:color="000000"/>
            </w:tcBorders>
            <w:vAlign w:val="center"/>
            <w:hideMark/>
          </w:tcPr>
          <w:p w14:paraId="5C80466C" w14:textId="77777777" w:rsidR="00A95379" w:rsidRDefault="00A95379" w:rsidP="000D445C">
            <w:pPr>
              <w:rPr>
                <w:sz w:val="16"/>
                <w:szCs w:val="16"/>
              </w:rPr>
            </w:pPr>
            <w:r>
              <w:rPr>
                <w:sz w:val="16"/>
                <w:szCs w:val="16"/>
              </w:rPr>
              <w:t>Cadeira giratória para escritório - modelo presidente</w:t>
            </w:r>
          </w:p>
        </w:tc>
        <w:tc>
          <w:tcPr>
            <w:tcW w:w="1125" w:type="dxa"/>
            <w:tcBorders>
              <w:top w:val="nil"/>
              <w:left w:val="nil"/>
              <w:bottom w:val="single" w:sz="4" w:space="0" w:color="000000"/>
              <w:right w:val="single" w:sz="4" w:space="0" w:color="000000"/>
            </w:tcBorders>
            <w:noWrap/>
            <w:vAlign w:val="center"/>
            <w:hideMark/>
          </w:tcPr>
          <w:p w14:paraId="401A94F8" w14:textId="77777777" w:rsidR="00A95379" w:rsidRDefault="00A95379" w:rsidP="000D445C">
            <w:pPr>
              <w:jc w:val="center"/>
              <w:rPr>
                <w:color w:val="244062"/>
                <w:sz w:val="16"/>
                <w:szCs w:val="16"/>
              </w:rPr>
            </w:pPr>
            <w:r>
              <w:rPr>
                <w:color w:val="244062"/>
                <w:sz w:val="16"/>
                <w:szCs w:val="16"/>
              </w:rPr>
              <w:t>unid.</w:t>
            </w:r>
          </w:p>
        </w:tc>
        <w:tc>
          <w:tcPr>
            <w:tcW w:w="1028" w:type="dxa"/>
            <w:tcBorders>
              <w:top w:val="nil"/>
              <w:left w:val="nil"/>
              <w:bottom w:val="single" w:sz="4" w:space="0" w:color="000000"/>
              <w:right w:val="single" w:sz="4" w:space="0" w:color="000000"/>
            </w:tcBorders>
            <w:noWrap/>
            <w:vAlign w:val="center"/>
            <w:hideMark/>
          </w:tcPr>
          <w:p w14:paraId="56D1D1F9" w14:textId="77777777" w:rsidR="00A95379" w:rsidRDefault="00A95379" w:rsidP="000D445C">
            <w:pPr>
              <w:jc w:val="center"/>
              <w:rPr>
                <w:color w:val="244062"/>
                <w:sz w:val="16"/>
                <w:szCs w:val="16"/>
              </w:rPr>
            </w:pPr>
            <w:r>
              <w:rPr>
                <w:color w:val="244062"/>
                <w:sz w:val="16"/>
                <w:szCs w:val="16"/>
              </w:rPr>
              <w:t>5</w:t>
            </w:r>
          </w:p>
        </w:tc>
        <w:tc>
          <w:tcPr>
            <w:tcW w:w="1172" w:type="dxa"/>
            <w:tcBorders>
              <w:top w:val="nil"/>
              <w:left w:val="nil"/>
              <w:bottom w:val="single" w:sz="4" w:space="0" w:color="000000"/>
              <w:right w:val="single" w:sz="4" w:space="0" w:color="000000"/>
            </w:tcBorders>
            <w:noWrap/>
            <w:vAlign w:val="center"/>
            <w:hideMark/>
          </w:tcPr>
          <w:p w14:paraId="4A711C2B" w14:textId="77777777" w:rsidR="00A95379" w:rsidRDefault="00A95379" w:rsidP="000D445C">
            <w:pPr>
              <w:jc w:val="right"/>
              <w:rPr>
                <w:color w:val="244062"/>
                <w:sz w:val="16"/>
                <w:szCs w:val="16"/>
              </w:rPr>
            </w:pPr>
            <w:r>
              <w:rPr>
                <w:color w:val="244062"/>
                <w:sz w:val="16"/>
                <w:szCs w:val="16"/>
              </w:rPr>
              <w:t>288,60</w:t>
            </w:r>
          </w:p>
        </w:tc>
        <w:tc>
          <w:tcPr>
            <w:tcW w:w="1340" w:type="dxa"/>
            <w:tcBorders>
              <w:top w:val="nil"/>
              <w:left w:val="nil"/>
              <w:bottom w:val="single" w:sz="4" w:space="0" w:color="000000"/>
              <w:right w:val="single" w:sz="4" w:space="0" w:color="auto"/>
            </w:tcBorders>
            <w:noWrap/>
            <w:vAlign w:val="center"/>
            <w:hideMark/>
          </w:tcPr>
          <w:p w14:paraId="705267DF" w14:textId="77777777" w:rsidR="00A95379" w:rsidRDefault="00A95379" w:rsidP="000D445C">
            <w:pPr>
              <w:jc w:val="right"/>
              <w:rPr>
                <w:color w:val="244062"/>
                <w:sz w:val="16"/>
                <w:szCs w:val="16"/>
              </w:rPr>
            </w:pPr>
            <w:r>
              <w:rPr>
                <w:color w:val="244062"/>
                <w:sz w:val="16"/>
                <w:szCs w:val="16"/>
              </w:rPr>
              <w:t>1.443,00</w:t>
            </w:r>
          </w:p>
        </w:tc>
      </w:tr>
      <w:tr w:rsidR="00A95379" w14:paraId="23683FFF" w14:textId="77777777" w:rsidTr="00A95379">
        <w:trPr>
          <w:trHeight w:val="330"/>
          <w:jc w:val="center"/>
        </w:trPr>
        <w:tc>
          <w:tcPr>
            <w:tcW w:w="786" w:type="dxa"/>
            <w:tcBorders>
              <w:top w:val="nil"/>
              <w:left w:val="single" w:sz="4" w:space="0" w:color="auto"/>
              <w:bottom w:val="single" w:sz="4" w:space="0" w:color="000000"/>
              <w:right w:val="single" w:sz="4" w:space="0" w:color="000000"/>
            </w:tcBorders>
            <w:noWrap/>
            <w:vAlign w:val="center"/>
            <w:hideMark/>
          </w:tcPr>
          <w:p w14:paraId="3E9A6D6A" w14:textId="77777777" w:rsidR="00A95379" w:rsidRDefault="00A95379" w:rsidP="000D445C">
            <w:pPr>
              <w:ind w:firstLineChars="100" w:firstLine="160"/>
              <w:rPr>
                <w:color w:val="244062"/>
                <w:sz w:val="16"/>
                <w:szCs w:val="16"/>
              </w:rPr>
            </w:pPr>
            <w:r>
              <w:rPr>
                <w:color w:val="244062"/>
                <w:sz w:val="16"/>
                <w:szCs w:val="16"/>
              </w:rPr>
              <w:t> </w:t>
            </w:r>
          </w:p>
        </w:tc>
        <w:tc>
          <w:tcPr>
            <w:tcW w:w="4531" w:type="dxa"/>
            <w:gridSpan w:val="4"/>
            <w:tcBorders>
              <w:top w:val="single" w:sz="4" w:space="0" w:color="000000"/>
              <w:left w:val="nil"/>
              <w:bottom w:val="single" w:sz="4" w:space="0" w:color="000000"/>
              <w:right w:val="single" w:sz="4" w:space="0" w:color="000000"/>
            </w:tcBorders>
            <w:vAlign w:val="center"/>
            <w:hideMark/>
          </w:tcPr>
          <w:p w14:paraId="45645679" w14:textId="77777777" w:rsidR="00A95379" w:rsidRDefault="00A95379" w:rsidP="000D445C">
            <w:pPr>
              <w:rPr>
                <w:sz w:val="16"/>
                <w:szCs w:val="16"/>
              </w:rPr>
            </w:pPr>
            <w:r>
              <w:rPr>
                <w:sz w:val="16"/>
                <w:szCs w:val="16"/>
              </w:rPr>
              <w:t> </w:t>
            </w:r>
          </w:p>
        </w:tc>
        <w:tc>
          <w:tcPr>
            <w:tcW w:w="1125" w:type="dxa"/>
            <w:tcBorders>
              <w:top w:val="nil"/>
              <w:left w:val="nil"/>
              <w:bottom w:val="single" w:sz="4" w:space="0" w:color="000000"/>
              <w:right w:val="single" w:sz="4" w:space="0" w:color="000000"/>
            </w:tcBorders>
            <w:noWrap/>
            <w:vAlign w:val="center"/>
            <w:hideMark/>
          </w:tcPr>
          <w:p w14:paraId="35562711" w14:textId="77777777" w:rsidR="00A95379" w:rsidRDefault="00A95379" w:rsidP="000D445C">
            <w:pPr>
              <w:jc w:val="center"/>
              <w:rPr>
                <w:color w:val="244062"/>
                <w:sz w:val="16"/>
                <w:szCs w:val="16"/>
              </w:rPr>
            </w:pPr>
            <w:r>
              <w:rPr>
                <w:color w:val="244062"/>
                <w:sz w:val="16"/>
                <w:szCs w:val="16"/>
              </w:rPr>
              <w:t> </w:t>
            </w:r>
          </w:p>
        </w:tc>
        <w:tc>
          <w:tcPr>
            <w:tcW w:w="1028" w:type="dxa"/>
            <w:tcBorders>
              <w:top w:val="nil"/>
              <w:left w:val="nil"/>
              <w:bottom w:val="single" w:sz="4" w:space="0" w:color="000000"/>
              <w:right w:val="single" w:sz="4" w:space="0" w:color="000000"/>
            </w:tcBorders>
            <w:noWrap/>
            <w:vAlign w:val="center"/>
            <w:hideMark/>
          </w:tcPr>
          <w:p w14:paraId="4525791D" w14:textId="77777777" w:rsidR="00A95379" w:rsidRDefault="00A95379" w:rsidP="000D445C">
            <w:pPr>
              <w:jc w:val="center"/>
              <w:rPr>
                <w:color w:val="244062"/>
                <w:sz w:val="16"/>
                <w:szCs w:val="16"/>
              </w:rPr>
            </w:pPr>
            <w:r>
              <w:rPr>
                <w:color w:val="244062"/>
                <w:sz w:val="16"/>
                <w:szCs w:val="16"/>
              </w:rPr>
              <w:t> </w:t>
            </w:r>
          </w:p>
        </w:tc>
        <w:tc>
          <w:tcPr>
            <w:tcW w:w="1172" w:type="dxa"/>
            <w:tcBorders>
              <w:top w:val="nil"/>
              <w:left w:val="nil"/>
              <w:bottom w:val="single" w:sz="4" w:space="0" w:color="000000"/>
              <w:right w:val="single" w:sz="4" w:space="0" w:color="000000"/>
            </w:tcBorders>
            <w:noWrap/>
            <w:vAlign w:val="center"/>
            <w:hideMark/>
          </w:tcPr>
          <w:p w14:paraId="49A42161" w14:textId="77777777" w:rsidR="00A95379" w:rsidRDefault="00A95379" w:rsidP="000D445C">
            <w:pPr>
              <w:rPr>
                <w:color w:val="244062"/>
                <w:sz w:val="16"/>
                <w:szCs w:val="16"/>
              </w:rPr>
            </w:pPr>
            <w:r>
              <w:rPr>
                <w:color w:val="244062"/>
                <w:sz w:val="16"/>
                <w:szCs w:val="16"/>
              </w:rPr>
              <w:t> </w:t>
            </w:r>
          </w:p>
        </w:tc>
        <w:tc>
          <w:tcPr>
            <w:tcW w:w="1340" w:type="dxa"/>
            <w:tcBorders>
              <w:top w:val="nil"/>
              <w:left w:val="nil"/>
              <w:bottom w:val="single" w:sz="4" w:space="0" w:color="000000"/>
              <w:right w:val="single" w:sz="4" w:space="0" w:color="auto"/>
            </w:tcBorders>
            <w:noWrap/>
            <w:vAlign w:val="center"/>
            <w:hideMark/>
          </w:tcPr>
          <w:p w14:paraId="38A169E5" w14:textId="77777777" w:rsidR="00A95379" w:rsidRDefault="00A95379" w:rsidP="000D445C">
            <w:pPr>
              <w:jc w:val="right"/>
              <w:rPr>
                <w:color w:val="244062"/>
                <w:sz w:val="16"/>
                <w:szCs w:val="16"/>
              </w:rPr>
            </w:pPr>
            <w:r>
              <w:rPr>
                <w:color w:val="244062"/>
                <w:sz w:val="16"/>
                <w:szCs w:val="16"/>
              </w:rPr>
              <w:t>0,00</w:t>
            </w:r>
          </w:p>
        </w:tc>
      </w:tr>
      <w:tr w:rsidR="00A95379" w14:paraId="05B77FE4" w14:textId="77777777" w:rsidTr="00A95379">
        <w:trPr>
          <w:trHeight w:val="285"/>
          <w:jc w:val="center"/>
        </w:trPr>
        <w:tc>
          <w:tcPr>
            <w:tcW w:w="786" w:type="dxa"/>
            <w:tcBorders>
              <w:top w:val="nil"/>
              <w:left w:val="single" w:sz="4" w:space="0" w:color="auto"/>
              <w:bottom w:val="single" w:sz="4" w:space="0" w:color="000000"/>
              <w:right w:val="single" w:sz="4" w:space="0" w:color="000000"/>
            </w:tcBorders>
            <w:noWrap/>
            <w:vAlign w:val="center"/>
            <w:hideMark/>
          </w:tcPr>
          <w:p w14:paraId="716BF040" w14:textId="77777777" w:rsidR="00A95379" w:rsidRDefault="00A95379" w:rsidP="000D445C">
            <w:pPr>
              <w:ind w:firstLineChars="100" w:firstLine="160"/>
              <w:rPr>
                <w:color w:val="244062"/>
                <w:sz w:val="16"/>
                <w:szCs w:val="16"/>
              </w:rPr>
            </w:pPr>
            <w:r>
              <w:rPr>
                <w:color w:val="244062"/>
                <w:sz w:val="16"/>
                <w:szCs w:val="16"/>
              </w:rPr>
              <w:t> </w:t>
            </w:r>
          </w:p>
        </w:tc>
        <w:tc>
          <w:tcPr>
            <w:tcW w:w="4531" w:type="dxa"/>
            <w:gridSpan w:val="4"/>
            <w:tcBorders>
              <w:top w:val="single" w:sz="4" w:space="0" w:color="000000"/>
              <w:left w:val="nil"/>
              <w:bottom w:val="single" w:sz="4" w:space="0" w:color="000000"/>
              <w:right w:val="single" w:sz="4" w:space="0" w:color="000000"/>
            </w:tcBorders>
            <w:vAlign w:val="center"/>
            <w:hideMark/>
          </w:tcPr>
          <w:p w14:paraId="54ECC68D" w14:textId="77777777" w:rsidR="00A95379" w:rsidRDefault="00A95379" w:rsidP="000D445C">
            <w:pPr>
              <w:rPr>
                <w:sz w:val="16"/>
                <w:szCs w:val="16"/>
              </w:rPr>
            </w:pPr>
            <w:r>
              <w:rPr>
                <w:sz w:val="16"/>
                <w:szCs w:val="16"/>
              </w:rPr>
              <w:t> </w:t>
            </w:r>
          </w:p>
        </w:tc>
        <w:tc>
          <w:tcPr>
            <w:tcW w:w="1125" w:type="dxa"/>
            <w:tcBorders>
              <w:top w:val="nil"/>
              <w:left w:val="nil"/>
              <w:bottom w:val="single" w:sz="4" w:space="0" w:color="000000"/>
              <w:right w:val="single" w:sz="4" w:space="0" w:color="000000"/>
            </w:tcBorders>
            <w:noWrap/>
            <w:vAlign w:val="center"/>
            <w:hideMark/>
          </w:tcPr>
          <w:p w14:paraId="1A8A0071" w14:textId="77777777" w:rsidR="00A95379" w:rsidRDefault="00A95379" w:rsidP="000D445C">
            <w:pPr>
              <w:jc w:val="center"/>
              <w:rPr>
                <w:color w:val="244062"/>
                <w:sz w:val="16"/>
                <w:szCs w:val="16"/>
              </w:rPr>
            </w:pPr>
            <w:r>
              <w:rPr>
                <w:color w:val="244062"/>
                <w:sz w:val="16"/>
                <w:szCs w:val="16"/>
              </w:rPr>
              <w:t> </w:t>
            </w:r>
          </w:p>
        </w:tc>
        <w:tc>
          <w:tcPr>
            <w:tcW w:w="1028" w:type="dxa"/>
            <w:tcBorders>
              <w:top w:val="nil"/>
              <w:left w:val="nil"/>
              <w:bottom w:val="single" w:sz="4" w:space="0" w:color="000000"/>
              <w:right w:val="single" w:sz="4" w:space="0" w:color="000000"/>
            </w:tcBorders>
            <w:noWrap/>
            <w:vAlign w:val="center"/>
            <w:hideMark/>
          </w:tcPr>
          <w:p w14:paraId="3B3FB423" w14:textId="77777777" w:rsidR="00A95379" w:rsidRDefault="00A95379" w:rsidP="000D445C">
            <w:pPr>
              <w:jc w:val="center"/>
              <w:rPr>
                <w:color w:val="244062"/>
                <w:sz w:val="16"/>
                <w:szCs w:val="16"/>
              </w:rPr>
            </w:pPr>
            <w:r>
              <w:rPr>
                <w:color w:val="244062"/>
                <w:sz w:val="16"/>
                <w:szCs w:val="16"/>
              </w:rPr>
              <w:t> </w:t>
            </w:r>
          </w:p>
        </w:tc>
        <w:tc>
          <w:tcPr>
            <w:tcW w:w="1172" w:type="dxa"/>
            <w:tcBorders>
              <w:top w:val="nil"/>
              <w:left w:val="nil"/>
              <w:bottom w:val="single" w:sz="4" w:space="0" w:color="000000"/>
              <w:right w:val="single" w:sz="4" w:space="0" w:color="000000"/>
            </w:tcBorders>
            <w:noWrap/>
            <w:vAlign w:val="center"/>
            <w:hideMark/>
          </w:tcPr>
          <w:p w14:paraId="15EE6853" w14:textId="77777777" w:rsidR="00A95379" w:rsidRDefault="00A95379" w:rsidP="000D445C">
            <w:pPr>
              <w:rPr>
                <w:color w:val="244062"/>
                <w:sz w:val="16"/>
                <w:szCs w:val="16"/>
              </w:rPr>
            </w:pPr>
            <w:r>
              <w:rPr>
                <w:color w:val="244062"/>
                <w:sz w:val="16"/>
                <w:szCs w:val="16"/>
              </w:rPr>
              <w:t> </w:t>
            </w:r>
          </w:p>
        </w:tc>
        <w:tc>
          <w:tcPr>
            <w:tcW w:w="1340" w:type="dxa"/>
            <w:tcBorders>
              <w:top w:val="nil"/>
              <w:left w:val="nil"/>
              <w:bottom w:val="single" w:sz="4" w:space="0" w:color="000000"/>
              <w:right w:val="single" w:sz="4" w:space="0" w:color="auto"/>
            </w:tcBorders>
            <w:noWrap/>
            <w:vAlign w:val="center"/>
            <w:hideMark/>
          </w:tcPr>
          <w:p w14:paraId="7625082C" w14:textId="77777777" w:rsidR="00A95379" w:rsidRDefault="00A95379" w:rsidP="000D445C">
            <w:pPr>
              <w:jc w:val="right"/>
              <w:rPr>
                <w:color w:val="244062"/>
                <w:sz w:val="16"/>
                <w:szCs w:val="16"/>
              </w:rPr>
            </w:pPr>
            <w:r>
              <w:rPr>
                <w:color w:val="244062"/>
                <w:sz w:val="16"/>
                <w:szCs w:val="16"/>
              </w:rPr>
              <w:t>0,00</w:t>
            </w:r>
          </w:p>
        </w:tc>
      </w:tr>
      <w:tr w:rsidR="00A95379" w14:paraId="16A43C8C" w14:textId="77777777" w:rsidTr="00A95379">
        <w:trPr>
          <w:trHeight w:val="240"/>
          <w:jc w:val="center"/>
        </w:trPr>
        <w:tc>
          <w:tcPr>
            <w:tcW w:w="786" w:type="dxa"/>
            <w:tcBorders>
              <w:top w:val="nil"/>
              <w:left w:val="single" w:sz="4" w:space="0" w:color="auto"/>
              <w:bottom w:val="single" w:sz="4" w:space="0" w:color="000000"/>
              <w:right w:val="single" w:sz="4" w:space="0" w:color="000000"/>
            </w:tcBorders>
            <w:noWrap/>
            <w:vAlign w:val="center"/>
            <w:hideMark/>
          </w:tcPr>
          <w:p w14:paraId="6BB203B3" w14:textId="77777777" w:rsidR="00A95379" w:rsidRDefault="00A95379" w:rsidP="000D445C">
            <w:pPr>
              <w:ind w:firstLineChars="100" w:firstLine="160"/>
              <w:rPr>
                <w:color w:val="244062"/>
                <w:sz w:val="16"/>
                <w:szCs w:val="16"/>
              </w:rPr>
            </w:pPr>
            <w:r>
              <w:rPr>
                <w:color w:val="244062"/>
                <w:sz w:val="16"/>
                <w:szCs w:val="16"/>
              </w:rPr>
              <w:t> </w:t>
            </w:r>
          </w:p>
        </w:tc>
        <w:tc>
          <w:tcPr>
            <w:tcW w:w="4531" w:type="dxa"/>
            <w:gridSpan w:val="4"/>
            <w:tcBorders>
              <w:top w:val="single" w:sz="4" w:space="0" w:color="000000"/>
              <w:left w:val="nil"/>
              <w:bottom w:val="single" w:sz="4" w:space="0" w:color="000000"/>
              <w:right w:val="single" w:sz="4" w:space="0" w:color="000000"/>
            </w:tcBorders>
            <w:noWrap/>
            <w:vAlign w:val="bottom"/>
            <w:hideMark/>
          </w:tcPr>
          <w:p w14:paraId="2744DADF" w14:textId="77777777" w:rsidR="00A95379" w:rsidRDefault="00A95379" w:rsidP="000D445C">
            <w:pPr>
              <w:rPr>
                <w:sz w:val="16"/>
                <w:szCs w:val="16"/>
              </w:rPr>
            </w:pPr>
            <w:r>
              <w:rPr>
                <w:sz w:val="16"/>
                <w:szCs w:val="16"/>
              </w:rPr>
              <w:t> </w:t>
            </w:r>
          </w:p>
        </w:tc>
        <w:tc>
          <w:tcPr>
            <w:tcW w:w="1125" w:type="dxa"/>
            <w:tcBorders>
              <w:top w:val="nil"/>
              <w:left w:val="nil"/>
              <w:bottom w:val="single" w:sz="4" w:space="0" w:color="000000"/>
              <w:right w:val="single" w:sz="4" w:space="0" w:color="000000"/>
            </w:tcBorders>
            <w:noWrap/>
            <w:vAlign w:val="center"/>
            <w:hideMark/>
          </w:tcPr>
          <w:p w14:paraId="178D65C5" w14:textId="77777777" w:rsidR="00A95379" w:rsidRDefault="00A95379" w:rsidP="000D445C">
            <w:pPr>
              <w:jc w:val="center"/>
              <w:rPr>
                <w:color w:val="244062"/>
                <w:sz w:val="16"/>
                <w:szCs w:val="16"/>
              </w:rPr>
            </w:pPr>
            <w:r>
              <w:rPr>
                <w:color w:val="244062"/>
                <w:sz w:val="16"/>
                <w:szCs w:val="16"/>
              </w:rPr>
              <w:t> </w:t>
            </w:r>
          </w:p>
        </w:tc>
        <w:tc>
          <w:tcPr>
            <w:tcW w:w="1028" w:type="dxa"/>
            <w:tcBorders>
              <w:top w:val="nil"/>
              <w:left w:val="nil"/>
              <w:bottom w:val="single" w:sz="4" w:space="0" w:color="000000"/>
              <w:right w:val="single" w:sz="4" w:space="0" w:color="000000"/>
            </w:tcBorders>
            <w:noWrap/>
            <w:vAlign w:val="center"/>
            <w:hideMark/>
          </w:tcPr>
          <w:p w14:paraId="2685F85B" w14:textId="77777777" w:rsidR="00A95379" w:rsidRDefault="00A95379" w:rsidP="000D445C">
            <w:pPr>
              <w:jc w:val="center"/>
              <w:rPr>
                <w:color w:val="244062"/>
                <w:sz w:val="16"/>
                <w:szCs w:val="16"/>
              </w:rPr>
            </w:pPr>
            <w:r>
              <w:rPr>
                <w:color w:val="244062"/>
                <w:sz w:val="16"/>
                <w:szCs w:val="16"/>
              </w:rPr>
              <w:t> </w:t>
            </w:r>
          </w:p>
        </w:tc>
        <w:tc>
          <w:tcPr>
            <w:tcW w:w="1172" w:type="dxa"/>
            <w:tcBorders>
              <w:top w:val="nil"/>
              <w:left w:val="nil"/>
              <w:bottom w:val="single" w:sz="4" w:space="0" w:color="000000"/>
              <w:right w:val="single" w:sz="4" w:space="0" w:color="000000"/>
            </w:tcBorders>
            <w:noWrap/>
            <w:vAlign w:val="center"/>
            <w:hideMark/>
          </w:tcPr>
          <w:p w14:paraId="7C9580F7" w14:textId="77777777" w:rsidR="00A95379" w:rsidRDefault="00A95379" w:rsidP="000D445C">
            <w:pPr>
              <w:rPr>
                <w:color w:val="244062"/>
                <w:sz w:val="16"/>
                <w:szCs w:val="16"/>
              </w:rPr>
            </w:pPr>
            <w:r>
              <w:rPr>
                <w:color w:val="244062"/>
                <w:sz w:val="16"/>
                <w:szCs w:val="16"/>
              </w:rPr>
              <w:t> </w:t>
            </w:r>
          </w:p>
        </w:tc>
        <w:tc>
          <w:tcPr>
            <w:tcW w:w="1340" w:type="dxa"/>
            <w:tcBorders>
              <w:top w:val="nil"/>
              <w:left w:val="nil"/>
              <w:bottom w:val="single" w:sz="4" w:space="0" w:color="000000"/>
              <w:right w:val="single" w:sz="4" w:space="0" w:color="auto"/>
            </w:tcBorders>
            <w:noWrap/>
            <w:vAlign w:val="center"/>
            <w:hideMark/>
          </w:tcPr>
          <w:p w14:paraId="0E816FA1" w14:textId="77777777" w:rsidR="00A95379" w:rsidRDefault="00A95379" w:rsidP="000D445C">
            <w:pPr>
              <w:jc w:val="right"/>
              <w:rPr>
                <w:color w:val="244062"/>
                <w:sz w:val="16"/>
                <w:szCs w:val="16"/>
              </w:rPr>
            </w:pPr>
            <w:r>
              <w:rPr>
                <w:color w:val="244062"/>
                <w:sz w:val="16"/>
                <w:szCs w:val="16"/>
              </w:rPr>
              <w:t>0,00</w:t>
            </w:r>
          </w:p>
        </w:tc>
      </w:tr>
      <w:tr w:rsidR="00A95379" w14:paraId="47D68C69" w14:textId="77777777" w:rsidTr="00A95379">
        <w:trPr>
          <w:trHeight w:val="270"/>
          <w:jc w:val="center"/>
        </w:trPr>
        <w:tc>
          <w:tcPr>
            <w:tcW w:w="786" w:type="dxa"/>
            <w:tcBorders>
              <w:top w:val="nil"/>
              <w:left w:val="single" w:sz="4" w:space="0" w:color="auto"/>
              <w:bottom w:val="single" w:sz="4" w:space="0" w:color="000000"/>
              <w:right w:val="single" w:sz="4" w:space="0" w:color="000000"/>
            </w:tcBorders>
            <w:noWrap/>
            <w:vAlign w:val="center"/>
            <w:hideMark/>
          </w:tcPr>
          <w:p w14:paraId="35B37E28" w14:textId="77777777" w:rsidR="00A95379" w:rsidRDefault="00A95379" w:rsidP="000D445C">
            <w:pPr>
              <w:ind w:firstLineChars="100" w:firstLine="160"/>
              <w:rPr>
                <w:color w:val="244062"/>
                <w:sz w:val="16"/>
                <w:szCs w:val="16"/>
              </w:rPr>
            </w:pPr>
            <w:r>
              <w:rPr>
                <w:color w:val="244062"/>
                <w:sz w:val="16"/>
                <w:szCs w:val="16"/>
              </w:rPr>
              <w:t> </w:t>
            </w:r>
          </w:p>
        </w:tc>
        <w:tc>
          <w:tcPr>
            <w:tcW w:w="4531" w:type="dxa"/>
            <w:gridSpan w:val="4"/>
            <w:tcBorders>
              <w:top w:val="single" w:sz="4" w:space="0" w:color="000000"/>
              <w:left w:val="nil"/>
              <w:bottom w:val="single" w:sz="4" w:space="0" w:color="000000"/>
              <w:right w:val="single" w:sz="4" w:space="0" w:color="000000"/>
            </w:tcBorders>
            <w:vAlign w:val="center"/>
            <w:hideMark/>
          </w:tcPr>
          <w:p w14:paraId="41FBA052" w14:textId="77777777" w:rsidR="00A95379" w:rsidRDefault="00A95379" w:rsidP="000D445C">
            <w:pPr>
              <w:rPr>
                <w:sz w:val="16"/>
                <w:szCs w:val="16"/>
              </w:rPr>
            </w:pPr>
            <w:r>
              <w:rPr>
                <w:sz w:val="16"/>
                <w:szCs w:val="16"/>
              </w:rPr>
              <w:t> </w:t>
            </w:r>
          </w:p>
        </w:tc>
        <w:tc>
          <w:tcPr>
            <w:tcW w:w="1125" w:type="dxa"/>
            <w:tcBorders>
              <w:top w:val="nil"/>
              <w:left w:val="nil"/>
              <w:bottom w:val="single" w:sz="4" w:space="0" w:color="000000"/>
              <w:right w:val="single" w:sz="4" w:space="0" w:color="000000"/>
            </w:tcBorders>
            <w:noWrap/>
            <w:vAlign w:val="center"/>
            <w:hideMark/>
          </w:tcPr>
          <w:p w14:paraId="6D4230D2" w14:textId="77777777" w:rsidR="00A95379" w:rsidRDefault="00A95379" w:rsidP="000D445C">
            <w:pPr>
              <w:jc w:val="center"/>
              <w:rPr>
                <w:color w:val="244062"/>
                <w:sz w:val="16"/>
                <w:szCs w:val="16"/>
              </w:rPr>
            </w:pPr>
            <w:r>
              <w:rPr>
                <w:color w:val="244062"/>
                <w:sz w:val="16"/>
                <w:szCs w:val="16"/>
              </w:rPr>
              <w:t> </w:t>
            </w:r>
          </w:p>
        </w:tc>
        <w:tc>
          <w:tcPr>
            <w:tcW w:w="1028" w:type="dxa"/>
            <w:tcBorders>
              <w:top w:val="nil"/>
              <w:left w:val="nil"/>
              <w:bottom w:val="single" w:sz="4" w:space="0" w:color="000000"/>
              <w:right w:val="single" w:sz="4" w:space="0" w:color="000000"/>
            </w:tcBorders>
            <w:noWrap/>
            <w:vAlign w:val="center"/>
            <w:hideMark/>
          </w:tcPr>
          <w:p w14:paraId="1F57C9A0" w14:textId="77777777" w:rsidR="00A95379" w:rsidRDefault="00A95379" w:rsidP="000D445C">
            <w:pPr>
              <w:jc w:val="center"/>
              <w:rPr>
                <w:color w:val="244062"/>
                <w:sz w:val="16"/>
                <w:szCs w:val="16"/>
              </w:rPr>
            </w:pPr>
            <w:r>
              <w:rPr>
                <w:color w:val="244062"/>
                <w:sz w:val="16"/>
                <w:szCs w:val="16"/>
              </w:rPr>
              <w:t> </w:t>
            </w:r>
          </w:p>
        </w:tc>
        <w:tc>
          <w:tcPr>
            <w:tcW w:w="1172" w:type="dxa"/>
            <w:tcBorders>
              <w:top w:val="nil"/>
              <w:left w:val="nil"/>
              <w:bottom w:val="single" w:sz="4" w:space="0" w:color="000000"/>
              <w:right w:val="single" w:sz="4" w:space="0" w:color="000000"/>
            </w:tcBorders>
            <w:noWrap/>
            <w:vAlign w:val="center"/>
            <w:hideMark/>
          </w:tcPr>
          <w:p w14:paraId="05DEB0CE" w14:textId="77777777" w:rsidR="00A95379" w:rsidRDefault="00A95379" w:rsidP="000D445C">
            <w:pPr>
              <w:rPr>
                <w:color w:val="244062"/>
                <w:sz w:val="16"/>
                <w:szCs w:val="16"/>
              </w:rPr>
            </w:pPr>
            <w:r>
              <w:rPr>
                <w:color w:val="244062"/>
                <w:sz w:val="16"/>
                <w:szCs w:val="16"/>
              </w:rPr>
              <w:t> </w:t>
            </w:r>
          </w:p>
        </w:tc>
        <w:tc>
          <w:tcPr>
            <w:tcW w:w="1340" w:type="dxa"/>
            <w:tcBorders>
              <w:top w:val="nil"/>
              <w:left w:val="nil"/>
              <w:bottom w:val="single" w:sz="4" w:space="0" w:color="000000"/>
              <w:right w:val="single" w:sz="4" w:space="0" w:color="auto"/>
            </w:tcBorders>
            <w:noWrap/>
            <w:vAlign w:val="center"/>
            <w:hideMark/>
          </w:tcPr>
          <w:p w14:paraId="4B3192B8" w14:textId="77777777" w:rsidR="00A95379" w:rsidRDefault="00A95379" w:rsidP="000D445C">
            <w:pPr>
              <w:jc w:val="right"/>
              <w:rPr>
                <w:color w:val="244062"/>
                <w:sz w:val="16"/>
                <w:szCs w:val="16"/>
              </w:rPr>
            </w:pPr>
            <w:r>
              <w:rPr>
                <w:color w:val="244062"/>
                <w:sz w:val="16"/>
                <w:szCs w:val="16"/>
              </w:rPr>
              <w:t>0,00</w:t>
            </w:r>
          </w:p>
        </w:tc>
      </w:tr>
      <w:tr w:rsidR="00A95379" w14:paraId="0CC61FD3" w14:textId="77777777" w:rsidTr="00A95379">
        <w:trPr>
          <w:trHeight w:val="252"/>
          <w:jc w:val="center"/>
        </w:trPr>
        <w:tc>
          <w:tcPr>
            <w:tcW w:w="8642" w:type="dxa"/>
            <w:gridSpan w:val="8"/>
            <w:tcBorders>
              <w:top w:val="single" w:sz="4" w:space="0" w:color="000000"/>
              <w:left w:val="single" w:sz="4" w:space="0" w:color="auto"/>
              <w:bottom w:val="single" w:sz="4" w:space="0" w:color="auto"/>
              <w:right w:val="single" w:sz="4" w:space="0" w:color="000000"/>
            </w:tcBorders>
            <w:noWrap/>
            <w:vAlign w:val="center"/>
            <w:hideMark/>
          </w:tcPr>
          <w:p w14:paraId="0CD583BF" w14:textId="77777777" w:rsidR="00A95379" w:rsidRDefault="00A95379" w:rsidP="000D445C">
            <w:pPr>
              <w:ind w:firstLineChars="100" w:firstLine="161"/>
              <w:rPr>
                <w:b/>
                <w:bCs/>
                <w:color w:val="000000"/>
                <w:sz w:val="16"/>
                <w:szCs w:val="16"/>
              </w:rPr>
            </w:pPr>
            <w:r>
              <w:rPr>
                <w:b/>
                <w:bCs/>
                <w:color w:val="000000"/>
                <w:sz w:val="16"/>
                <w:szCs w:val="16"/>
              </w:rPr>
              <w:t>Total das despesas com fornecimentos</w:t>
            </w:r>
          </w:p>
        </w:tc>
        <w:tc>
          <w:tcPr>
            <w:tcW w:w="1340" w:type="dxa"/>
            <w:tcBorders>
              <w:top w:val="nil"/>
              <w:left w:val="nil"/>
              <w:bottom w:val="single" w:sz="4" w:space="0" w:color="auto"/>
              <w:right w:val="single" w:sz="4" w:space="0" w:color="auto"/>
            </w:tcBorders>
            <w:shd w:val="clear" w:color="auto" w:fill="DAEEF3"/>
            <w:noWrap/>
            <w:vAlign w:val="center"/>
            <w:hideMark/>
          </w:tcPr>
          <w:p w14:paraId="762BE391" w14:textId="77777777" w:rsidR="00A95379" w:rsidRDefault="00A95379" w:rsidP="000D445C">
            <w:pPr>
              <w:jc w:val="right"/>
              <w:rPr>
                <w:b/>
                <w:bCs/>
                <w:color w:val="002060"/>
                <w:sz w:val="16"/>
                <w:szCs w:val="16"/>
              </w:rPr>
            </w:pPr>
            <w:r>
              <w:rPr>
                <w:b/>
                <w:bCs/>
                <w:color w:val="002060"/>
                <w:sz w:val="16"/>
                <w:szCs w:val="16"/>
              </w:rPr>
              <w:t>26.742,20</w:t>
            </w:r>
          </w:p>
        </w:tc>
      </w:tr>
      <w:tr w:rsidR="00A95379" w14:paraId="0B53E1C0" w14:textId="77777777" w:rsidTr="00A95379">
        <w:trPr>
          <w:trHeight w:val="252"/>
          <w:jc w:val="center"/>
        </w:trPr>
        <w:tc>
          <w:tcPr>
            <w:tcW w:w="786" w:type="dxa"/>
            <w:tcBorders>
              <w:top w:val="nil"/>
              <w:left w:val="single" w:sz="4" w:space="0" w:color="auto"/>
              <w:bottom w:val="single" w:sz="4" w:space="0" w:color="auto"/>
              <w:right w:val="nil"/>
            </w:tcBorders>
            <w:noWrap/>
            <w:vAlign w:val="center"/>
            <w:hideMark/>
          </w:tcPr>
          <w:p w14:paraId="27BF95BB" w14:textId="77777777" w:rsidR="00A95379" w:rsidRDefault="00A95379" w:rsidP="000D445C">
            <w:pPr>
              <w:rPr>
                <w:sz w:val="16"/>
                <w:szCs w:val="16"/>
              </w:rPr>
            </w:pPr>
            <w:r>
              <w:rPr>
                <w:sz w:val="16"/>
                <w:szCs w:val="16"/>
              </w:rPr>
              <w:t> </w:t>
            </w:r>
          </w:p>
        </w:tc>
        <w:tc>
          <w:tcPr>
            <w:tcW w:w="947" w:type="dxa"/>
            <w:tcBorders>
              <w:top w:val="nil"/>
              <w:left w:val="nil"/>
              <w:bottom w:val="single" w:sz="4" w:space="0" w:color="auto"/>
              <w:right w:val="nil"/>
            </w:tcBorders>
            <w:noWrap/>
            <w:vAlign w:val="center"/>
            <w:hideMark/>
          </w:tcPr>
          <w:p w14:paraId="7BDFE39F" w14:textId="77777777" w:rsidR="00A95379" w:rsidRDefault="00A95379" w:rsidP="000D445C">
            <w:pPr>
              <w:rPr>
                <w:sz w:val="16"/>
                <w:szCs w:val="16"/>
              </w:rPr>
            </w:pPr>
            <w:r>
              <w:rPr>
                <w:sz w:val="16"/>
                <w:szCs w:val="16"/>
              </w:rPr>
              <w:t> </w:t>
            </w:r>
          </w:p>
        </w:tc>
        <w:tc>
          <w:tcPr>
            <w:tcW w:w="1987" w:type="dxa"/>
            <w:tcBorders>
              <w:top w:val="nil"/>
              <w:left w:val="nil"/>
              <w:bottom w:val="single" w:sz="4" w:space="0" w:color="auto"/>
              <w:right w:val="nil"/>
            </w:tcBorders>
            <w:noWrap/>
            <w:vAlign w:val="center"/>
            <w:hideMark/>
          </w:tcPr>
          <w:p w14:paraId="572C4FE9" w14:textId="77777777" w:rsidR="00A95379" w:rsidRDefault="00A95379" w:rsidP="000D445C">
            <w:pPr>
              <w:rPr>
                <w:sz w:val="16"/>
                <w:szCs w:val="16"/>
              </w:rPr>
            </w:pPr>
            <w:r>
              <w:rPr>
                <w:sz w:val="16"/>
                <w:szCs w:val="16"/>
              </w:rPr>
              <w:t> </w:t>
            </w:r>
          </w:p>
        </w:tc>
        <w:tc>
          <w:tcPr>
            <w:tcW w:w="995" w:type="dxa"/>
            <w:tcBorders>
              <w:top w:val="nil"/>
              <w:left w:val="nil"/>
              <w:bottom w:val="single" w:sz="4" w:space="0" w:color="auto"/>
              <w:right w:val="nil"/>
            </w:tcBorders>
            <w:noWrap/>
            <w:vAlign w:val="center"/>
            <w:hideMark/>
          </w:tcPr>
          <w:p w14:paraId="5A026EF1" w14:textId="77777777" w:rsidR="00A95379" w:rsidRDefault="00A95379" w:rsidP="000D445C">
            <w:pPr>
              <w:rPr>
                <w:sz w:val="16"/>
                <w:szCs w:val="16"/>
              </w:rPr>
            </w:pPr>
            <w:r>
              <w:rPr>
                <w:sz w:val="16"/>
                <w:szCs w:val="16"/>
              </w:rPr>
              <w:t> </w:t>
            </w:r>
          </w:p>
        </w:tc>
        <w:tc>
          <w:tcPr>
            <w:tcW w:w="602" w:type="dxa"/>
            <w:tcBorders>
              <w:top w:val="nil"/>
              <w:left w:val="nil"/>
              <w:bottom w:val="single" w:sz="4" w:space="0" w:color="auto"/>
              <w:right w:val="nil"/>
            </w:tcBorders>
            <w:noWrap/>
            <w:vAlign w:val="center"/>
            <w:hideMark/>
          </w:tcPr>
          <w:p w14:paraId="2A66F077" w14:textId="77777777" w:rsidR="00A95379" w:rsidRDefault="00A95379" w:rsidP="000D445C">
            <w:pPr>
              <w:rPr>
                <w:sz w:val="16"/>
                <w:szCs w:val="16"/>
              </w:rPr>
            </w:pPr>
            <w:r>
              <w:rPr>
                <w:sz w:val="16"/>
                <w:szCs w:val="16"/>
              </w:rPr>
              <w:t> </w:t>
            </w:r>
          </w:p>
        </w:tc>
        <w:tc>
          <w:tcPr>
            <w:tcW w:w="1125" w:type="dxa"/>
            <w:tcBorders>
              <w:top w:val="nil"/>
              <w:left w:val="nil"/>
              <w:bottom w:val="single" w:sz="4" w:space="0" w:color="auto"/>
              <w:right w:val="nil"/>
            </w:tcBorders>
            <w:noWrap/>
            <w:vAlign w:val="center"/>
            <w:hideMark/>
          </w:tcPr>
          <w:p w14:paraId="4A23C1B3" w14:textId="77777777" w:rsidR="00A95379" w:rsidRDefault="00A95379" w:rsidP="000D445C">
            <w:pPr>
              <w:rPr>
                <w:sz w:val="16"/>
                <w:szCs w:val="16"/>
              </w:rPr>
            </w:pPr>
            <w:r>
              <w:rPr>
                <w:sz w:val="16"/>
                <w:szCs w:val="16"/>
              </w:rPr>
              <w:t> </w:t>
            </w:r>
          </w:p>
        </w:tc>
        <w:tc>
          <w:tcPr>
            <w:tcW w:w="1028" w:type="dxa"/>
            <w:tcBorders>
              <w:top w:val="nil"/>
              <w:left w:val="nil"/>
              <w:bottom w:val="single" w:sz="4" w:space="0" w:color="auto"/>
              <w:right w:val="nil"/>
            </w:tcBorders>
            <w:noWrap/>
            <w:vAlign w:val="center"/>
            <w:hideMark/>
          </w:tcPr>
          <w:p w14:paraId="58CAB9E8" w14:textId="77777777" w:rsidR="00A95379" w:rsidRDefault="00A95379" w:rsidP="000D445C">
            <w:pPr>
              <w:jc w:val="right"/>
              <w:rPr>
                <w:sz w:val="16"/>
                <w:szCs w:val="16"/>
              </w:rPr>
            </w:pPr>
            <w:r>
              <w:rPr>
                <w:sz w:val="16"/>
                <w:szCs w:val="16"/>
              </w:rPr>
              <w:t> </w:t>
            </w:r>
          </w:p>
        </w:tc>
        <w:tc>
          <w:tcPr>
            <w:tcW w:w="1172" w:type="dxa"/>
            <w:tcBorders>
              <w:top w:val="nil"/>
              <w:left w:val="nil"/>
              <w:bottom w:val="single" w:sz="4" w:space="0" w:color="auto"/>
              <w:right w:val="nil"/>
            </w:tcBorders>
            <w:noWrap/>
            <w:vAlign w:val="center"/>
            <w:hideMark/>
          </w:tcPr>
          <w:p w14:paraId="744AD6DD" w14:textId="77777777" w:rsidR="00A95379" w:rsidRDefault="00A95379" w:rsidP="000D445C">
            <w:pPr>
              <w:rPr>
                <w:sz w:val="16"/>
                <w:szCs w:val="16"/>
              </w:rPr>
            </w:pPr>
            <w:r>
              <w:rPr>
                <w:sz w:val="16"/>
                <w:szCs w:val="16"/>
              </w:rPr>
              <w:t> </w:t>
            </w:r>
          </w:p>
        </w:tc>
        <w:tc>
          <w:tcPr>
            <w:tcW w:w="1340" w:type="dxa"/>
            <w:tcBorders>
              <w:top w:val="nil"/>
              <w:left w:val="nil"/>
              <w:bottom w:val="single" w:sz="4" w:space="0" w:color="auto"/>
              <w:right w:val="single" w:sz="4" w:space="0" w:color="auto"/>
            </w:tcBorders>
            <w:noWrap/>
            <w:vAlign w:val="center"/>
            <w:hideMark/>
          </w:tcPr>
          <w:p w14:paraId="7621D777" w14:textId="77777777" w:rsidR="00A95379" w:rsidRDefault="00A95379" w:rsidP="000D445C">
            <w:pPr>
              <w:rPr>
                <w:sz w:val="16"/>
                <w:szCs w:val="16"/>
              </w:rPr>
            </w:pPr>
            <w:r>
              <w:rPr>
                <w:sz w:val="16"/>
                <w:szCs w:val="16"/>
              </w:rPr>
              <w:t> </w:t>
            </w:r>
          </w:p>
        </w:tc>
      </w:tr>
      <w:tr w:rsidR="00A95379" w14:paraId="69FDA7EA" w14:textId="77777777" w:rsidTr="00A95379">
        <w:trPr>
          <w:trHeight w:val="255"/>
          <w:jc w:val="center"/>
        </w:trPr>
        <w:tc>
          <w:tcPr>
            <w:tcW w:w="786" w:type="dxa"/>
            <w:tcBorders>
              <w:top w:val="nil"/>
              <w:left w:val="single" w:sz="4" w:space="0" w:color="auto"/>
              <w:bottom w:val="single" w:sz="4" w:space="0" w:color="auto"/>
              <w:right w:val="single" w:sz="4" w:space="0" w:color="auto"/>
            </w:tcBorders>
            <w:shd w:val="clear" w:color="auto" w:fill="FFFFFF"/>
            <w:noWrap/>
            <w:vAlign w:val="center"/>
            <w:hideMark/>
          </w:tcPr>
          <w:p w14:paraId="2C083D6C" w14:textId="77777777" w:rsidR="00A95379" w:rsidRDefault="00A95379" w:rsidP="000D445C">
            <w:pPr>
              <w:jc w:val="center"/>
              <w:rPr>
                <w:b/>
                <w:bCs/>
                <w:color w:val="002060"/>
                <w:sz w:val="16"/>
                <w:szCs w:val="16"/>
              </w:rPr>
            </w:pPr>
            <w:r>
              <w:rPr>
                <w:b/>
                <w:bCs/>
                <w:color w:val="002060"/>
                <w:sz w:val="16"/>
                <w:szCs w:val="16"/>
              </w:rPr>
              <w:t>2</w:t>
            </w:r>
          </w:p>
        </w:tc>
        <w:tc>
          <w:tcPr>
            <w:tcW w:w="9196" w:type="dxa"/>
            <w:gridSpan w:val="8"/>
            <w:tcBorders>
              <w:top w:val="single" w:sz="4" w:space="0" w:color="auto"/>
              <w:left w:val="nil"/>
              <w:bottom w:val="single" w:sz="4" w:space="0" w:color="auto"/>
              <w:right w:val="single" w:sz="4" w:space="0" w:color="000000"/>
            </w:tcBorders>
            <w:shd w:val="clear" w:color="auto" w:fill="FFFFFF"/>
            <w:vAlign w:val="center"/>
            <w:hideMark/>
          </w:tcPr>
          <w:p w14:paraId="53291453" w14:textId="77777777" w:rsidR="00A95379" w:rsidRDefault="00A95379" w:rsidP="000D445C">
            <w:pPr>
              <w:rPr>
                <w:b/>
                <w:bCs/>
                <w:color w:val="002060"/>
                <w:sz w:val="16"/>
                <w:szCs w:val="16"/>
              </w:rPr>
            </w:pPr>
            <w:r>
              <w:rPr>
                <w:b/>
                <w:bCs/>
                <w:color w:val="002060"/>
                <w:sz w:val="16"/>
                <w:szCs w:val="16"/>
              </w:rPr>
              <w:t>ENCARGOS COMPLEMENTARES - FORNECIMENTO</w:t>
            </w:r>
          </w:p>
        </w:tc>
      </w:tr>
      <w:tr w:rsidR="00A95379" w14:paraId="6ABDECA2" w14:textId="77777777" w:rsidTr="00A95379">
        <w:trPr>
          <w:trHeight w:val="255"/>
          <w:jc w:val="center"/>
        </w:trPr>
        <w:tc>
          <w:tcPr>
            <w:tcW w:w="786" w:type="dxa"/>
            <w:tcBorders>
              <w:top w:val="nil"/>
              <w:left w:val="single" w:sz="4" w:space="0" w:color="auto"/>
              <w:bottom w:val="single" w:sz="4" w:space="0" w:color="auto"/>
              <w:right w:val="single" w:sz="4" w:space="0" w:color="auto"/>
            </w:tcBorders>
            <w:shd w:val="clear" w:color="auto" w:fill="FFFFFF"/>
            <w:noWrap/>
            <w:vAlign w:val="center"/>
            <w:hideMark/>
          </w:tcPr>
          <w:p w14:paraId="431FAE33" w14:textId="77777777" w:rsidR="00A95379" w:rsidRDefault="00A95379" w:rsidP="000D445C">
            <w:pPr>
              <w:jc w:val="center"/>
              <w:rPr>
                <w:color w:val="002060"/>
                <w:sz w:val="16"/>
                <w:szCs w:val="16"/>
              </w:rPr>
            </w:pPr>
            <w:r>
              <w:rPr>
                <w:color w:val="002060"/>
                <w:sz w:val="16"/>
                <w:szCs w:val="16"/>
              </w:rPr>
              <w:t>2.1</w:t>
            </w:r>
          </w:p>
        </w:tc>
        <w:tc>
          <w:tcPr>
            <w:tcW w:w="4531" w:type="dxa"/>
            <w:gridSpan w:val="4"/>
            <w:tcBorders>
              <w:top w:val="single" w:sz="4" w:space="0" w:color="auto"/>
              <w:left w:val="nil"/>
              <w:bottom w:val="single" w:sz="4" w:space="0" w:color="auto"/>
              <w:right w:val="single" w:sz="4" w:space="0" w:color="auto"/>
            </w:tcBorders>
            <w:noWrap/>
            <w:vAlign w:val="bottom"/>
            <w:hideMark/>
          </w:tcPr>
          <w:p w14:paraId="316AAD79" w14:textId="77777777" w:rsidR="00A95379" w:rsidRDefault="00A95379" w:rsidP="000D445C">
            <w:pPr>
              <w:rPr>
                <w:sz w:val="16"/>
                <w:szCs w:val="16"/>
              </w:rPr>
            </w:pPr>
            <w:r>
              <w:rPr>
                <w:sz w:val="16"/>
                <w:szCs w:val="16"/>
              </w:rPr>
              <w:t>Bota (SINAPI 36145) (2 pares por ano)</w:t>
            </w:r>
          </w:p>
        </w:tc>
        <w:tc>
          <w:tcPr>
            <w:tcW w:w="1125" w:type="dxa"/>
            <w:tcBorders>
              <w:top w:val="nil"/>
              <w:left w:val="nil"/>
              <w:bottom w:val="single" w:sz="4" w:space="0" w:color="auto"/>
              <w:right w:val="single" w:sz="4" w:space="0" w:color="auto"/>
            </w:tcBorders>
            <w:shd w:val="clear" w:color="auto" w:fill="FFFFFF"/>
            <w:noWrap/>
            <w:vAlign w:val="center"/>
            <w:hideMark/>
          </w:tcPr>
          <w:p w14:paraId="648DD7B7" w14:textId="77777777" w:rsidR="00A95379" w:rsidRDefault="00A95379" w:rsidP="000D445C">
            <w:pPr>
              <w:jc w:val="center"/>
              <w:rPr>
                <w:color w:val="002060"/>
                <w:sz w:val="16"/>
                <w:szCs w:val="16"/>
              </w:rPr>
            </w:pPr>
            <w:r>
              <w:rPr>
                <w:color w:val="002060"/>
                <w:sz w:val="16"/>
                <w:szCs w:val="16"/>
              </w:rPr>
              <w:t>unid.</w:t>
            </w:r>
          </w:p>
        </w:tc>
        <w:tc>
          <w:tcPr>
            <w:tcW w:w="1028" w:type="dxa"/>
            <w:tcBorders>
              <w:top w:val="nil"/>
              <w:left w:val="nil"/>
              <w:bottom w:val="single" w:sz="4" w:space="0" w:color="auto"/>
              <w:right w:val="single" w:sz="4" w:space="0" w:color="auto"/>
            </w:tcBorders>
            <w:shd w:val="clear" w:color="auto" w:fill="FFFFFF"/>
            <w:noWrap/>
            <w:vAlign w:val="center"/>
            <w:hideMark/>
          </w:tcPr>
          <w:p w14:paraId="309982BD" w14:textId="77777777" w:rsidR="00A95379" w:rsidRDefault="00A95379" w:rsidP="000D445C">
            <w:pPr>
              <w:jc w:val="center"/>
              <w:rPr>
                <w:b/>
                <w:bCs/>
                <w:color w:val="002060"/>
                <w:sz w:val="16"/>
                <w:szCs w:val="16"/>
              </w:rPr>
            </w:pPr>
            <w:r>
              <w:rPr>
                <w:b/>
                <w:bCs/>
                <w:color w:val="002060"/>
                <w:sz w:val="16"/>
                <w:szCs w:val="16"/>
              </w:rPr>
              <w:t>6</w:t>
            </w:r>
          </w:p>
        </w:tc>
        <w:tc>
          <w:tcPr>
            <w:tcW w:w="1172" w:type="dxa"/>
            <w:tcBorders>
              <w:top w:val="nil"/>
              <w:left w:val="nil"/>
              <w:bottom w:val="single" w:sz="4" w:space="0" w:color="auto"/>
              <w:right w:val="single" w:sz="4" w:space="0" w:color="auto"/>
            </w:tcBorders>
            <w:shd w:val="clear" w:color="auto" w:fill="FFFFFF"/>
            <w:noWrap/>
            <w:vAlign w:val="center"/>
            <w:hideMark/>
          </w:tcPr>
          <w:p w14:paraId="0C395EC9" w14:textId="77777777" w:rsidR="00A95379" w:rsidRDefault="00A95379" w:rsidP="000D445C">
            <w:pPr>
              <w:jc w:val="right"/>
              <w:rPr>
                <w:color w:val="002060"/>
                <w:sz w:val="16"/>
                <w:szCs w:val="16"/>
              </w:rPr>
            </w:pPr>
            <w:r>
              <w:rPr>
                <w:color w:val="002060"/>
                <w:sz w:val="16"/>
                <w:szCs w:val="16"/>
              </w:rPr>
              <w:t>103,68</w:t>
            </w:r>
          </w:p>
        </w:tc>
        <w:tc>
          <w:tcPr>
            <w:tcW w:w="1340" w:type="dxa"/>
            <w:tcBorders>
              <w:top w:val="nil"/>
              <w:left w:val="nil"/>
              <w:bottom w:val="single" w:sz="4" w:space="0" w:color="auto"/>
              <w:right w:val="single" w:sz="4" w:space="0" w:color="auto"/>
            </w:tcBorders>
            <w:shd w:val="clear" w:color="auto" w:fill="FFFFFF"/>
            <w:noWrap/>
            <w:vAlign w:val="center"/>
            <w:hideMark/>
          </w:tcPr>
          <w:p w14:paraId="0FF5FB7F" w14:textId="77777777" w:rsidR="00A95379" w:rsidRDefault="00A95379" w:rsidP="000D445C">
            <w:pPr>
              <w:jc w:val="right"/>
              <w:rPr>
                <w:color w:val="002060"/>
                <w:sz w:val="16"/>
                <w:szCs w:val="16"/>
              </w:rPr>
            </w:pPr>
            <w:r>
              <w:rPr>
                <w:color w:val="002060"/>
                <w:sz w:val="16"/>
                <w:szCs w:val="16"/>
              </w:rPr>
              <w:t>622,08</w:t>
            </w:r>
          </w:p>
        </w:tc>
      </w:tr>
      <w:tr w:rsidR="00A95379" w14:paraId="15121C36" w14:textId="77777777" w:rsidTr="00A95379">
        <w:trPr>
          <w:trHeight w:val="255"/>
          <w:jc w:val="center"/>
        </w:trPr>
        <w:tc>
          <w:tcPr>
            <w:tcW w:w="786" w:type="dxa"/>
            <w:tcBorders>
              <w:top w:val="nil"/>
              <w:left w:val="single" w:sz="4" w:space="0" w:color="auto"/>
              <w:bottom w:val="single" w:sz="4" w:space="0" w:color="auto"/>
              <w:right w:val="single" w:sz="4" w:space="0" w:color="auto"/>
            </w:tcBorders>
            <w:shd w:val="clear" w:color="auto" w:fill="FFFFFF"/>
            <w:noWrap/>
            <w:vAlign w:val="center"/>
            <w:hideMark/>
          </w:tcPr>
          <w:p w14:paraId="132BF738" w14:textId="77777777" w:rsidR="00A95379" w:rsidRDefault="00A95379" w:rsidP="000D445C">
            <w:pPr>
              <w:jc w:val="center"/>
              <w:rPr>
                <w:color w:val="002060"/>
                <w:sz w:val="16"/>
                <w:szCs w:val="16"/>
              </w:rPr>
            </w:pPr>
            <w:r>
              <w:rPr>
                <w:color w:val="002060"/>
                <w:sz w:val="16"/>
                <w:szCs w:val="16"/>
              </w:rPr>
              <w:t>2.2</w:t>
            </w:r>
          </w:p>
        </w:tc>
        <w:tc>
          <w:tcPr>
            <w:tcW w:w="4531" w:type="dxa"/>
            <w:gridSpan w:val="4"/>
            <w:tcBorders>
              <w:top w:val="single" w:sz="4" w:space="0" w:color="auto"/>
              <w:left w:val="nil"/>
              <w:bottom w:val="single" w:sz="4" w:space="0" w:color="auto"/>
              <w:right w:val="single" w:sz="4" w:space="0" w:color="auto"/>
            </w:tcBorders>
            <w:noWrap/>
            <w:vAlign w:val="bottom"/>
            <w:hideMark/>
          </w:tcPr>
          <w:p w14:paraId="18B7D632" w14:textId="77777777" w:rsidR="00A95379" w:rsidRDefault="00A95379" w:rsidP="000D445C">
            <w:pPr>
              <w:rPr>
                <w:sz w:val="16"/>
                <w:szCs w:val="16"/>
              </w:rPr>
            </w:pPr>
            <w:r>
              <w:rPr>
                <w:sz w:val="16"/>
                <w:szCs w:val="16"/>
              </w:rPr>
              <w:t>Fardamento (00941/ORSE) (3 kits por ano)</w:t>
            </w:r>
          </w:p>
        </w:tc>
        <w:tc>
          <w:tcPr>
            <w:tcW w:w="1125" w:type="dxa"/>
            <w:tcBorders>
              <w:top w:val="nil"/>
              <w:left w:val="nil"/>
              <w:bottom w:val="single" w:sz="4" w:space="0" w:color="auto"/>
              <w:right w:val="single" w:sz="4" w:space="0" w:color="auto"/>
            </w:tcBorders>
            <w:shd w:val="clear" w:color="auto" w:fill="FFFFFF"/>
            <w:noWrap/>
            <w:vAlign w:val="center"/>
            <w:hideMark/>
          </w:tcPr>
          <w:p w14:paraId="5FA0EE24" w14:textId="77777777" w:rsidR="00A95379" w:rsidRDefault="00A95379" w:rsidP="000D445C">
            <w:pPr>
              <w:jc w:val="center"/>
              <w:rPr>
                <w:color w:val="002060"/>
                <w:sz w:val="16"/>
                <w:szCs w:val="16"/>
              </w:rPr>
            </w:pPr>
            <w:r>
              <w:rPr>
                <w:color w:val="002060"/>
                <w:sz w:val="16"/>
                <w:szCs w:val="16"/>
              </w:rPr>
              <w:t>unid.</w:t>
            </w:r>
          </w:p>
        </w:tc>
        <w:tc>
          <w:tcPr>
            <w:tcW w:w="1028" w:type="dxa"/>
            <w:tcBorders>
              <w:top w:val="nil"/>
              <w:left w:val="nil"/>
              <w:bottom w:val="single" w:sz="4" w:space="0" w:color="auto"/>
              <w:right w:val="single" w:sz="4" w:space="0" w:color="auto"/>
            </w:tcBorders>
            <w:shd w:val="clear" w:color="auto" w:fill="FFFFFF"/>
            <w:noWrap/>
            <w:vAlign w:val="center"/>
            <w:hideMark/>
          </w:tcPr>
          <w:p w14:paraId="3BDCBAD6" w14:textId="77777777" w:rsidR="00A95379" w:rsidRDefault="00A95379" w:rsidP="000D445C">
            <w:pPr>
              <w:jc w:val="center"/>
              <w:rPr>
                <w:b/>
                <w:bCs/>
                <w:color w:val="002060"/>
                <w:sz w:val="16"/>
                <w:szCs w:val="16"/>
              </w:rPr>
            </w:pPr>
            <w:r>
              <w:rPr>
                <w:b/>
                <w:bCs/>
                <w:color w:val="002060"/>
                <w:sz w:val="16"/>
                <w:szCs w:val="16"/>
              </w:rPr>
              <w:t>6</w:t>
            </w:r>
          </w:p>
        </w:tc>
        <w:tc>
          <w:tcPr>
            <w:tcW w:w="1172" w:type="dxa"/>
            <w:tcBorders>
              <w:top w:val="nil"/>
              <w:left w:val="nil"/>
              <w:bottom w:val="single" w:sz="4" w:space="0" w:color="auto"/>
              <w:right w:val="single" w:sz="4" w:space="0" w:color="auto"/>
            </w:tcBorders>
            <w:shd w:val="clear" w:color="auto" w:fill="FFFFFF"/>
            <w:noWrap/>
            <w:vAlign w:val="center"/>
            <w:hideMark/>
          </w:tcPr>
          <w:p w14:paraId="1DF882D4" w14:textId="77777777" w:rsidR="00A95379" w:rsidRDefault="00A95379" w:rsidP="000D445C">
            <w:pPr>
              <w:jc w:val="right"/>
              <w:rPr>
                <w:color w:val="002060"/>
                <w:sz w:val="16"/>
                <w:szCs w:val="16"/>
              </w:rPr>
            </w:pPr>
            <w:r>
              <w:rPr>
                <w:color w:val="002060"/>
                <w:sz w:val="16"/>
                <w:szCs w:val="16"/>
              </w:rPr>
              <w:t>462,00</w:t>
            </w:r>
          </w:p>
        </w:tc>
        <w:tc>
          <w:tcPr>
            <w:tcW w:w="1340" w:type="dxa"/>
            <w:tcBorders>
              <w:top w:val="nil"/>
              <w:left w:val="nil"/>
              <w:bottom w:val="single" w:sz="4" w:space="0" w:color="auto"/>
              <w:right w:val="single" w:sz="4" w:space="0" w:color="auto"/>
            </w:tcBorders>
            <w:shd w:val="clear" w:color="auto" w:fill="FFFFFF"/>
            <w:noWrap/>
            <w:vAlign w:val="center"/>
            <w:hideMark/>
          </w:tcPr>
          <w:p w14:paraId="61BFC5BF" w14:textId="77777777" w:rsidR="00A95379" w:rsidRDefault="00A95379" w:rsidP="000D445C">
            <w:pPr>
              <w:jc w:val="right"/>
              <w:rPr>
                <w:color w:val="002060"/>
                <w:sz w:val="16"/>
                <w:szCs w:val="16"/>
              </w:rPr>
            </w:pPr>
            <w:r>
              <w:rPr>
                <w:color w:val="002060"/>
                <w:sz w:val="16"/>
                <w:szCs w:val="16"/>
              </w:rPr>
              <w:t>2.772,00</w:t>
            </w:r>
          </w:p>
        </w:tc>
      </w:tr>
      <w:tr w:rsidR="00A95379" w14:paraId="71E5DF13" w14:textId="77777777" w:rsidTr="00A95379">
        <w:trPr>
          <w:trHeight w:val="255"/>
          <w:jc w:val="center"/>
        </w:trPr>
        <w:tc>
          <w:tcPr>
            <w:tcW w:w="786" w:type="dxa"/>
            <w:tcBorders>
              <w:top w:val="nil"/>
              <w:left w:val="single" w:sz="4" w:space="0" w:color="auto"/>
              <w:bottom w:val="single" w:sz="4" w:space="0" w:color="auto"/>
              <w:right w:val="single" w:sz="4" w:space="0" w:color="auto"/>
            </w:tcBorders>
            <w:shd w:val="clear" w:color="auto" w:fill="FFFFFF"/>
            <w:noWrap/>
            <w:vAlign w:val="center"/>
            <w:hideMark/>
          </w:tcPr>
          <w:p w14:paraId="72D105B3" w14:textId="77777777" w:rsidR="00A95379" w:rsidRDefault="00A95379" w:rsidP="000D445C">
            <w:pPr>
              <w:jc w:val="center"/>
              <w:rPr>
                <w:color w:val="002060"/>
                <w:sz w:val="16"/>
                <w:szCs w:val="16"/>
              </w:rPr>
            </w:pPr>
            <w:r>
              <w:rPr>
                <w:color w:val="002060"/>
                <w:sz w:val="16"/>
                <w:szCs w:val="16"/>
              </w:rPr>
              <w:t>2.3</w:t>
            </w:r>
          </w:p>
        </w:tc>
        <w:tc>
          <w:tcPr>
            <w:tcW w:w="4531" w:type="dxa"/>
            <w:gridSpan w:val="4"/>
            <w:tcBorders>
              <w:top w:val="single" w:sz="4" w:space="0" w:color="auto"/>
              <w:left w:val="nil"/>
              <w:bottom w:val="single" w:sz="4" w:space="0" w:color="auto"/>
              <w:right w:val="single" w:sz="4" w:space="0" w:color="auto"/>
            </w:tcBorders>
            <w:noWrap/>
            <w:vAlign w:val="bottom"/>
            <w:hideMark/>
          </w:tcPr>
          <w:p w14:paraId="57D4AC2C" w14:textId="77777777" w:rsidR="00A95379" w:rsidRDefault="00A95379" w:rsidP="000D445C">
            <w:pPr>
              <w:rPr>
                <w:sz w:val="16"/>
                <w:szCs w:val="16"/>
              </w:rPr>
            </w:pPr>
            <w:r>
              <w:rPr>
                <w:sz w:val="16"/>
                <w:szCs w:val="16"/>
              </w:rPr>
              <w:t>Creme de proteção solar FPS 30 (3 unidades/ano/empregado)</w:t>
            </w:r>
          </w:p>
        </w:tc>
        <w:tc>
          <w:tcPr>
            <w:tcW w:w="1125" w:type="dxa"/>
            <w:tcBorders>
              <w:top w:val="nil"/>
              <w:left w:val="nil"/>
              <w:bottom w:val="single" w:sz="4" w:space="0" w:color="auto"/>
              <w:right w:val="single" w:sz="4" w:space="0" w:color="auto"/>
            </w:tcBorders>
            <w:shd w:val="clear" w:color="auto" w:fill="FFFFFF"/>
            <w:noWrap/>
            <w:vAlign w:val="center"/>
            <w:hideMark/>
          </w:tcPr>
          <w:p w14:paraId="14DDEF7A" w14:textId="77777777" w:rsidR="00A95379" w:rsidRDefault="00A95379" w:rsidP="000D445C">
            <w:pPr>
              <w:jc w:val="center"/>
              <w:rPr>
                <w:color w:val="002060"/>
                <w:sz w:val="16"/>
                <w:szCs w:val="16"/>
              </w:rPr>
            </w:pPr>
            <w:r>
              <w:rPr>
                <w:color w:val="002060"/>
                <w:sz w:val="16"/>
                <w:szCs w:val="16"/>
              </w:rPr>
              <w:t>unid.</w:t>
            </w:r>
          </w:p>
        </w:tc>
        <w:tc>
          <w:tcPr>
            <w:tcW w:w="1028" w:type="dxa"/>
            <w:tcBorders>
              <w:top w:val="nil"/>
              <w:left w:val="nil"/>
              <w:bottom w:val="single" w:sz="4" w:space="0" w:color="auto"/>
              <w:right w:val="single" w:sz="4" w:space="0" w:color="auto"/>
            </w:tcBorders>
            <w:shd w:val="clear" w:color="auto" w:fill="FFFFFF"/>
            <w:noWrap/>
            <w:vAlign w:val="center"/>
            <w:hideMark/>
          </w:tcPr>
          <w:p w14:paraId="2138C67B" w14:textId="77777777" w:rsidR="00A95379" w:rsidRDefault="00A95379" w:rsidP="000D445C">
            <w:pPr>
              <w:jc w:val="center"/>
              <w:rPr>
                <w:b/>
                <w:bCs/>
                <w:color w:val="002060"/>
                <w:sz w:val="16"/>
                <w:szCs w:val="16"/>
              </w:rPr>
            </w:pPr>
            <w:r>
              <w:rPr>
                <w:b/>
                <w:bCs/>
                <w:color w:val="002060"/>
                <w:sz w:val="16"/>
                <w:szCs w:val="16"/>
              </w:rPr>
              <w:t>6</w:t>
            </w:r>
          </w:p>
        </w:tc>
        <w:tc>
          <w:tcPr>
            <w:tcW w:w="1172" w:type="dxa"/>
            <w:tcBorders>
              <w:top w:val="nil"/>
              <w:left w:val="nil"/>
              <w:bottom w:val="single" w:sz="4" w:space="0" w:color="auto"/>
              <w:right w:val="single" w:sz="4" w:space="0" w:color="auto"/>
            </w:tcBorders>
            <w:shd w:val="clear" w:color="auto" w:fill="FFFFFF"/>
            <w:noWrap/>
            <w:vAlign w:val="center"/>
            <w:hideMark/>
          </w:tcPr>
          <w:p w14:paraId="1A232824" w14:textId="77777777" w:rsidR="00A95379" w:rsidRDefault="00A95379" w:rsidP="000D445C">
            <w:pPr>
              <w:jc w:val="right"/>
              <w:rPr>
                <w:color w:val="002060"/>
                <w:sz w:val="16"/>
                <w:szCs w:val="16"/>
              </w:rPr>
            </w:pPr>
            <w:r>
              <w:rPr>
                <w:color w:val="002060"/>
                <w:sz w:val="16"/>
                <w:szCs w:val="16"/>
              </w:rPr>
              <w:t>306,00</w:t>
            </w:r>
          </w:p>
        </w:tc>
        <w:tc>
          <w:tcPr>
            <w:tcW w:w="1340" w:type="dxa"/>
            <w:tcBorders>
              <w:top w:val="nil"/>
              <w:left w:val="nil"/>
              <w:bottom w:val="single" w:sz="4" w:space="0" w:color="auto"/>
              <w:right w:val="single" w:sz="4" w:space="0" w:color="auto"/>
            </w:tcBorders>
            <w:shd w:val="clear" w:color="auto" w:fill="FFFFFF"/>
            <w:noWrap/>
            <w:vAlign w:val="center"/>
            <w:hideMark/>
          </w:tcPr>
          <w:p w14:paraId="51C79D2E" w14:textId="77777777" w:rsidR="00A95379" w:rsidRDefault="00A95379" w:rsidP="000D445C">
            <w:pPr>
              <w:jc w:val="right"/>
              <w:rPr>
                <w:color w:val="002060"/>
                <w:sz w:val="16"/>
                <w:szCs w:val="16"/>
              </w:rPr>
            </w:pPr>
            <w:r>
              <w:rPr>
                <w:color w:val="002060"/>
                <w:sz w:val="16"/>
                <w:szCs w:val="16"/>
              </w:rPr>
              <w:t>1.836,00</w:t>
            </w:r>
          </w:p>
        </w:tc>
      </w:tr>
      <w:tr w:rsidR="00A95379" w14:paraId="071828D5" w14:textId="77777777" w:rsidTr="00A95379">
        <w:trPr>
          <w:trHeight w:val="255"/>
          <w:jc w:val="center"/>
        </w:trPr>
        <w:tc>
          <w:tcPr>
            <w:tcW w:w="786" w:type="dxa"/>
            <w:tcBorders>
              <w:top w:val="nil"/>
              <w:left w:val="single" w:sz="4" w:space="0" w:color="auto"/>
              <w:bottom w:val="single" w:sz="4" w:space="0" w:color="auto"/>
              <w:right w:val="single" w:sz="4" w:space="0" w:color="auto"/>
            </w:tcBorders>
            <w:shd w:val="clear" w:color="auto" w:fill="FFFFFF"/>
            <w:noWrap/>
            <w:vAlign w:val="center"/>
            <w:hideMark/>
          </w:tcPr>
          <w:p w14:paraId="1AABD54A" w14:textId="77777777" w:rsidR="00A95379" w:rsidRDefault="00A95379" w:rsidP="000D445C">
            <w:pPr>
              <w:jc w:val="center"/>
              <w:rPr>
                <w:color w:val="002060"/>
                <w:sz w:val="16"/>
                <w:szCs w:val="16"/>
              </w:rPr>
            </w:pPr>
            <w:r>
              <w:rPr>
                <w:color w:val="002060"/>
                <w:sz w:val="16"/>
                <w:szCs w:val="16"/>
              </w:rPr>
              <w:t>2.4</w:t>
            </w:r>
          </w:p>
        </w:tc>
        <w:tc>
          <w:tcPr>
            <w:tcW w:w="4531" w:type="dxa"/>
            <w:gridSpan w:val="4"/>
            <w:tcBorders>
              <w:top w:val="single" w:sz="4" w:space="0" w:color="auto"/>
              <w:left w:val="nil"/>
              <w:bottom w:val="nil"/>
              <w:right w:val="single" w:sz="4" w:space="0" w:color="000000"/>
            </w:tcBorders>
            <w:noWrap/>
            <w:vAlign w:val="bottom"/>
            <w:hideMark/>
          </w:tcPr>
          <w:p w14:paraId="4D223540" w14:textId="77777777" w:rsidR="00A95379" w:rsidRDefault="00A95379" w:rsidP="000D445C">
            <w:pPr>
              <w:rPr>
                <w:sz w:val="16"/>
                <w:szCs w:val="16"/>
              </w:rPr>
            </w:pPr>
            <w:r>
              <w:rPr>
                <w:sz w:val="16"/>
                <w:szCs w:val="16"/>
              </w:rPr>
              <w:t>Capa para chuva (SINAPI 12894) (1 por ano)</w:t>
            </w:r>
          </w:p>
        </w:tc>
        <w:tc>
          <w:tcPr>
            <w:tcW w:w="1125" w:type="dxa"/>
            <w:tcBorders>
              <w:top w:val="nil"/>
              <w:left w:val="nil"/>
              <w:bottom w:val="single" w:sz="4" w:space="0" w:color="auto"/>
              <w:right w:val="single" w:sz="4" w:space="0" w:color="auto"/>
            </w:tcBorders>
            <w:shd w:val="clear" w:color="auto" w:fill="FFFFFF"/>
            <w:noWrap/>
            <w:vAlign w:val="center"/>
            <w:hideMark/>
          </w:tcPr>
          <w:p w14:paraId="3461A906" w14:textId="77777777" w:rsidR="00A95379" w:rsidRDefault="00A95379" w:rsidP="000D445C">
            <w:pPr>
              <w:jc w:val="center"/>
              <w:rPr>
                <w:color w:val="002060"/>
                <w:sz w:val="16"/>
                <w:szCs w:val="16"/>
              </w:rPr>
            </w:pPr>
            <w:r>
              <w:rPr>
                <w:color w:val="002060"/>
                <w:sz w:val="16"/>
                <w:szCs w:val="16"/>
              </w:rPr>
              <w:t>unid.</w:t>
            </w:r>
          </w:p>
        </w:tc>
        <w:tc>
          <w:tcPr>
            <w:tcW w:w="1028" w:type="dxa"/>
            <w:tcBorders>
              <w:top w:val="nil"/>
              <w:left w:val="nil"/>
              <w:bottom w:val="single" w:sz="4" w:space="0" w:color="auto"/>
              <w:right w:val="single" w:sz="4" w:space="0" w:color="auto"/>
            </w:tcBorders>
            <w:shd w:val="clear" w:color="auto" w:fill="FFFFFF"/>
            <w:noWrap/>
            <w:vAlign w:val="center"/>
            <w:hideMark/>
          </w:tcPr>
          <w:p w14:paraId="219E1DAE" w14:textId="77777777" w:rsidR="00A95379" w:rsidRDefault="00A95379" w:rsidP="000D445C">
            <w:pPr>
              <w:jc w:val="center"/>
              <w:rPr>
                <w:b/>
                <w:bCs/>
                <w:color w:val="002060"/>
                <w:sz w:val="16"/>
                <w:szCs w:val="16"/>
              </w:rPr>
            </w:pPr>
            <w:r>
              <w:rPr>
                <w:b/>
                <w:bCs/>
                <w:color w:val="002060"/>
                <w:sz w:val="16"/>
                <w:szCs w:val="16"/>
              </w:rPr>
              <w:t>6</w:t>
            </w:r>
          </w:p>
        </w:tc>
        <w:tc>
          <w:tcPr>
            <w:tcW w:w="1172" w:type="dxa"/>
            <w:tcBorders>
              <w:top w:val="nil"/>
              <w:left w:val="nil"/>
              <w:bottom w:val="single" w:sz="4" w:space="0" w:color="auto"/>
              <w:right w:val="single" w:sz="4" w:space="0" w:color="auto"/>
            </w:tcBorders>
            <w:shd w:val="clear" w:color="auto" w:fill="FFFFFF"/>
            <w:noWrap/>
            <w:vAlign w:val="center"/>
            <w:hideMark/>
          </w:tcPr>
          <w:p w14:paraId="49E54F29" w14:textId="77777777" w:rsidR="00A95379" w:rsidRDefault="00A95379" w:rsidP="000D445C">
            <w:pPr>
              <w:jc w:val="right"/>
              <w:rPr>
                <w:color w:val="002060"/>
                <w:sz w:val="16"/>
                <w:szCs w:val="16"/>
              </w:rPr>
            </w:pPr>
            <w:r>
              <w:rPr>
                <w:color w:val="002060"/>
                <w:sz w:val="16"/>
                <w:szCs w:val="16"/>
              </w:rPr>
              <w:t>280,80</w:t>
            </w:r>
          </w:p>
        </w:tc>
        <w:tc>
          <w:tcPr>
            <w:tcW w:w="1340" w:type="dxa"/>
            <w:tcBorders>
              <w:top w:val="nil"/>
              <w:left w:val="nil"/>
              <w:bottom w:val="single" w:sz="4" w:space="0" w:color="auto"/>
              <w:right w:val="single" w:sz="4" w:space="0" w:color="auto"/>
            </w:tcBorders>
            <w:shd w:val="clear" w:color="auto" w:fill="FFFFFF"/>
            <w:noWrap/>
            <w:vAlign w:val="center"/>
            <w:hideMark/>
          </w:tcPr>
          <w:p w14:paraId="7D1AC583" w14:textId="77777777" w:rsidR="00A95379" w:rsidRDefault="00A95379" w:rsidP="000D445C">
            <w:pPr>
              <w:jc w:val="right"/>
              <w:rPr>
                <w:color w:val="002060"/>
                <w:sz w:val="16"/>
                <w:szCs w:val="16"/>
              </w:rPr>
            </w:pPr>
            <w:r>
              <w:rPr>
                <w:color w:val="002060"/>
                <w:sz w:val="16"/>
                <w:szCs w:val="16"/>
              </w:rPr>
              <w:t>1.684,80</w:t>
            </w:r>
          </w:p>
        </w:tc>
      </w:tr>
      <w:tr w:rsidR="00A95379" w14:paraId="461DA698" w14:textId="77777777" w:rsidTr="00A95379">
        <w:trPr>
          <w:trHeight w:val="255"/>
          <w:jc w:val="center"/>
        </w:trPr>
        <w:tc>
          <w:tcPr>
            <w:tcW w:w="4715" w:type="dxa"/>
            <w:gridSpan w:val="4"/>
            <w:tcBorders>
              <w:top w:val="single" w:sz="4" w:space="0" w:color="000000"/>
              <w:left w:val="single" w:sz="4" w:space="0" w:color="auto"/>
              <w:bottom w:val="single" w:sz="4" w:space="0" w:color="auto"/>
              <w:right w:val="nil"/>
            </w:tcBorders>
            <w:shd w:val="clear" w:color="auto" w:fill="FFFFFF"/>
            <w:noWrap/>
            <w:vAlign w:val="center"/>
            <w:hideMark/>
          </w:tcPr>
          <w:p w14:paraId="44E318C5" w14:textId="77777777" w:rsidR="00A95379" w:rsidRDefault="00A95379" w:rsidP="000D445C">
            <w:pPr>
              <w:ind w:firstLineChars="100" w:firstLine="161"/>
              <w:rPr>
                <w:b/>
                <w:bCs/>
                <w:color w:val="002060"/>
                <w:sz w:val="16"/>
                <w:szCs w:val="16"/>
              </w:rPr>
            </w:pPr>
            <w:r>
              <w:rPr>
                <w:b/>
                <w:bCs/>
                <w:color w:val="002060"/>
                <w:sz w:val="16"/>
                <w:szCs w:val="16"/>
              </w:rPr>
              <w:t>Total das despesas com encargos complementares</w:t>
            </w:r>
          </w:p>
        </w:tc>
        <w:tc>
          <w:tcPr>
            <w:tcW w:w="602" w:type="dxa"/>
            <w:tcBorders>
              <w:top w:val="single" w:sz="4" w:space="0" w:color="000000"/>
              <w:left w:val="nil"/>
              <w:bottom w:val="single" w:sz="4" w:space="0" w:color="auto"/>
              <w:right w:val="nil"/>
            </w:tcBorders>
            <w:shd w:val="clear" w:color="auto" w:fill="FFFFFF"/>
            <w:noWrap/>
            <w:vAlign w:val="center"/>
            <w:hideMark/>
          </w:tcPr>
          <w:p w14:paraId="573A098B" w14:textId="77777777" w:rsidR="00A95379" w:rsidRDefault="00A95379" w:rsidP="000D445C">
            <w:pPr>
              <w:ind w:firstLineChars="100" w:firstLine="161"/>
              <w:rPr>
                <w:b/>
                <w:bCs/>
                <w:color w:val="002060"/>
                <w:sz w:val="16"/>
                <w:szCs w:val="16"/>
              </w:rPr>
            </w:pPr>
            <w:r>
              <w:rPr>
                <w:b/>
                <w:bCs/>
                <w:color w:val="002060"/>
                <w:sz w:val="16"/>
                <w:szCs w:val="16"/>
              </w:rPr>
              <w:t> </w:t>
            </w:r>
          </w:p>
        </w:tc>
        <w:tc>
          <w:tcPr>
            <w:tcW w:w="1125" w:type="dxa"/>
            <w:tcBorders>
              <w:top w:val="nil"/>
              <w:left w:val="nil"/>
              <w:bottom w:val="single" w:sz="4" w:space="0" w:color="auto"/>
              <w:right w:val="nil"/>
            </w:tcBorders>
            <w:shd w:val="clear" w:color="auto" w:fill="FFFFFF"/>
            <w:noWrap/>
            <w:vAlign w:val="center"/>
            <w:hideMark/>
          </w:tcPr>
          <w:p w14:paraId="688CFA60" w14:textId="77777777" w:rsidR="00A95379" w:rsidRDefault="00A95379" w:rsidP="000D445C">
            <w:pPr>
              <w:ind w:firstLineChars="100" w:firstLine="161"/>
              <w:rPr>
                <w:b/>
                <w:bCs/>
                <w:color w:val="002060"/>
                <w:sz w:val="16"/>
                <w:szCs w:val="16"/>
              </w:rPr>
            </w:pPr>
            <w:r>
              <w:rPr>
                <w:b/>
                <w:bCs/>
                <w:color w:val="002060"/>
                <w:sz w:val="16"/>
                <w:szCs w:val="16"/>
              </w:rPr>
              <w:t> </w:t>
            </w:r>
          </w:p>
        </w:tc>
        <w:tc>
          <w:tcPr>
            <w:tcW w:w="1028" w:type="dxa"/>
            <w:tcBorders>
              <w:top w:val="nil"/>
              <w:left w:val="nil"/>
              <w:bottom w:val="single" w:sz="4" w:space="0" w:color="auto"/>
              <w:right w:val="nil"/>
            </w:tcBorders>
            <w:shd w:val="clear" w:color="auto" w:fill="FFFFFF"/>
            <w:noWrap/>
            <w:vAlign w:val="center"/>
            <w:hideMark/>
          </w:tcPr>
          <w:p w14:paraId="036E2FC3" w14:textId="77777777" w:rsidR="00A95379" w:rsidRDefault="00A95379" w:rsidP="000D445C">
            <w:pPr>
              <w:ind w:firstLineChars="100" w:firstLine="161"/>
              <w:rPr>
                <w:b/>
                <w:bCs/>
                <w:color w:val="002060"/>
                <w:sz w:val="16"/>
                <w:szCs w:val="16"/>
              </w:rPr>
            </w:pPr>
            <w:r>
              <w:rPr>
                <w:b/>
                <w:bCs/>
                <w:color w:val="002060"/>
                <w:sz w:val="16"/>
                <w:szCs w:val="16"/>
              </w:rPr>
              <w:t> </w:t>
            </w:r>
          </w:p>
        </w:tc>
        <w:tc>
          <w:tcPr>
            <w:tcW w:w="1172" w:type="dxa"/>
            <w:tcBorders>
              <w:top w:val="nil"/>
              <w:left w:val="nil"/>
              <w:bottom w:val="single" w:sz="4" w:space="0" w:color="auto"/>
              <w:right w:val="single" w:sz="4" w:space="0" w:color="000000"/>
            </w:tcBorders>
            <w:shd w:val="clear" w:color="auto" w:fill="FFFFFF"/>
            <w:noWrap/>
            <w:vAlign w:val="center"/>
            <w:hideMark/>
          </w:tcPr>
          <w:p w14:paraId="352AFB1F" w14:textId="77777777" w:rsidR="00A95379" w:rsidRDefault="00A95379" w:rsidP="000D445C">
            <w:pPr>
              <w:ind w:firstLineChars="100" w:firstLine="161"/>
              <w:rPr>
                <w:b/>
                <w:bCs/>
                <w:color w:val="002060"/>
                <w:sz w:val="16"/>
                <w:szCs w:val="16"/>
              </w:rPr>
            </w:pPr>
            <w:r>
              <w:rPr>
                <w:b/>
                <w:bCs/>
                <w:color w:val="002060"/>
                <w:sz w:val="16"/>
                <w:szCs w:val="16"/>
              </w:rPr>
              <w:t> </w:t>
            </w:r>
          </w:p>
        </w:tc>
        <w:tc>
          <w:tcPr>
            <w:tcW w:w="1340" w:type="dxa"/>
            <w:tcBorders>
              <w:top w:val="nil"/>
              <w:left w:val="nil"/>
              <w:bottom w:val="single" w:sz="4" w:space="0" w:color="auto"/>
              <w:right w:val="single" w:sz="4" w:space="0" w:color="auto"/>
            </w:tcBorders>
            <w:shd w:val="clear" w:color="auto" w:fill="DAEEF3"/>
            <w:noWrap/>
            <w:vAlign w:val="center"/>
            <w:hideMark/>
          </w:tcPr>
          <w:p w14:paraId="4CF09F57" w14:textId="77777777" w:rsidR="00A95379" w:rsidRDefault="00A95379" w:rsidP="000D445C">
            <w:pPr>
              <w:jc w:val="right"/>
              <w:rPr>
                <w:b/>
                <w:bCs/>
                <w:color w:val="002060"/>
                <w:sz w:val="16"/>
                <w:szCs w:val="16"/>
              </w:rPr>
            </w:pPr>
            <w:r>
              <w:rPr>
                <w:b/>
                <w:bCs/>
                <w:color w:val="002060"/>
                <w:sz w:val="16"/>
                <w:szCs w:val="16"/>
              </w:rPr>
              <w:t>3.520,80</w:t>
            </w:r>
          </w:p>
        </w:tc>
      </w:tr>
      <w:tr w:rsidR="00A95379" w14:paraId="3FBDAA58" w14:textId="77777777" w:rsidTr="00A95379">
        <w:trPr>
          <w:trHeight w:val="255"/>
          <w:jc w:val="center"/>
        </w:trPr>
        <w:tc>
          <w:tcPr>
            <w:tcW w:w="786" w:type="dxa"/>
            <w:tcBorders>
              <w:top w:val="nil"/>
              <w:left w:val="single" w:sz="4" w:space="0" w:color="auto"/>
              <w:bottom w:val="single" w:sz="4" w:space="0" w:color="auto"/>
              <w:right w:val="single" w:sz="4" w:space="0" w:color="auto"/>
            </w:tcBorders>
            <w:noWrap/>
            <w:vAlign w:val="center"/>
            <w:hideMark/>
          </w:tcPr>
          <w:p w14:paraId="7A8CF4D3" w14:textId="77777777" w:rsidR="00A95379" w:rsidRDefault="00A95379" w:rsidP="000D445C">
            <w:pPr>
              <w:jc w:val="center"/>
              <w:rPr>
                <w:sz w:val="16"/>
                <w:szCs w:val="16"/>
              </w:rPr>
            </w:pPr>
            <w:r>
              <w:rPr>
                <w:sz w:val="16"/>
                <w:szCs w:val="16"/>
              </w:rPr>
              <w:t> </w:t>
            </w:r>
          </w:p>
        </w:tc>
        <w:tc>
          <w:tcPr>
            <w:tcW w:w="947" w:type="dxa"/>
            <w:tcBorders>
              <w:top w:val="nil"/>
              <w:left w:val="nil"/>
              <w:bottom w:val="single" w:sz="4" w:space="0" w:color="auto"/>
              <w:right w:val="nil"/>
            </w:tcBorders>
            <w:vAlign w:val="center"/>
            <w:hideMark/>
          </w:tcPr>
          <w:p w14:paraId="0C993A2B" w14:textId="77777777" w:rsidR="00A95379" w:rsidRDefault="00A95379" w:rsidP="000D445C">
            <w:pPr>
              <w:rPr>
                <w:color w:val="000000"/>
                <w:sz w:val="16"/>
                <w:szCs w:val="16"/>
              </w:rPr>
            </w:pPr>
            <w:r>
              <w:rPr>
                <w:color w:val="000000"/>
                <w:sz w:val="16"/>
                <w:szCs w:val="16"/>
              </w:rPr>
              <w:t> </w:t>
            </w:r>
          </w:p>
        </w:tc>
        <w:tc>
          <w:tcPr>
            <w:tcW w:w="1987" w:type="dxa"/>
            <w:tcBorders>
              <w:top w:val="nil"/>
              <w:left w:val="nil"/>
              <w:bottom w:val="single" w:sz="4" w:space="0" w:color="auto"/>
              <w:right w:val="nil"/>
            </w:tcBorders>
            <w:vAlign w:val="center"/>
            <w:hideMark/>
          </w:tcPr>
          <w:p w14:paraId="6D592C4E" w14:textId="77777777" w:rsidR="00A95379" w:rsidRDefault="00A95379" w:rsidP="000D445C">
            <w:pPr>
              <w:rPr>
                <w:color w:val="000000"/>
                <w:sz w:val="16"/>
                <w:szCs w:val="16"/>
              </w:rPr>
            </w:pPr>
            <w:r>
              <w:rPr>
                <w:color w:val="000000"/>
                <w:sz w:val="16"/>
                <w:szCs w:val="16"/>
              </w:rPr>
              <w:t> </w:t>
            </w:r>
          </w:p>
        </w:tc>
        <w:tc>
          <w:tcPr>
            <w:tcW w:w="995" w:type="dxa"/>
            <w:tcBorders>
              <w:top w:val="nil"/>
              <w:left w:val="nil"/>
              <w:bottom w:val="single" w:sz="4" w:space="0" w:color="auto"/>
              <w:right w:val="nil"/>
            </w:tcBorders>
            <w:vAlign w:val="center"/>
            <w:hideMark/>
          </w:tcPr>
          <w:p w14:paraId="11059E61" w14:textId="77777777" w:rsidR="00A95379" w:rsidRDefault="00A95379" w:rsidP="000D445C">
            <w:pPr>
              <w:rPr>
                <w:color w:val="000000"/>
                <w:sz w:val="16"/>
                <w:szCs w:val="16"/>
              </w:rPr>
            </w:pPr>
            <w:r>
              <w:rPr>
                <w:color w:val="000000"/>
                <w:sz w:val="16"/>
                <w:szCs w:val="16"/>
              </w:rPr>
              <w:t> </w:t>
            </w:r>
          </w:p>
        </w:tc>
        <w:tc>
          <w:tcPr>
            <w:tcW w:w="602" w:type="dxa"/>
            <w:tcBorders>
              <w:top w:val="nil"/>
              <w:left w:val="nil"/>
              <w:bottom w:val="single" w:sz="4" w:space="0" w:color="auto"/>
              <w:right w:val="single" w:sz="4" w:space="0" w:color="auto"/>
            </w:tcBorders>
            <w:vAlign w:val="center"/>
            <w:hideMark/>
          </w:tcPr>
          <w:p w14:paraId="1F99B466" w14:textId="77777777" w:rsidR="00A95379" w:rsidRDefault="00A95379" w:rsidP="000D445C">
            <w:pPr>
              <w:rPr>
                <w:color w:val="000000"/>
                <w:sz w:val="16"/>
                <w:szCs w:val="16"/>
              </w:rPr>
            </w:pPr>
            <w:r>
              <w:rPr>
                <w:color w:val="000000"/>
                <w:sz w:val="16"/>
                <w:szCs w:val="16"/>
              </w:rPr>
              <w:t> </w:t>
            </w:r>
          </w:p>
        </w:tc>
        <w:tc>
          <w:tcPr>
            <w:tcW w:w="1125" w:type="dxa"/>
            <w:tcBorders>
              <w:top w:val="nil"/>
              <w:left w:val="nil"/>
              <w:bottom w:val="single" w:sz="4" w:space="0" w:color="auto"/>
              <w:right w:val="single" w:sz="4" w:space="0" w:color="auto"/>
            </w:tcBorders>
            <w:noWrap/>
            <w:vAlign w:val="center"/>
            <w:hideMark/>
          </w:tcPr>
          <w:p w14:paraId="66AA79A1" w14:textId="77777777" w:rsidR="00A95379" w:rsidRDefault="00A95379" w:rsidP="000D445C">
            <w:pPr>
              <w:jc w:val="center"/>
              <w:rPr>
                <w:sz w:val="16"/>
                <w:szCs w:val="16"/>
              </w:rPr>
            </w:pPr>
            <w:r>
              <w:rPr>
                <w:sz w:val="16"/>
                <w:szCs w:val="16"/>
              </w:rPr>
              <w:t> </w:t>
            </w:r>
          </w:p>
        </w:tc>
        <w:tc>
          <w:tcPr>
            <w:tcW w:w="1028" w:type="dxa"/>
            <w:tcBorders>
              <w:top w:val="nil"/>
              <w:left w:val="nil"/>
              <w:bottom w:val="single" w:sz="4" w:space="0" w:color="auto"/>
              <w:right w:val="single" w:sz="4" w:space="0" w:color="auto"/>
            </w:tcBorders>
            <w:noWrap/>
            <w:vAlign w:val="center"/>
            <w:hideMark/>
          </w:tcPr>
          <w:p w14:paraId="350907C1" w14:textId="77777777" w:rsidR="00A95379" w:rsidRDefault="00A95379" w:rsidP="000D445C">
            <w:pPr>
              <w:jc w:val="right"/>
              <w:rPr>
                <w:sz w:val="16"/>
                <w:szCs w:val="16"/>
              </w:rPr>
            </w:pPr>
            <w:r>
              <w:rPr>
                <w:sz w:val="16"/>
                <w:szCs w:val="16"/>
              </w:rPr>
              <w:t> </w:t>
            </w:r>
          </w:p>
        </w:tc>
        <w:tc>
          <w:tcPr>
            <w:tcW w:w="1172" w:type="dxa"/>
            <w:tcBorders>
              <w:top w:val="nil"/>
              <w:left w:val="nil"/>
              <w:bottom w:val="single" w:sz="4" w:space="0" w:color="auto"/>
              <w:right w:val="single" w:sz="4" w:space="0" w:color="auto"/>
            </w:tcBorders>
            <w:noWrap/>
            <w:vAlign w:val="center"/>
            <w:hideMark/>
          </w:tcPr>
          <w:p w14:paraId="367B5107" w14:textId="77777777" w:rsidR="00A95379" w:rsidRDefault="00A95379" w:rsidP="000D445C">
            <w:pPr>
              <w:rPr>
                <w:sz w:val="16"/>
                <w:szCs w:val="16"/>
              </w:rPr>
            </w:pPr>
            <w:r>
              <w:rPr>
                <w:sz w:val="16"/>
                <w:szCs w:val="16"/>
              </w:rPr>
              <w:t> </w:t>
            </w:r>
          </w:p>
        </w:tc>
        <w:tc>
          <w:tcPr>
            <w:tcW w:w="1340" w:type="dxa"/>
            <w:tcBorders>
              <w:top w:val="nil"/>
              <w:left w:val="nil"/>
              <w:bottom w:val="single" w:sz="4" w:space="0" w:color="auto"/>
              <w:right w:val="single" w:sz="4" w:space="0" w:color="auto"/>
            </w:tcBorders>
            <w:noWrap/>
            <w:vAlign w:val="center"/>
            <w:hideMark/>
          </w:tcPr>
          <w:p w14:paraId="33E0522F" w14:textId="77777777" w:rsidR="00A95379" w:rsidRDefault="00A95379" w:rsidP="000D445C">
            <w:pPr>
              <w:rPr>
                <w:sz w:val="16"/>
                <w:szCs w:val="16"/>
              </w:rPr>
            </w:pPr>
            <w:r>
              <w:rPr>
                <w:sz w:val="16"/>
                <w:szCs w:val="16"/>
              </w:rPr>
              <w:t> </w:t>
            </w:r>
          </w:p>
        </w:tc>
      </w:tr>
      <w:tr w:rsidR="00A95379" w14:paraId="582BF170" w14:textId="77777777" w:rsidTr="00A95379">
        <w:trPr>
          <w:trHeight w:val="255"/>
          <w:jc w:val="center"/>
        </w:trPr>
        <w:tc>
          <w:tcPr>
            <w:tcW w:w="786" w:type="dxa"/>
            <w:tcBorders>
              <w:top w:val="nil"/>
              <w:left w:val="single" w:sz="4" w:space="0" w:color="auto"/>
              <w:bottom w:val="single" w:sz="4" w:space="0" w:color="auto"/>
              <w:right w:val="single" w:sz="4" w:space="0" w:color="auto"/>
            </w:tcBorders>
            <w:noWrap/>
            <w:vAlign w:val="center"/>
            <w:hideMark/>
          </w:tcPr>
          <w:p w14:paraId="6A3CC091" w14:textId="77777777" w:rsidR="00A95379" w:rsidRDefault="00A95379" w:rsidP="000D445C">
            <w:pPr>
              <w:jc w:val="center"/>
              <w:rPr>
                <w:sz w:val="16"/>
                <w:szCs w:val="16"/>
              </w:rPr>
            </w:pPr>
            <w:r>
              <w:rPr>
                <w:sz w:val="16"/>
                <w:szCs w:val="16"/>
              </w:rPr>
              <w:t> </w:t>
            </w:r>
          </w:p>
        </w:tc>
        <w:tc>
          <w:tcPr>
            <w:tcW w:w="947" w:type="dxa"/>
            <w:tcBorders>
              <w:top w:val="nil"/>
              <w:left w:val="nil"/>
              <w:bottom w:val="single" w:sz="4" w:space="0" w:color="auto"/>
              <w:right w:val="nil"/>
            </w:tcBorders>
            <w:vAlign w:val="center"/>
            <w:hideMark/>
          </w:tcPr>
          <w:p w14:paraId="37B46945" w14:textId="77777777" w:rsidR="00A95379" w:rsidRDefault="00A95379" w:rsidP="000D445C">
            <w:pPr>
              <w:rPr>
                <w:color w:val="000000"/>
                <w:sz w:val="16"/>
                <w:szCs w:val="16"/>
              </w:rPr>
            </w:pPr>
            <w:r>
              <w:rPr>
                <w:color w:val="000000"/>
                <w:sz w:val="16"/>
                <w:szCs w:val="16"/>
              </w:rPr>
              <w:t> </w:t>
            </w:r>
          </w:p>
        </w:tc>
        <w:tc>
          <w:tcPr>
            <w:tcW w:w="1987" w:type="dxa"/>
            <w:tcBorders>
              <w:top w:val="nil"/>
              <w:left w:val="nil"/>
              <w:bottom w:val="single" w:sz="4" w:space="0" w:color="auto"/>
              <w:right w:val="nil"/>
            </w:tcBorders>
            <w:vAlign w:val="center"/>
            <w:hideMark/>
          </w:tcPr>
          <w:p w14:paraId="1F3759CE" w14:textId="77777777" w:rsidR="00A95379" w:rsidRDefault="00A95379" w:rsidP="000D445C">
            <w:pPr>
              <w:rPr>
                <w:color w:val="000000"/>
                <w:sz w:val="16"/>
                <w:szCs w:val="16"/>
              </w:rPr>
            </w:pPr>
            <w:r>
              <w:rPr>
                <w:color w:val="000000"/>
                <w:sz w:val="16"/>
                <w:szCs w:val="16"/>
              </w:rPr>
              <w:t> </w:t>
            </w:r>
          </w:p>
        </w:tc>
        <w:tc>
          <w:tcPr>
            <w:tcW w:w="995" w:type="dxa"/>
            <w:tcBorders>
              <w:top w:val="nil"/>
              <w:left w:val="nil"/>
              <w:bottom w:val="single" w:sz="4" w:space="0" w:color="auto"/>
              <w:right w:val="nil"/>
            </w:tcBorders>
            <w:vAlign w:val="center"/>
            <w:hideMark/>
          </w:tcPr>
          <w:p w14:paraId="297CF03B" w14:textId="77777777" w:rsidR="00A95379" w:rsidRDefault="00A95379" w:rsidP="000D445C">
            <w:pPr>
              <w:rPr>
                <w:color w:val="000000"/>
                <w:sz w:val="16"/>
                <w:szCs w:val="16"/>
              </w:rPr>
            </w:pPr>
            <w:r>
              <w:rPr>
                <w:color w:val="000000"/>
                <w:sz w:val="16"/>
                <w:szCs w:val="16"/>
              </w:rPr>
              <w:t> </w:t>
            </w:r>
          </w:p>
        </w:tc>
        <w:tc>
          <w:tcPr>
            <w:tcW w:w="602" w:type="dxa"/>
            <w:tcBorders>
              <w:top w:val="nil"/>
              <w:left w:val="nil"/>
              <w:bottom w:val="single" w:sz="4" w:space="0" w:color="auto"/>
              <w:right w:val="single" w:sz="4" w:space="0" w:color="auto"/>
            </w:tcBorders>
            <w:vAlign w:val="center"/>
            <w:hideMark/>
          </w:tcPr>
          <w:p w14:paraId="3918CA58" w14:textId="77777777" w:rsidR="00A95379" w:rsidRDefault="00A95379" w:rsidP="000D445C">
            <w:pPr>
              <w:rPr>
                <w:color w:val="000000"/>
                <w:sz w:val="16"/>
                <w:szCs w:val="16"/>
              </w:rPr>
            </w:pPr>
            <w:r>
              <w:rPr>
                <w:color w:val="000000"/>
                <w:sz w:val="16"/>
                <w:szCs w:val="16"/>
              </w:rPr>
              <w:t> </w:t>
            </w:r>
          </w:p>
        </w:tc>
        <w:tc>
          <w:tcPr>
            <w:tcW w:w="1125" w:type="dxa"/>
            <w:tcBorders>
              <w:top w:val="nil"/>
              <w:left w:val="nil"/>
              <w:bottom w:val="single" w:sz="4" w:space="0" w:color="auto"/>
              <w:right w:val="single" w:sz="4" w:space="0" w:color="auto"/>
            </w:tcBorders>
            <w:noWrap/>
            <w:vAlign w:val="center"/>
            <w:hideMark/>
          </w:tcPr>
          <w:p w14:paraId="071773AE" w14:textId="77777777" w:rsidR="00A95379" w:rsidRDefault="00A95379" w:rsidP="000D445C">
            <w:pPr>
              <w:jc w:val="center"/>
              <w:rPr>
                <w:sz w:val="16"/>
                <w:szCs w:val="16"/>
              </w:rPr>
            </w:pPr>
            <w:r>
              <w:rPr>
                <w:sz w:val="16"/>
                <w:szCs w:val="16"/>
              </w:rPr>
              <w:t> </w:t>
            </w:r>
          </w:p>
        </w:tc>
        <w:tc>
          <w:tcPr>
            <w:tcW w:w="1028" w:type="dxa"/>
            <w:tcBorders>
              <w:top w:val="nil"/>
              <w:left w:val="nil"/>
              <w:bottom w:val="single" w:sz="4" w:space="0" w:color="auto"/>
              <w:right w:val="single" w:sz="4" w:space="0" w:color="auto"/>
            </w:tcBorders>
            <w:noWrap/>
            <w:vAlign w:val="center"/>
            <w:hideMark/>
          </w:tcPr>
          <w:p w14:paraId="29BD884B" w14:textId="77777777" w:rsidR="00A95379" w:rsidRDefault="00A95379" w:rsidP="000D445C">
            <w:pPr>
              <w:jc w:val="right"/>
              <w:rPr>
                <w:sz w:val="16"/>
                <w:szCs w:val="16"/>
              </w:rPr>
            </w:pPr>
            <w:r>
              <w:rPr>
                <w:sz w:val="16"/>
                <w:szCs w:val="16"/>
              </w:rPr>
              <w:t> </w:t>
            </w:r>
          </w:p>
        </w:tc>
        <w:tc>
          <w:tcPr>
            <w:tcW w:w="1172" w:type="dxa"/>
            <w:tcBorders>
              <w:top w:val="nil"/>
              <w:left w:val="nil"/>
              <w:bottom w:val="single" w:sz="4" w:space="0" w:color="auto"/>
              <w:right w:val="single" w:sz="4" w:space="0" w:color="auto"/>
            </w:tcBorders>
            <w:noWrap/>
            <w:vAlign w:val="center"/>
            <w:hideMark/>
          </w:tcPr>
          <w:p w14:paraId="672273EB" w14:textId="77777777" w:rsidR="00A95379" w:rsidRDefault="00A95379" w:rsidP="000D445C">
            <w:pPr>
              <w:rPr>
                <w:sz w:val="16"/>
                <w:szCs w:val="16"/>
              </w:rPr>
            </w:pPr>
            <w:r>
              <w:rPr>
                <w:sz w:val="16"/>
                <w:szCs w:val="16"/>
              </w:rPr>
              <w:t> </w:t>
            </w:r>
          </w:p>
        </w:tc>
        <w:tc>
          <w:tcPr>
            <w:tcW w:w="1340" w:type="dxa"/>
            <w:tcBorders>
              <w:top w:val="nil"/>
              <w:left w:val="nil"/>
              <w:bottom w:val="single" w:sz="4" w:space="0" w:color="auto"/>
              <w:right w:val="single" w:sz="4" w:space="0" w:color="auto"/>
            </w:tcBorders>
            <w:noWrap/>
            <w:vAlign w:val="center"/>
            <w:hideMark/>
          </w:tcPr>
          <w:p w14:paraId="2FC5F3EF" w14:textId="77777777" w:rsidR="00A95379" w:rsidRDefault="00A95379" w:rsidP="000D445C">
            <w:pPr>
              <w:rPr>
                <w:sz w:val="16"/>
                <w:szCs w:val="16"/>
              </w:rPr>
            </w:pPr>
            <w:r>
              <w:rPr>
                <w:sz w:val="16"/>
                <w:szCs w:val="16"/>
              </w:rPr>
              <w:t> </w:t>
            </w:r>
          </w:p>
        </w:tc>
      </w:tr>
      <w:tr w:rsidR="00A95379" w14:paraId="022EB797" w14:textId="77777777" w:rsidTr="00A95379">
        <w:trPr>
          <w:trHeight w:val="255"/>
          <w:jc w:val="center"/>
        </w:trPr>
        <w:tc>
          <w:tcPr>
            <w:tcW w:w="786" w:type="dxa"/>
            <w:tcBorders>
              <w:top w:val="nil"/>
              <w:left w:val="single" w:sz="4" w:space="0" w:color="auto"/>
              <w:bottom w:val="single" w:sz="4" w:space="0" w:color="auto"/>
              <w:right w:val="single" w:sz="4" w:space="0" w:color="auto"/>
            </w:tcBorders>
            <w:noWrap/>
            <w:vAlign w:val="center"/>
            <w:hideMark/>
          </w:tcPr>
          <w:p w14:paraId="28DA38D2" w14:textId="77777777" w:rsidR="00A95379" w:rsidRDefault="00A95379" w:rsidP="000D445C">
            <w:pPr>
              <w:jc w:val="center"/>
              <w:rPr>
                <w:sz w:val="16"/>
                <w:szCs w:val="16"/>
              </w:rPr>
            </w:pPr>
            <w:r>
              <w:rPr>
                <w:sz w:val="16"/>
                <w:szCs w:val="16"/>
              </w:rPr>
              <w:t> </w:t>
            </w:r>
          </w:p>
        </w:tc>
        <w:tc>
          <w:tcPr>
            <w:tcW w:w="947" w:type="dxa"/>
            <w:tcBorders>
              <w:top w:val="nil"/>
              <w:left w:val="nil"/>
              <w:bottom w:val="single" w:sz="4" w:space="0" w:color="auto"/>
              <w:right w:val="nil"/>
            </w:tcBorders>
            <w:vAlign w:val="center"/>
            <w:hideMark/>
          </w:tcPr>
          <w:p w14:paraId="56C28FAD" w14:textId="77777777" w:rsidR="00A95379" w:rsidRDefault="00A95379" w:rsidP="000D445C">
            <w:pPr>
              <w:rPr>
                <w:color w:val="000000"/>
                <w:sz w:val="16"/>
                <w:szCs w:val="16"/>
              </w:rPr>
            </w:pPr>
            <w:r>
              <w:rPr>
                <w:color w:val="000000"/>
                <w:sz w:val="16"/>
                <w:szCs w:val="16"/>
              </w:rPr>
              <w:t> </w:t>
            </w:r>
          </w:p>
        </w:tc>
        <w:tc>
          <w:tcPr>
            <w:tcW w:w="1987" w:type="dxa"/>
            <w:tcBorders>
              <w:top w:val="nil"/>
              <w:left w:val="nil"/>
              <w:bottom w:val="single" w:sz="4" w:space="0" w:color="auto"/>
              <w:right w:val="nil"/>
            </w:tcBorders>
            <w:vAlign w:val="center"/>
            <w:hideMark/>
          </w:tcPr>
          <w:p w14:paraId="010ED351" w14:textId="77777777" w:rsidR="00A95379" w:rsidRDefault="00A95379" w:rsidP="000D445C">
            <w:pPr>
              <w:rPr>
                <w:color w:val="000000"/>
                <w:sz w:val="16"/>
                <w:szCs w:val="16"/>
              </w:rPr>
            </w:pPr>
            <w:r>
              <w:rPr>
                <w:color w:val="000000"/>
                <w:sz w:val="16"/>
                <w:szCs w:val="16"/>
              </w:rPr>
              <w:t> </w:t>
            </w:r>
          </w:p>
        </w:tc>
        <w:tc>
          <w:tcPr>
            <w:tcW w:w="995" w:type="dxa"/>
            <w:tcBorders>
              <w:top w:val="nil"/>
              <w:left w:val="nil"/>
              <w:bottom w:val="single" w:sz="4" w:space="0" w:color="auto"/>
              <w:right w:val="nil"/>
            </w:tcBorders>
            <w:vAlign w:val="center"/>
            <w:hideMark/>
          </w:tcPr>
          <w:p w14:paraId="30CD7A62" w14:textId="77777777" w:rsidR="00A95379" w:rsidRDefault="00A95379" w:rsidP="000D445C">
            <w:pPr>
              <w:rPr>
                <w:color w:val="000000"/>
                <w:sz w:val="16"/>
                <w:szCs w:val="16"/>
              </w:rPr>
            </w:pPr>
            <w:r>
              <w:rPr>
                <w:color w:val="000000"/>
                <w:sz w:val="16"/>
                <w:szCs w:val="16"/>
              </w:rPr>
              <w:t> </w:t>
            </w:r>
          </w:p>
        </w:tc>
        <w:tc>
          <w:tcPr>
            <w:tcW w:w="602" w:type="dxa"/>
            <w:tcBorders>
              <w:top w:val="nil"/>
              <w:left w:val="nil"/>
              <w:bottom w:val="single" w:sz="4" w:space="0" w:color="auto"/>
              <w:right w:val="single" w:sz="4" w:space="0" w:color="auto"/>
            </w:tcBorders>
            <w:vAlign w:val="center"/>
            <w:hideMark/>
          </w:tcPr>
          <w:p w14:paraId="55DCBEAB" w14:textId="77777777" w:rsidR="00A95379" w:rsidRDefault="00A95379" w:rsidP="000D445C">
            <w:pPr>
              <w:rPr>
                <w:color w:val="000000"/>
                <w:sz w:val="16"/>
                <w:szCs w:val="16"/>
              </w:rPr>
            </w:pPr>
            <w:r>
              <w:rPr>
                <w:color w:val="000000"/>
                <w:sz w:val="16"/>
                <w:szCs w:val="16"/>
              </w:rPr>
              <w:t> </w:t>
            </w:r>
          </w:p>
        </w:tc>
        <w:tc>
          <w:tcPr>
            <w:tcW w:w="1125" w:type="dxa"/>
            <w:tcBorders>
              <w:top w:val="nil"/>
              <w:left w:val="nil"/>
              <w:bottom w:val="single" w:sz="4" w:space="0" w:color="auto"/>
              <w:right w:val="single" w:sz="4" w:space="0" w:color="auto"/>
            </w:tcBorders>
            <w:noWrap/>
            <w:vAlign w:val="center"/>
            <w:hideMark/>
          </w:tcPr>
          <w:p w14:paraId="108B8CE3" w14:textId="77777777" w:rsidR="00A95379" w:rsidRDefault="00A95379" w:rsidP="000D445C">
            <w:pPr>
              <w:jc w:val="center"/>
              <w:rPr>
                <w:sz w:val="16"/>
                <w:szCs w:val="16"/>
              </w:rPr>
            </w:pPr>
            <w:r>
              <w:rPr>
                <w:sz w:val="16"/>
                <w:szCs w:val="16"/>
              </w:rPr>
              <w:t> </w:t>
            </w:r>
          </w:p>
        </w:tc>
        <w:tc>
          <w:tcPr>
            <w:tcW w:w="1028" w:type="dxa"/>
            <w:tcBorders>
              <w:top w:val="nil"/>
              <w:left w:val="nil"/>
              <w:bottom w:val="single" w:sz="4" w:space="0" w:color="auto"/>
              <w:right w:val="single" w:sz="4" w:space="0" w:color="auto"/>
            </w:tcBorders>
            <w:noWrap/>
            <w:vAlign w:val="center"/>
            <w:hideMark/>
          </w:tcPr>
          <w:p w14:paraId="54A8ABB1" w14:textId="77777777" w:rsidR="00A95379" w:rsidRDefault="00A95379" w:rsidP="000D445C">
            <w:pPr>
              <w:jc w:val="right"/>
              <w:rPr>
                <w:sz w:val="16"/>
                <w:szCs w:val="16"/>
              </w:rPr>
            </w:pPr>
            <w:r>
              <w:rPr>
                <w:sz w:val="16"/>
                <w:szCs w:val="16"/>
              </w:rPr>
              <w:t> </w:t>
            </w:r>
          </w:p>
        </w:tc>
        <w:tc>
          <w:tcPr>
            <w:tcW w:w="1172" w:type="dxa"/>
            <w:tcBorders>
              <w:top w:val="nil"/>
              <w:left w:val="nil"/>
              <w:bottom w:val="single" w:sz="4" w:space="0" w:color="auto"/>
              <w:right w:val="single" w:sz="4" w:space="0" w:color="auto"/>
            </w:tcBorders>
            <w:noWrap/>
            <w:vAlign w:val="center"/>
            <w:hideMark/>
          </w:tcPr>
          <w:p w14:paraId="65CF8D39" w14:textId="77777777" w:rsidR="00A95379" w:rsidRDefault="00A95379" w:rsidP="000D445C">
            <w:pPr>
              <w:rPr>
                <w:sz w:val="16"/>
                <w:szCs w:val="16"/>
              </w:rPr>
            </w:pPr>
            <w:r>
              <w:rPr>
                <w:sz w:val="16"/>
                <w:szCs w:val="16"/>
              </w:rPr>
              <w:t> </w:t>
            </w:r>
          </w:p>
        </w:tc>
        <w:tc>
          <w:tcPr>
            <w:tcW w:w="1340" w:type="dxa"/>
            <w:tcBorders>
              <w:top w:val="nil"/>
              <w:left w:val="nil"/>
              <w:bottom w:val="single" w:sz="4" w:space="0" w:color="auto"/>
              <w:right w:val="single" w:sz="4" w:space="0" w:color="auto"/>
            </w:tcBorders>
            <w:noWrap/>
            <w:vAlign w:val="center"/>
            <w:hideMark/>
          </w:tcPr>
          <w:p w14:paraId="6669C16F" w14:textId="77777777" w:rsidR="00A95379" w:rsidRDefault="00A95379" w:rsidP="000D445C">
            <w:pPr>
              <w:rPr>
                <w:sz w:val="16"/>
                <w:szCs w:val="16"/>
              </w:rPr>
            </w:pPr>
            <w:r>
              <w:rPr>
                <w:sz w:val="16"/>
                <w:szCs w:val="16"/>
              </w:rPr>
              <w:t> </w:t>
            </w:r>
          </w:p>
        </w:tc>
      </w:tr>
      <w:tr w:rsidR="00A95379" w14:paraId="21AF9362" w14:textId="77777777" w:rsidTr="00A95379">
        <w:trPr>
          <w:trHeight w:val="255"/>
          <w:jc w:val="center"/>
        </w:trPr>
        <w:tc>
          <w:tcPr>
            <w:tcW w:w="786" w:type="dxa"/>
            <w:tcBorders>
              <w:top w:val="nil"/>
              <w:left w:val="single" w:sz="4" w:space="0" w:color="auto"/>
              <w:bottom w:val="single" w:sz="4" w:space="0" w:color="auto"/>
              <w:right w:val="single" w:sz="4" w:space="0" w:color="auto"/>
            </w:tcBorders>
            <w:noWrap/>
            <w:vAlign w:val="center"/>
            <w:hideMark/>
          </w:tcPr>
          <w:p w14:paraId="5545BD6C" w14:textId="77777777" w:rsidR="00A95379" w:rsidRDefault="00A95379" w:rsidP="000D445C">
            <w:pPr>
              <w:jc w:val="center"/>
              <w:rPr>
                <w:sz w:val="16"/>
                <w:szCs w:val="16"/>
              </w:rPr>
            </w:pPr>
            <w:r>
              <w:rPr>
                <w:sz w:val="16"/>
                <w:szCs w:val="16"/>
              </w:rPr>
              <w:t> </w:t>
            </w:r>
          </w:p>
        </w:tc>
        <w:tc>
          <w:tcPr>
            <w:tcW w:w="947" w:type="dxa"/>
            <w:tcBorders>
              <w:top w:val="nil"/>
              <w:left w:val="nil"/>
              <w:bottom w:val="single" w:sz="4" w:space="0" w:color="auto"/>
              <w:right w:val="nil"/>
            </w:tcBorders>
            <w:vAlign w:val="center"/>
            <w:hideMark/>
          </w:tcPr>
          <w:p w14:paraId="6F80C076" w14:textId="77777777" w:rsidR="00A95379" w:rsidRDefault="00A95379" w:rsidP="000D445C">
            <w:pPr>
              <w:rPr>
                <w:color w:val="000000"/>
                <w:sz w:val="16"/>
                <w:szCs w:val="16"/>
              </w:rPr>
            </w:pPr>
            <w:r>
              <w:rPr>
                <w:color w:val="000000"/>
                <w:sz w:val="16"/>
                <w:szCs w:val="16"/>
              </w:rPr>
              <w:t> </w:t>
            </w:r>
          </w:p>
        </w:tc>
        <w:tc>
          <w:tcPr>
            <w:tcW w:w="1987" w:type="dxa"/>
            <w:tcBorders>
              <w:top w:val="nil"/>
              <w:left w:val="nil"/>
              <w:bottom w:val="single" w:sz="4" w:space="0" w:color="auto"/>
              <w:right w:val="nil"/>
            </w:tcBorders>
            <w:vAlign w:val="center"/>
            <w:hideMark/>
          </w:tcPr>
          <w:p w14:paraId="396452BF" w14:textId="77777777" w:rsidR="00A95379" w:rsidRDefault="00A95379" w:rsidP="000D445C">
            <w:pPr>
              <w:rPr>
                <w:color w:val="000000"/>
                <w:sz w:val="16"/>
                <w:szCs w:val="16"/>
              </w:rPr>
            </w:pPr>
            <w:r>
              <w:rPr>
                <w:color w:val="000000"/>
                <w:sz w:val="16"/>
                <w:szCs w:val="16"/>
              </w:rPr>
              <w:t> </w:t>
            </w:r>
          </w:p>
        </w:tc>
        <w:tc>
          <w:tcPr>
            <w:tcW w:w="995" w:type="dxa"/>
            <w:tcBorders>
              <w:top w:val="nil"/>
              <w:left w:val="nil"/>
              <w:bottom w:val="single" w:sz="4" w:space="0" w:color="auto"/>
              <w:right w:val="nil"/>
            </w:tcBorders>
            <w:vAlign w:val="center"/>
            <w:hideMark/>
          </w:tcPr>
          <w:p w14:paraId="58C7482B" w14:textId="77777777" w:rsidR="00A95379" w:rsidRDefault="00A95379" w:rsidP="000D445C">
            <w:pPr>
              <w:rPr>
                <w:color w:val="000000"/>
                <w:sz w:val="16"/>
                <w:szCs w:val="16"/>
              </w:rPr>
            </w:pPr>
            <w:r>
              <w:rPr>
                <w:color w:val="000000"/>
                <w:sz w:val="16"/>
                <w:szCs w:val="16"/>
              </w:rPr>
              <w:t> </w:t>
            </w:r>
          </w:p>
        </w:tc>
        <w:tc>
          <w:tcPr>
            <w:tcW w:w="602" w:type="dxa"/>
            <w:tcBorders>
              <w:top w:val="nil"/>
              <w:left w:val="nil"/>
              <w:bottom w:val="single" w:sz="4" w:space="0" w:color="auto"/>
              <w:right w:val="single" w:sz="4" w:space="0" w:color="auto"/>
            </w:tcBorders>
            <w:vAlign w:val="center"/>
            <w:hideMark/>
          </w:tcPr>
          <w:p w14:paraId="70289134" w14:textId="77777777" w:rsidR="00A95379" w:rsidRDefault="00A95379" w:rsidP="000D445C">
            <w:pPr>
              <w:rPr>
                <w:color w:val="000000"/>
                <w:sz w:val="16"/>
                <w:szCs w:val="16"/>
              </w:rPr>
            </w:pPr>
            <w:r>
              <w:rPr>
                <w:color w:val="000000"/>
                <w:sz w:val="16"/>
                <w:szCs w:val="16"/>
              </w:rPr>
              <w:t> </w:t>
            </w:r>
          </w:p>
        </w:tc>
        <w:tc>
          <w:tcPr>
            <w:tcW w:w="1125" w:type="dxa"/>
            <w:tcBorders>
              <w:top w:val="nil"/>
              <w:left w:val="nil"/>
              <w:bottom w:val="single" w:sz="4" w:space="0" w:color="auto"/>
              <w:right w:val="single" w:sz="4" w:space="0" w:color="auto"/>
            </w:tcBorders>
            <w:noWrap/>
            <w:vAlign w:val="center"/>
            <w:hideMark/>
          </w:tcPr>
          <w:p w14:paraId="5F577432" w14:textId="77777777" w:rsidR="00A95379" w:rsidRDefault="00A95379" w:rsidP="000D445C">
            <w:pPr>
              <w:jc w:val="center"/>
              <w:rPr>
                <w:sz w:val="16"/>
                <w:szCs w:val="16"/>
              </w:rPr>
            </w:pPr>
            <w:r>
              <w:rPr>
                <w:sz w:val="16"/>
                <w:szCs w:val="16"/>
              </w:rPr>
              <w:t> </w:t>
            </w:r>
          </w:p>
        </w:tc>
        <w:tc>
          <w:tcPr>
            <w:tcW w:w="1028" w:type="dxa"/>
            <w:tcBorders>
              <w:top w:val="nil"/>
              <w:left w:val="nil"/>
              <w:bottom w:val="single" w:sz="4" w:space="0" w:color="auto"/>
              <w:right w:val="single" w:sz="4" w:space="0" w:color="auto"/>
            </w:tcBorders>
            <w:noWrap/>
            <w:vAlign w:val="center"/>
            <w:hideMark/>
          </w:tcPr>
          <w:p w14:paraId="39118931" w14:textId="77777777" w:rsidR="00A95379" w:rsidRDefault="00A95379" w:rsidP="000D445C">
            <w:pPr>
              <w:jc w:val="right"/>
              <w:rPr>
                <w:sz w:val="16"/>
                <w:szCs w:val="16"/>
              </w:rPr>
            </w:pPr>
            <w:r>
              <w:rPr>
                <w:sz w:val="16"/>
                <w:szCs w:val="16"/>
              </w:rPr>
              <w:t> </w:t>
            </w:r>
          </w:p>
        </w:tc>
        <w:tc>
          <w:tcPr>
            <w:tcW w:w="1172" w:type="dxa"/>
            <w:tcBorders>
              <w:top w:val="nil"/>
              <w:left w:val="nil"/>
              <w:bottom w:val="single" w:sz="4" w:space="0" w:color="auto"/>
              <w:right w:val="single" w:sz="4" w:space="0" w:color="auto"/>
            </w:tcBorders>
            <w:noWrap/>
            <w:vAlign w:val="center"/>
            <w:hideMark/>
          </w:tcPr>
          <w:p w14:paraId="70C8ED45" w14:textId="77777777" w:rsidR="00A95379" w:rsidRDefault="00A95379" w:rsidP="000D445C">
            <w:pPr>
              <w:rPr>
                <w:sz w:val="16"/>
                <w:szCs w:val="16"/>
              </w:rPr>
            </w:pPr>
            <w:r>
              <w:rPr>
                <w:sz w:val="16"/>
                <w:szCs w:val="16"/>
              </w:rPr>
              <w:t> </w:t>
            </w:r>
          </w:p>
        </w:tc>
        <w:tc>
          <w:tcPr>
            <w:tcW w:w="1340" w:type="dxa"/>
            <w:tcBorders>
              <w:top w:val="nil"/>
              <w:left w:val="nil"/>
              <w:bottom w:val="single" w:sz="4" w:space="0" w:color="auto"/>
              <w:right w:val="single" w:sz="4" w:space="0" w:color="auto"/>
            </w:tcBorders>
            <w:noWrap/>
            <w:vAlign w:val="center"/>
            <w:hideMark/>
          </w:tcPr>
          <w:p w14:paraId="6743736A" w14:textId="77777777" w:rsidR="00A95379" w:rsidRDefault="00A95379" w:rsidP="000D445C">
            <w:pPr>
              <w:rPr>
                <w:sz w:val="16"/>
                <w:szCs w:val="16"/>
              </w:rPr>
            </w:pPr>
            <w:r>
              <w:rPr>
                <w:sz w:val="16"/>
                <w:szCs w:val="16"/>
              </w:rPr>
              <w:t> </w:t>
            </w:r>
          </w:p>
        </w:tc>
      </w:tr>
      <w:tr w:rsidR="00A95379" w14:paraId="388B6253" w14:textId="77777777" w:rsidTr="00A95379">
        <w:trPr>
          <w:trHeight w:val="402"/>
          <w:jc w:val="center"/>
        </w:trPr>
        <w:tc>
          <w:tcPr>
            <w:tcW w:w="786" w:type="dxa"/>
            <w:tcBorders>
              <w:top w:val="nil"/>
              <w:left w:val="single" w:sz="4" w:space="0" w:color="000000"/>
              <w:bottom w:val="single" w:sz="4" w:space="0" w:color="auto"/>
              <w:right w:val="single" w:sz="4" w:space="0" w:color="000000"/>
            </w:tcBorders>
            <w:noWrap/>
            <w:vAlign w:val="center"/>
            <w:hideMark/>
          </w:tcPr>
          <w:p w14:paraId="67B5E353" w14:textId="77777777" w:rsidR="00A95379" w:rsidRDefault="00A95379" w:rsidP="000D445C">
            <w:pPr>
              <w:rPr>
                <w:sz w:val="16"/>
                <w:szCs w:val="16"/>
              </w:rPr>
            </w:pPr>
            <w:r>
              <w:rPr>
                <w:sz w:val="16"/>
                <w:szCs w:val="16"/>
              </w:rPr>
              <w:t> </w:t>
            </w:r>
          </w:p>
        </w:tc>
        <w:tc>
          <w:tcPr>
            <w:tcW w:w="7856" w:type="dxa"/>
            <w:gridSpan w:val="7"/>
            <w:tcBorders>
              <w:top w:val="single" w:sz="4" w:space="0" w:color="000000"/>
              <w:left w:val="nil"/>
              <w:bottom w:val="single" w:sz="4" w:space="0" w:color="auto"/>
              <w:right w:val="single" w:sz="4" w:space="0" w:color="000000"/>
            </w:tcBorders>
            <w:shd w:val="clear" w:color="auto" w:fill="FFFFFF"/>
            <w:noWrap/>
            <w:vAlign w:val="center"/>
            <w:hideMark/>
          </w:tcPr>
          <w:p w14:paraId="47DEE75B" w14:textId="77777777" w:rsidR="00A95379" w:rsidRDefault="00A95379" w:rsidP="000D445C">
            <w:pPr>
              <w:jc w:val="right"/>
              <w:rPr>
                <w:b/>
                <w:bCs/>
                <w:color w:val="002060"/>
                <w:sz w:val="16"/>
                <w:szCs w:val="16"/>
              </w:rPr>
            </w:pPr>
            <w:r>
              <w:rPr>
                <w:b/>
                <w:bCs/>
                <w:color w:val="002060"/>
                <w:sz w:val="16"/>
                <w:szCs w:val="16"/>
              </w:rPr>
              <w:t>TOTAL DE DESPESAS GERAIS</w:t>
            </w:r>
          </w:p>
        </w:tc>
        <w:tc>
          <w:tcPr>
            <w:tcW w:w="1340" w:type="dxa"/>
            <w:tcBorders>
              <w:top w:val="nil"/>
              <w:left w:val="nil"/>
              <w:bottom w:val="single" w:sz="4" w:space="0" w:color="auto"/>
              <w:right w:val="single" w:sz="4" w:space="0" w:color="000000"/>
            </w:tcBorders>
            <w:shd w:val="clear" w:color="auto" w:fill="DAEEF3"/>
            <w:noWrap/>
            <w:vAlign w:val="center"/>
            <w:hideMark/>
          </w:tcPr>
          <w:p w14:paraId="4D5E5FBB" w14:textId="77777777" w:rsidR="00A95379" w:rsidRDefault="00A95379" w:rsidP="000D445C">
            <w:pPr>
              <w:jc w:val="right"/>
              <w:rPr>
                <w:b/>
                <w:bCs/>
                <w:color w:val="002060"/>
                <w:szCs w:val="20"/>
              </w:rPr>
            </w:pPr>
            <w:r>
              <w:rPr>
                <w:b/>
                <w:bCs/>
                <w:color w:val="002060"/>
                <w:szCs w:val="20"/>
              </w:rPr>
              <w:t>30.263,00</w:t>
            </w:r>
          </w:p>
        </w:tc>
      </w:tr>
      <w:tr w:rsidR="00A95379" w14:paraId="45C2D501" w14:textId="77777777" w:rsidTr="00A95379">
        <w:trPr>
          <w:trHeight w:val="345"/>
          <w:jc w:val="center"/>
        </w:trPr>
        <w:tc>
          <w:tcPr>
            <w:tcW w:w="3720" w:type="dxa"/>
            <w:gridSpan w:val="3"/>
            <w:tcBorders>
              <w:top w:val="single" w:sz="4" w:space="0" w:color="auto"/>
              <w:left w:val="single" w:sz="4" w:space="0" w:color="auto"/>
              <w:bottom w:val="nil"/>
              <w:right w:val="nil"/>
            </w:tcBorders>
            <w:noWrap/>
            <w:hideMark/>
          </w:tcPr>
          <w:p w14:paraId="5647D860" w14:textId="77777777" w:rsidR="00A95379" w:rsidRDefault="00A95379" w:rsidP="000D445C">
            <w:pPr>
              <w:rPr>
                <w:sz w:val="16"/>
                <w:szCs w:val="16"/>
              </w:rPr>
            </w:pPr>
            <w:r>
              <w:rPr>
                <w:sz w:val="16"/>
                <w:szCs w:val="16"/>
              </w:rPr>
              <w:t>NOME DO INFORMANTE:</w:t>
            </w:r>
          </w:p>
        </w:tc>
        <w:tc>
          <w:tcPr>
            <w:tcW w:w="995" w:type="dxa"/>
            <w:noWrap/>
            <w:hideMark/>
          </w:tcPr>
          <w:p w14:paraId="1D44CCFE" w14:textId="77777777" w:rsidR="00A95379" w:rsidRDefault="00A95379" w:rsidP="000D445C">
            <w:pPr>
              <w:rPr>
                <w:sz w:val="14"/>
                <w:szCs w:val="14"/>
              </w:rPr>
            </w:pPr>
            <w:r>
              <w:rPr>
                <w:sz w:val="14"/>
                <w:szCs w:val="14"/>
              </w:rPr>
              <w:t> </w:t>
            </w:r>
          </w:p>
        </w:tc>
        <w:tc>
          <w:tcPr>
            <w:tcW w:w="602" w:type="dxa"/>
            <w:noWrap/>
            <w:hideMark/>
          </w:tcPr>
          <w:p w14:paraId="7378F83F" w14:textId="77777777" w:rsidR="00A95379" w:rsidRDefault="00A95379" w:rsidP="000D445C">
            <w:pPr>
              <w:rPr>
                <w:sz w:val="14"/>
                <w:szCs w:val="14"/>
              </w:rPr>
            </w:pPr>
            <w:r>
              <w:rPr>
                <w:sz w:val="14"/>
                <w:szCs w:val="14"/>
              </w:rPr>
              <w:t> </w:t>
            </w:r>
          </w:p>
        </w:tc>
        <w:tc>
          <w:tcPr>
            <w:tcW w:w="1125" w:type="dxa"/>
            <w:tcBorders>
              <w:top w:val="nil"/>
              <w:left w:val="nil"/>
              <w:bottom w:val="nil"/>
              <w:right w:val="single" w:sz="4" w:space="0" w:color="000000"/>
            </w:tcBorders>
            <w:noWrap/>
            <w:hideMark/>
          </w:tcPr>
          <w:p w14:paraId="02D89023" w14:textId="77777777" w:rsidR="00A95379" w:rsidRDefault="00A95379" w:rsidP="000D445C">
            <w:pPr>
              <w:rPr>
                <w:sz w:val="14"/>
                <w:szCs w:val="14"/>
              </w:rPr>
            </w:pPr>
            <w:r>
              <w:rPr>
                <w:sz w:val="14"/>
                <w:szCs w:val="14"/>
              </w:rPr>
              <w:t> </w:t>
            </w:r>
          </w:p>
        </w:tc>
        <w:tc>
          <w:tcPr>
            <w:tcW w:w="2200" w:type="dxa"/>
            <w:gridSpan w:val="2"/>
            <w:tcBorders>
              <w:top w:val="single" w:sz="4" w:space="0" w:color="auto"/>
              <w:left w:val="single" w:sz="4" w:space="0" w:color="000000"/>
              <w:bottom w:val="nil"/>
              <w:right w:val="nil"/>
            </w:tcBorders>
            <w:noWrap/>
            <w:hideMark/>
          </w:tcPr>
          <w:p w14:paraId="491E3CF2" w14:textId="77777777" w:rsidR="00A95379" w:rsidRDefault="00A95379" w:rsidP="000D445C">
            <w:pPr>
              <w:rPr>
                <w:sz w:val="16"/>
                <w:szCs w:val="16"/>
              </w:rPr>
            </w:pPr>
            <w:r>
              <w:rPr>
                <w:sz w:val="16"/>
                <w:szCs w:val="16"/>
              </w:rPr>
              <w:t>QUALIFICAÇÃO:</w:t>
            </w:r>
          </w:p>
        </w:tc>
        <w:tc>
          <w:tcPr>
            <w:tcW w:w="1340" w:type="dxa"/>
            <w:tcBorders>
              <w:top w:val="nil"/>
              <w:left w:val="nil"/>
              <w:bottom w:val="nil"/>
              <w:right w:val="single" w:sz="4" w:space="0" w:color="auto"/>
            </w:tcBorders>
            <w:noWrap/>
            <w:hideMark/>
          </w:tcPr>
          <w:p w14:paraId="2814EC88" w14:textId="77777777" w:rsidR="00A95379" w:rsidRDefault="00A95379" w:rsidP="000D445C">
            <w:pPr>
              <w:rPr>
                <w:sz w:val="14"/>
                <w:szCs w:val="14"/>
              </w:rPr>
            </w:pPr>
            <w:r>
              <w:rPr>
                <w:sz w:val="14"/>
                <w:szCs w:val="14"/>
              </w:rPr>
              <w:t> </w:t>
            </w:r>
          </w:p>
        </w:tc>
      </w:tr>
      <w:tr w:rsidR="00A95379" w14:paraId="660F5C9C" w14:textId="77777777" w:rsidTr="00A95379">
        <w:trPr>
          <w:trHeight w:val="255"/>
          <w:jc w:val="center"/>
        </w:trPr>
        <w:tc>
          <w:tcPr>
            <w:tcW w:w="786" w:type="dxa"/>
            <w:tcBorders>
              <w:top w:val="nil"/>
              <w:left w:val="single" w:sz="4" w:space="0" w:color="auto"/>
              <w:bottom w:val="single" w:sz="4" w:space="0" w:color="auto"/>
              <w:right w:val="nil"/>
            </w:tcBorders>
            <w:noWrap/>
            <w:vAlign w:val="center"/>
            <w:hideMark/>
          </w:tcPr>
          <w:p w14:paraId="5E7258A9" w14:textId="77777777" w:rsidR="00A95379" w:rsidRDefault="00A95379" w:rsidP="000D445C">
            <w:pPr>
              <w:rPr>
                <w:sz w:val="16"/>
                <w:szCs w:val="16"/>
              </w:rPr>
            </w:pPr>
            <w:r>
              <w:rPr>
                <w:sz w:val="16"/>
                <w:szCs w:val="16"/>
              </w:rPr>
              <w:t> </w:t>
            </w:r>
          </w:p>
        </w:tc>
        <w:tc>
          <w:tcPr>
            <w:tcW w:w="947" w:type="dxa"/>
            <w:tcBorders>
              <w:top w:val="nil"/>
              <w:left w:val="nil"/>
              <w:bottom w:val="single" w:sz="4" w:space="0" w:color="auto"/>
              <w:right w:val="nil"/>
            </w:tcBorders>
            <w:noWrap/>
            <w:vAlign w:val="center"/>
            <w:hideMark/>
          </w:tcPr>
          <w:p w14:paraId="63C0284E" w14:textId="77777777" w:rsidR="00A95379" w:rsidRDefault="00A95379" w:rsidP="000D445C">
            <w:pPr>
              <w:rPr>
                <w:sz w:val="16"/>
                <w:szCs w:val="16"/>
              </w:rPr>
            </w:pPr>
            <w:r>
              <w:rPr>
                <w:sz w:val="16"/>
                <w:szCs w:val="16"/>
              </w:rPr>
              <w:t> </w:t>
            </w:r>
          </w:p>
        </w:tc>
        <w:tc>
          <w:tcPr>
            <w:tcW w:w="1987" w:type="dxa"/>
            <w:tcBorders>
              <w:top w:val="nil"/>
              <w:left w:val="nil"/>
              <w:bottom w:val="single" w:sz="4" w:space="0" w:color="auto"/>
              <w:right w:val="nil"/>
            </w:tcBorders>
            <w:noWrap/>
            <w:vAlign w:val="center"/>
            <w:hideMark/>
          </w:tcPr>
          <w:p w14:paraId="5DD71B2A" w14:textId="77777777" w:rsidR="00A95379" w:rsidRDefault="00A95379" w:rsidP="000D445C">
            <w:pPr>
              <w:rPr>
                <w:sz w:val="16"/>
                <w:szCs w:val="16"/>
              </w:rPr>
            </w:pPr>
            <w:r>
              <w:rPr>
                <w:sz w:val="16"/>
                <w:szCs w:val="16"/>
              </w:rPr>
              <w:t> </w:t>
            </w:r>
          </w:p>
        </w:tc>
        <w:tc>
          <w:tcPr>
            <w:tcW w:w="995" w:type="dxa"/>
            <w:tcBorders>
              <w:top w:val="nil"/>
              <w:left w:val="nil"/>
              <w:bottom w:val="single" w:sz="4" w:space="0" w:color="auto"/>
              <w:right w:val="nil"/>
            </w:tcBorders>
            <w:noWrap/>
            <w:vAlign w:val="center"/>
            <w:hideMark/>
          </w:tcPr>
          <w:p w14:paraId="203A0A81" w14:textId="77777777" w:rsidR="00A95379" w:rsidRDefault="00A95379" w:rsidP="000D445C">
            <w:pPr>
              <w:rPr>
                <w:sz w:val="16"/>
                <w:szCs w:val="16"/>
              </w:rPr>
            </w:pPr>
            <w:r>
              <w:rPr>
                <w:sz w:val="16"/>
                <w:szCs w:val="16"/>
              </w:rPr>
              <w:t> </w:t>
            </w:r>
          </w:p>
        </w:tc>
        <w:tc>
          <w:tcPr>
            <w:tcW w:w="602" w:type="dxa"/>
            <w:tcBorders>
              <w:top w:val="nil"/>
              <w:left w:val="nil"/>
              <w:bottom w:val="single" w:sz="4" w:space="0" w:color="auto"/>
              <w:right w:val="nil"/>
            </w:tcBorders>
            <w:noWrap/>
            <w:vAlign w:val="center"/>
            <w:hideMark/>
          </w:tcPr>
          <w:p w14:paraId="6DB1AE15" w14:textId="77777777" w:rsidR="00A95379" w:rsidRDefault="00A95379" w:rsidP="000D445C">
            <w:pPr>
              <w:rPr>
                <w:sz w:val="16"/>
                <w:szCs w:val="16"/>
              </w:rPr>
            </w:pPr>
            <w:r>
              <w:rPr>
                <w:sz w:val="16"/>
                <w:szCs w:val="16"/>
              </w:rPr>
              <w:t> </w:t>
            </w:r>
          </w:p>
        </w:tc>
        <w:tc>
          <w:tcPr>
            <w:tcW w:w="1125" w:type="dxa"/>
            <w:tcBorders>
              <w:top w:val="nil"/>
              <w:left w:val="nil"/>
              <w:bottom w:val="single" w:sz="4" w:space="0" w:color="auto"/>
              <w:right w:val="single" w:sz="4" w:space="0" w:color="000000"/>
            </w:tcBorders>
            <w:noWrap/>
            <w:vAlign w:val="center"/>
            <w:hideMark/>
          </w:tcPr>
          <w:p w14:paraId="547056CF" w14:textId="77777777" w:rsidR="00A95379" w:rsidRDefault="00A95379" w:rsidP="000D445C">
            <w:pPr>
              <w:rPr>
                <w:sz w:val="16"/>
                <w:szCs w:val="16"/>
              </w:rPr>
            </w:pPr>
            <w:r>
              <w:rPr>
                <w:sz w:val="16"/>
                <w:szCs w:val="16"/>
              </w:rPr>
              <w:t> </w:t>
            </w:r>
          </w:p>
        </w:tc>
        <w:tc>
          <w:tcPr>
            <w:tcW w:w="1028" w:type="dxa"/>
            <w:tcBorders>
              <w:top w:val="nil"/>
              <w:left w:val="nil"/>
              <w:bottom w:val="single" w:sz="4" w:space="0" w:color="auto"/>
              <w:right w:val="nil"/>
            </w:tcBorders>
            <w:noWrap/>
            <w:vAlign w:val="center"/>
            <w:hideMark/>
          </w:tcPr>
          <w:p w14:paraId="74BF34B6" w14:textId="77777777" w:rsidR="00A95379" w:rsidRDefault="00A95379" w:rsidP="000D445C">
            <w:pPr>
              <w:jc w:val="right"/>
              <w:rPr>
                <w:sz w:val="16"/>
                <w:szCs w:val="16"/>
              </w:rPr>
            </w:pPr>
            <w:r>
              <w:rPr>
                <w:sz w:val="16"/>
                <w:szCs w:val="16"/>
              </w:rPr>
              <w:t> </w:t>
            </w:r>
          </w:p>
        </w:tc>
        <w:tc>
          <w:tcPr>
            <w:tcW w:w="1172" w:type="dxa"/>
            <w:tcBorders>
              <w:top w:val="nil"/>
              <w:left w:val="nil"/>
              <w:bottom w:val="single" w:sz="4" w:space="0" w:color="auto"/>
              <w:right w:val="nil"/>
            </w:tcBorders>
            <w:noWrap/>
            <w:vAlign w:val="center"/>
            <w:hideMark/>
          </w:tcPr>
          <w:p w14:paraId="66563170" w14:textId="77777777" w:rsidR="00A95379" w:rsidRDefault="00A95379" w:rsidP="000D445C">
            <w:pPr>
              <w:rPr>
                <w:sz w:val="16"/>
                <w:szCs w:val="16"/>
              </w:rPr>
            </w:pPr>
            <w:r>
              <w:rPr>
                <w:sz w:val="16"/>
                <w:szCs w:val="16"/>
              </w:rPr>
              <w:t> </w:t>
            </w:r>
          </w:p>
        </w:tc>
        <w:tc>
          <w:tcPr>
            <w:tcW w:w="1340" w:type="dxa"/>
            <w:tcBorders>
              <w:top w:val="nil"/>
              <w:left w:val="nil"/>
              <w:bottom w:val="single" w:sz="4" w:space="0" w:color="auto"/>
              <w:right w:val="single" w:sz="4" w:space="0" w:color="auto"/>
            </w:tcBorders>
            <w:noWrap/>
            <w:vAlign w:val="center"/>
            <w:hideMark/>
          </w:tcPr>
          <w:p w14:paraId="13B37154" w14:textId="77777777" w:rsidR="00A95379" w:rsidRDefault="00A95379" w:rsidP="000D445C">
            <w:pPr>
              <w:rPr>
                <w:sz w:val="16"/>
                <w:szCs w:val="16"/>
              </w:rPr>
            </w:pPr>
            <w:r>
              <w:rPr>
                <w:sz w:val="16"/>
                <w:szCs w:val="16"/>
              </w:rPr>
              <w:t> </w:t>
            </w:r>
          </w:p>
        </w:tc>
      </w:tr>
      <w:tr w:rsidR="00A95379" w14:paraId="22EEABC1" w14:textId="77777777" w:rsidTr="00A95379">
        <w:trPr>
          <w:trHeight w:val="252"/>
          <w:jc w:val="center"/>
        </w:trPr>
        <w:tc>
          <w:tcPr>
            <w:tcW w:w="1733" w:type="dxa"/>
            <w:gridSpan w:val="2"/>
            <w:tcBorders>
              <w:top w:val="single" w:sz="4" w:space="0" w:color="auto"/>
              <w:left w:val="single" w:sz="4" w:space="0" w:color="auto"/>
              <w:bottom w:val="nil"/>
              <w:right w:val="nil"/>
            </w:tcBorders>
            <w:noWrap/>
            <w:hideMark/>
          </w:tcPr>
          <w:p w14:paraId="7660B63E" w14:textId="77777777" w:rsidR="00A95379" w:rsidRDefault="00A95379" w:rsidP="000D445C">
            <w:pPr>
              <w:rPr>
                <w:sz w:val="16"/>
                <w:szCs w:val="16"/>
              </w:rPr>
            </w:pPr>
            <w:r>
              <w:rPr>
                <w:sz w:val="16"/>
                <w:szCs w:val="16"/>
              </w:rPr>
              <w:t>ASSINATURA:</w:t>
            </w:r>
          </w:p>
        </w:tc>
        <w:tc>
          <w:tcPr>
            <w:tcW w:w="1987" w:type="dxa"/>
            <w:noWrap/>
            <w:hideMark/>
          </w:tcPr>
          <w:p w14:paraId="773C661A" w14:textId="77777777" w:rsidR="00A95379" w:rsidRDefault="00A95379" w:rsidP="000D445C">
            <w:pPr>
              <w:rPr>
                <w:sz w:val="14"/>
                <w:szCs w:val="14"/>
              </w:rPr>
            </w:pPr>
            <w:r>
              <w:rPr>
                <w:sz w:val="14"/>
                <w:szCs w:val="14"/>
              </w:rPr>
              <w:t> </w:t>
            </w:r>
          </w:p>
        </w:tc>
        <w:tc>
          <w:tcPr>
            <w:tcW w:w="995" w:type="dxa"/>
            <w:noWrap/>
            <w:hideMark/>
          </w:tcPr>
          <w:p w14:paraId="6325DDC4" w14:textId="77777777" w:rsidR="00A95379" w:rsidRDefault="00A95379" w:rsidP="000D445C">
            <w:pPr>
              <w:rPr>
                <w:sz w:val="14"/>
                <w:szCs w:val="14"/>
              </w:rPr>
            </w:pPr>
            <w:r>
              <w:rPr>
                <w:sz w:val="14"/>
                <w:szCs w:val="14"/>
              </w:rPr>
              <w:t> </w:t>
            </w:r>
          </w:p>
        </w:tc>
        <w:tc>
          <w:tcPr>
            <w:tcW w:w="602" w:type="dxa"/>
            <w:noWrap/>
            <w:hideMark/>
          </w:tcPr>
          <w:p w14:paraId="3EB99ED1" w14:textId="77777777" w:rsidR="00A95379" w:rsidRDefault="00A95379" w:rsidP="000D445C">
            <w:pPr>
              <w:rPr>
                <w:sz w:val="14"/>
                <w:szCs w:val="14"/>
              </w:rPr>
            </w:pPr>
            <w:r>
              <w:rPr>
                <w:sz w:val="14"/>
                <w:szCs w:val="14"/>
              </w:rPr>
              <w:t> </w:t>
            </w:r>
          </w:p>
        </w:tc>
        <w:tc>
          <w:tcPr>
            <w:tcW w:w="1125" w:type="dxa"/>
            <w:tcBorders>
              <w:top w:val="nil"/>
              <w:left w:val="nil"/>
              <w:bottom w:val="nil"/>
              <w:right w:val="single" w:sz="4" w:space="0" w:color="000000"/>
            </w:tcBorders>
            <w:noWrap/>
            <w:hideMark/>
          </w:tcPr>
          <w:p w14:paraId="720E8001" w14:textId="77777777" w:rsidR="00A95379" w:rsidRDefault="00A95379" w:rsidP="000D445C">
            <w:pPr>
              <w:rPr>
                <w:sz w:val="14"/>
                <w:szCs w:val="14"/>
              </w:rPr>
            </w:pPr>
            <w:r>
              <w:rPr>
                <w:sz w:val="14"/>
                <w:szCs w:val="14"/>
              </w:rPr>
              <w:t> </w:t>
            </w:r>
          </w:p>
        </w:tc>
        <w:tc>
          <w:tcPr>
            <w:tcW w:w="3540" w:type="dxa"/>
            <w:gridSpan w:val="3"/>
            <w:tcBorders>
              <w:top w:val="single" w:sz="4" w:space="0" w:color="auto"/>
              <w:left w:val="nil"/>
              <w:bottom w:val="nil"/>
              <w:right w:val="single" w:sz="4" w:space="0" w:color="000000"/>
            </w:tcBorders>
            <w:noWrap/>
            <w:hideMark/>
          </w:tcPr>
          <w:p w14:paraId="31519C87" w14:textId="77777777" w:rsidR="00A95379" w:rsidRDefault="00A95379" w:rsidP="000D445C">
            <w:pPr>
              <w:rPr>
                <w:sz w:val="14"/>
                <w:szCs w:val="14"/>
              </w:rPr>
            </w:pPr>
            <w:r>
              <w:rPr>
                <w:sz w:val="14"/>
                <w:szCs w:val="14"/>
              </w:rPr>
              <w:t>DATA:</w:t>
            </w:r>
          </w:p>
        </w:tc>
      </w:tr>
      <w:tr w:rsidR="00A95379" w14:paraId="7279EFC5" w14:textId="77777777" w:rsidTr="00A95379">
        <w:trPr>
          <w:trHeight w:val="375"/>
          <w:jc w:val="center"/>
        </w:trPr>
        <w:tc>
          <w:tcPr>
            <w:tcW w:w="786" w:type="dxa"/>
            <w:tcBorders>
              <w:top w:val="nil"/>
              <w:left w:val="single" w:sz="4" w:space="0" w:color="auto"/>
              <w:bottom w:val="single" w:sz="4" w:space="0" w:color="auto"/>
              <w:right w:val="nil"/>
            </w:tcBorders>
            <w:noWrap/>
            <w:vAlign w:val="center"/>
            <w:hideMark/>
          </w:tcPr>
          <w:p w14:paraId="393FD43E" w14:textId="77777777" w:rsidR="00A95379" w:rsidRDefault="00A95379" w:rsidP="000D445C">
            <w:pPr>
              <w:rPr>
                <w:sz w:val="16"/>
                <w:szCs w:val="16"/>
              </w:rPr>
            </w:pPr>
            <w:r>
              <w:rPr>
                <w:sz w:val="16"/>
                <w:szCs w:val="16"/>
              </w:rPr>
              <w:t> </w:t>
            </w:r>
          </w:p>
        </w:tc>
        <w:tc>
          <w:tcPr>
            <w:tcW w:w="947" w:type="dxa"/>
            <w:tcBorders>
              <w:top w:val="nil"/>
              <w:left w:val="nil"/>
              <w:bottom w:val="single" w:sz="4" w:space="0" w:color="auto"/>
              <w:right w:val="nil"/>
            </w:tcBorders>
            <w:noWrap/>
            <w:vAlign w:val="center"/>
            <w:hideMark/>
          </w:tcPr>
          <w:p w14:paraId="60BE3327" w14:textId="77777777" w:rsidR="00A95379" w:rsidRDefault="00A95379" w:rsidP="000D445C">
            <w:pPr>
              <w:rPr>
                <w:sz w:val="16"/>
                <w:szCs w:val="16"/>
              </w:rPr>
            </w:pPr>
            <w:r>
              <w:rPr>
                <w:sz w:val="16"/>
                <w:szCs w:val="16"/>
              </w:rPr>
              <w:t> </w:t>
            </w:r>
          </w:p>
        </w:tc>
        <w:tc>
          <w:tcPr>
            <w:tcW w:w="1987" w:type="dxa"/>
            <w:tcBorders>
              <w:top w:val="nil"/>
              <w:left w:val="nil"/>
              <w:bottom w:val="single" w:sz="4" w:space="0" w:color="auto"/>
              <w:right w:val="nil"/>
            </w:tcBorders>
            <w:noWrap/>
            <w:vAlign w:val="center"/>
            <w:hideMark/>
          </w:tcPr>
          <w:p w14:paraId="7BBD36D5" w14:textId="77777777" w:rsidR="00A95379" w:rsidRDefault="00A95379" w:rsidP="000D445C">
            <w:pPr>
              <w:rPr>
                <w:sz w:val="16"/>
                <w:szCs w:val="16"/>
              </w:rPr>
            </w:pPr>
            <w:r>
              <w:rPr>
                <w:sz w:val="16"/>
                <w:szCs w:val="16"/>
              </w:rPr>
              <w:t> </w:t>
            </w:r>
          </w:p>
        </w:tc>
        <w:tc>
          <w:tcPr>
            <w:tcW w:w="995" w:type="dxa"/>
            <w:tcBorders>
              <w:top w:val="nil"/>
              <w:left w:val="nil"/>
              <w:bottom w:val="single" w:sz="4" w:space="0" w:color="auto"/>
              <w:right w:val="nil"/>
            </w:tcBorders>
            <w:noWrap/>
            <w:vAlign w:val="center"/>
            <w:hideMark/>
          </w:tcPr>
          <w:p w14:paraId="24ED7727" w14:textId="77777777" w:rsidR="00A95379" w:rsidRDefault="00A95379" w:rsidP="000D445C">
            <w:pPr>
              <w:rPr>
                <w:sz w:val="16"/>
                <w:szCs w:val="16"/>
              </w:rPr>
            </w:pPr>
            <w:r>
              <w:rPr>
                <w:sz w:val="16"/>
                <w:szCs w:val="16"/>
              </w:rPr>
              <w:t> </w:t>
            </w:r>
          </w:p>
        </w:tc>
        <w:tc>
          <w:tcPr>
            <w:tcW w:w="602" w:type="dxa"/>
            <w:tcBorders>
              <w:top w:val="nil"/>
              <w:left w:val="nil"/>
              <w:bottom w:val="single" w:sz="4" w:space="0" w:color="auto"/>
              <w:right w:val="nil"/>
            </w:tcBorders>
            <w:noWrap/>
            <w:vAlign w:val="center"/>
            <w:hideMark/>
          </w:tcPr>
          <w:p w14:paraId="4500CAB1" w14:textId="77777777" w:rsidR="00A95379" w:rsidRDefault="00A95379" w:rsidP="000D445C">
            <w:pPr>
              <w:rPr>
                <w:sz w:val="16"/>
                <w:szCs w:val="16"/>
              </w:rPr>
            </w:pPr>
            <w:r>
              <w:rPr>
                <w:sz w:val="16"/>
                <w:szCs w:val="16"/>
              </w:rPr>
              <w:t> </w:t>
            </w:r>
          </w:p>
        </w:tc>
        <w:tc>
          <w:tcPr>
            <w:tcW w:w="1125" w:type="dxa"/>
            <w:tcBorders>
              <w:top w:val="nil"/>
              <w:left w:val="nil"/>
              <w:bottom w:val="single" w:sz="4" w:space="0" w:color="auto"/>
              <w:right w:val="single" w:sz="4" w:space="0" w:color="auto"/>
            </w:tcBorders>
            <w:noWrap/>
            <w:vAlign w:val="center"/>
            <w:hideMark/>
          </w:tcPr>
          <w:p w14:paraId="4A6CB2A1" w14:textId="77777777" w:rsidR="00A95379" w:rsidRDefault="00A95379" w:rsidP="000D445C">
            <w:pPr>
              <w:rPr>
                <w:sz w:val="16"/>
                <w:szCs w:val="16"/>
              </w:rPr>
            </w:pPr>
            <w:r>
              <w:rPr>
                <w:sz w:val="16"/>
                <w:szCs w:val="16"/>
              </w:rPr>
              <w:t> </w:t>
            </w:r>
          </w:p>
        </w:tc>
        <w:tc>
          <w:tcPr>
            <w:tcW w:w="3540" w:type="dxa"/>
            <w:gridSpan w:val="3"/>
            <w:tcBorders>
              <w:top w:val="nil"/>
              <w:left w:val="nil"/>
              <w:bottom w:val="single" w:sz="4" w:space="0" w:color="auto"/>
              <w:right w:val="single" w:sz="4" w:space="0" w:color="000000"/>
            </w:tcBorders>
            <w:noWrap/>
            <w:vAlign w:val="center"/>
            <w:hideMark/>
          </w:tcPr>
          <w:p w14:paraId="470DAB85" w14:textId="77777777" w:rsidR="00A95379" w:rsidRDefault="00A95379" w:rsidP="000D445C">
            <w:pPr>
              <w:jc w:val="center"/>
              <w:rPr>
                <w:sz w:val="16"/>
                <w:szCs w:val="16"/>
              </w:rPr>
            </w:pPr>
            <w:r>
              <w:rPr>
                <w:sz w:val="16"/>
                <w:szCs w:val="16"/>
              </w:rPr>
              <w:t> </w:t>
            </w:r>
          </w:p>
        </w:tc>
      </w:tr>
      <w:tr w:rsidR="00A95379" w14:paraId="10687ACE" w14:textId="77777777" w:rsidTr="00A95379">
        <w:trPr>
          <w:trHeight w:val="300"/>
          <w:jc w:val="center"/>
        </w:trPr>
        <w:tc>
          <w:tcPr>
            <w:tcW w:w="1733" w:type="dxa"/>
            <w:gridSpan w:val="2"/>
            <w:tcBorders>
              <w:top w:val="single" w:sz="4" w:space="0" w:color="auto"/>
              <w:left w:val="single" w:sz="4" w:space="0" w:color="auto"/>
              <w:bottom w:val="nil"/>
              <w:right w:val="nil"/>
            </w:tcBorders>
            <w:noWrap/>
            <w:vAlign w:val="center"/>
            <w:hideMark/>
          </w:tcPr>
          <w:p w14:paraId="4AF04C55" w14:textId="77777777" w:rsidR="00A95379" w:rsidRDefault="00A95379" w:rsidP="000D445C">
            <w:pPr>
              <w:rPr>
                <w:sz w:val="16"/>
                <w:szCs w:val="16"/>
              </w:rPr>
            </w:pPr>
            <w:r>
              <w:rPr>
                <w:sz w:val="16"/>
                <w:szCs w:val="16"/>
              </w:rPr>
              <w:t>OBSERVAÇÃO:</w:t>
            </w:r>
          </w:p>
        </w:tc>
        <w:tc>
          <w:tcPr>
            <w:tcW w:w="1987" w:type="dxa"/>
            <w:noWrap/>
            <w:vAlign w:val="center"/>
            <w:hideMark/>
          </w:tcPr>
          <w:p w14:paraId="7FAD24C7" w14:textId="77777777" w:rsidR="00A95379" w:rsidRDefault="00A95379" w:rsidP="000D445C">
            <w:pPr>
              <w:rPr>
                <w:sz w:val="16"/>
                <w:szCs w:val="16"/>
              </w:rPr>
            </w:pPr>
            <w:r>
              <w:rPr>
                <w:sz w:val="16"/>
                <w:szCs w:val="16"/>
              </w:rPr>
              <w:t> </w:t>
            </w:r>
          </w:p>
        </w:tc>
        <w:tc>
          <w:tcPr>
            <w:tcW w:w="995" w:type="dxa"/>
            <w:noWrap/>
            <w:vAlign w:val="center"/>
            <w:hideMark/>
          </w:tcPr>
          <w:p w14:paraId="3068E692" w14:textId="77777777" w:rsidR="00A95379" w:rsidRDefault="00A95379" w:rsidP="000D445C">
            <w:pPr>
              <w:rPr>
                <w:sz w:val="16"/>
                <w:szCs w:val="16"/>
              </w:rPr>
            </w:pPr>
            <w:r>
              <w:rPr>
                <w:sz w:val="16"/>
                <w:szCs w:val="16"/>
              </w:rPr>
              <w:t> </w:t>
            </w:r>
          </w:p>
        </w:tc>
        <w:tc>
          <w:tcPr>
            <w:tcW w:w="602" w:type="dxa"/>
            <w:noWrap/>
            <w:vAlign w:val="center"/>
            <w:hideMark/>
          </w:tcPr>
          <w:p w14:paraId="436247AE" w14:textId="77777777" w:rsidR="00A95379" w:rsidRDefault="00A95379" w:rsidP="000D445C">
            <w:pPr>
              <w:rPr>
                <w:sz w:val="16"/>
                <w:szCs w:val="16"/>
              </w:rPr>
            </w:pPr>
            <w:r>
              <w:rPr>
                <w:sz w:val="16"/>
                <w:szCs w:val="16"/>
              </w:rPr>
              <w:t> </w:t>
            </w:r>
          </w:p>
        </w:tc>
        <w:tc>
          <w:tcPr>
            <w:tcW w:w="1125" w:type="dxa"/>
            <w:noWrap/>
            <w:vAlign w:val="center"/>
            <w:hideMark/>
          </w:tcPr>
          <w:p w14:paraId="2C64B37B" w14:textId="77777777" w:rsidR="00A95379" w:rsidRDefault="00A95379" w:rsidP="000D445C">
            <w:pPr>
              <w:rPr>
                <w:sz w:val="16"/>
                <w:szCs w:val="16"/>
              </w:rPr>
            </w:pPr>
            <w:r>
              <w:rPr>
                <w:sz w:val="16"/>
                <w:szCs w:val="16"/>
              </w:rPr>
              <w:t> </w:t>
            </w:r>
          </w:p>
        </w:tc>
        <w:tc>
          <w:tcPr>
            <w:tcW w:w="1028" w:type="dxa"/>
            <w:noWrap/>
            <w:vAlign w:val="center"/>
            <w:hideMark/>
          </w:tcPr>
          <w:p w14:paraId="2E464449" w14:textId="77777777" w:rsidR="00A95379" w:rsidRDefault="00A95379" w:rsidP="000D445C">
            <w:pPr>
              <w:jc w:val="right"/>
              <w:rPr>
                <w:sz w:val="16"/>
                <w:szCs w:val="16"/>
              </w:rPr>
            </w:pPr>
            <w:r>
              <w:rPr>
                <w:sz w:val="16"/>
                <w:szCs w:val="16"/>
              </w:rPr>
              <w:t> </w:t>
            </w:r>
          </w:p>
        </w:tc>
        <w:tc>
          <w:tcPr>
            <w:tcW w:w="1172" w:type="dxa"/>
            <w:noWrap/>
            <w:vAlign w:val="center"/>
            <w:hideMark/>
          </w:tcPr>
          <w:p w14:paraId="58B66CC0" w14:textId="77777777" w:rsidR="00A95379" w:rsidRDefault="00A95379" w:rsidP="000D445C">
            <w:pPr>
              <w:rPr>
                <w:sz w:val="16"/>
                <w:szCs w:val="16"/>
              </w:rPr>
            </w:pPr>
            <w:r>
              <w:rPr>
                <w:sz w:val="16"/>
                <w:szCs w:val="16"/>
              </w:rPr>
              <w:t> </w:t>
            </w:r>
          </w:p>
        </w:tc>
        <w:tc>
          <w:tcPr>
            <w:tcW w:w="1340" w:type="dxa"/>
            <w:tcBorders>
              <w:top w:val="nil"/>
              <w:left w:val="nil"/>
              <w:bottom w:val="nil"/>
              <w:right w:val="single" w:sz="4" w:space="0" w:color="auto"/>
            </w:tcBorders>
            <w:noWrap/>
            <w:vAlign w:val="center"/>
            <w:hideMark/>
          </w:tcPr>
          <w:p w14:paraId="6976DF7C" w14:textId="77777777" w:rsidR="00A95379" w:rsidRDefault="00A95379" w:rsidP="000D445C">
            <w:pPr>
              <w:rPr>
                <w:sz w:val="16"/>
                <w:szCs w:val="16"/>
              </w:rPr>
            </w:pPr>
            <w:r>
              <w:rPr>
                <w:sz w:val="16"/>
                <w:szCs w:val="16"/>
              </w:rPr>
              <w:t> </w:t>
            </w:r>
          </w:p>
        </w:tc>
      </w:tr>
      <w:tr w:rsidR="00A95379" w14:paraId="569BEA07" w14:textId="77777777" w:rsidTr="00A95379">
        <w:trPr>
          <w:trHeight w:val="300"/>
          <w:jc w:val="center"/>
        </w:trPr>
        <w:tc>
          <w:tcPr>
            <w:tcW w:w="786" w:type="dxa"/>
            <w:tcBorders>
              <w:top w:val="nil"/>
              <w:left w:val="single" w:sz="4" w:space="0" w:color="auto"/>
              <w:bottom w:val="nil"/>
              <w:right w:val="nil"/>
            </w:tcBorders>
            <w:noWrap/>
            <w:vAlign w:val="center"/>
            <w:hideMark/>
          </w:tcPr>
          <w:p w14:paraId="133BF3C0" w14:textId="77777777" w:rsidR="00A95379" w:rsidRDefault="00A95379" w:rsidP="000D445C">
            <w:pPr>
              <w:rPr>
                <w:sz w:val="16"/>
                <w:szCs w:val="16"/>
              </w:rPr>
            </w:pPr>
            <w:r>
              <w:rPr>
                <w:sz w:val="16"/>
                <w:szCs w:val="16"/>
              </w:rPr>
              <w:t> </w:t>
            </w:r>
          </w:p>
        </w:tc>
        <w:tc>
          <w:tcPr>
            <w:tcW w:w="947" w:type="dxa"/>
            <w:noWrap/>
            <w:vAlign w:val="center"/>
            <w:hideMark/>
          </w:tcPr>
          <w:p w14:paraId="7E02C817" w14:textId="77777777" w:rsidR="00A95379" w:rsidRDefault="00A95379" w:rsidP="000D445C">
            <w:pPr>
              <w:rPr>
                <w:sz w:val="16"/>
                <w:szCs w:val="16"/>
              </w:rPr>
            </w:pPr>
          </w:p>
        </w:tc>
        <w:tc>
          <w:tcPr>
            <w:tcW w:w="1987" w:type="dxa"/>
            <w:noWrap/>
            <w:vAlign w:val="center"/>
            <w:hideMark/>
          </w:tcPr>
          <w:p w14:paraId="4BC3152A" w14:textId="77777777" w:rsidR="00A95379" w:rsidRDefault="00A95379" w:rsidP="000D445C">
            <w:pPr>
              <w:rPr>
                <w:rFonts w:ascii="Calibri" w:hAnsi="Calibri" w:cs="Times New Roman"/>
                <w:szCs w:val="20"/>
              </w:rPr>
            </w:pPr>
          </w:p>
        </w:tc>
        <w:tc>
          <w:tcPr>
            <w:tcW w:w="995" w:type="dxa"/>
            <w:noWrap/>
            <w:vAlign w:val="center"/>
            <w:hideMark/>
          </w:tcPr>
          <w:p w14:paraId="160FBB03" w14:textId="77777777" w:rsidR="00A95379" w:rsidRDefault="00A95379" w:rsidP="000D445C">
            <w:pPr>
              <w:rPr>
                <w:rFonts w:ascii="Calibri" w:hAnsi="Calibri" w:cs="Times New Roman"/>
                <w:szCs w:val="20"/>
              </w:rPr>
            </w:pPr>
          </w:p>
        </w:tc>
        <w:tc>
          <w:tcPr>
            <w:tcW w:w="602" w:type="dxa"/>
            <w:noWrap/>
            <w:vAlign w:val="center"/>
            <w:hideMark/>
          </w:tcPr>
          <w:p w14:paraId="748611E4" w14:textId="77777777" w:rsidR="00A95379" w:rsidRDefault="00A95379" w:rsidP="000D445C">
            <w:pPr>
              <w:rPr>
                <w:rFonts w:ascii="Calibri" w:hAnsi="Calibri" w:cs="Times New Roman"/>
                <w:szCs w:val="20"/>
              </w:rPr>
            </w:pPr>
          </w:p>
        </w:tc>
        <w:tc>
          <w:tcPr>
            <w:tcW w:w="1125" w:type="dxa"/>
            <w:noWrap/>
            <w:vAlign w:val="center"/>
            <w:hideMark/>
          </w:tcPr>
          <w:p w14:paraId="566953AF" w14:textId="77777777" w:rsidR="00A95379" w:rsidRDefault="00A95379" w:rsidP="000D445C">
            <w:pPr>
              <w:rPr>
                <w:rFonts w:ascii="Calibri" w:hAnsi="Calibri" w:cs="Times New Roman"/>
                <w:szCs w:val="20"/>
              </w:rPr>
            </w:pPr>
          </w:p>
        </w:tc>
        <w:tc>
          <w:tcPr>
            <w:tcW w:w="1028" w:type="dxa"/>
            <w:noWrap/>
            <w:vAlign w:val="center"/>
            <w:hideMark/>
          </w:tcPr>
          <w:p w14:paraId="21BC4428" w14:textId="77777777" w:rsidR="00A95379" w:rsidRDefault="00A95379" w:rsidP="000D445C">
            <w:pPr>
              <w:rPr>
                <w:rFonts w:ascii="Calibri" w:hAnsi="Calibri" w:cs="Times New Roman"/>
                <w:szCs w:val="20"/>
              </w:rPr>
            </w:pPr>
          </w:p>
        </w:tc>
        <w:tc>
          <w:tcPr>
            <w:tcW w:w="1172" w:type="dxa"/>
            <w:noWrap/>
            <w:vAlign w:val="center"/>
            <w:hideMark/>
          </w:tcPr>
          <w:p w14:paraId="4E8F755E" w14:textId="77777777" w:rsidR="00A95379" w:rsidRDefault="00A95379" w:rsidP="000D445C">
            <w:pPr>
              <w:rPr>
                <w:rFonts w:ascii="Calibri" w:hAnsi="Calibri" w:cs="Times New Roman"/>
                <w:szCs w:val="20"/>
              </w:rPr>
            </w:pPr>
          </w:p>
        </w:tc>
        <w:tc>
          <w:tcPr>
            <w:tcW w:w="1340" w:type="dxa"/>
            <w:tcBorders>
              <w:top w:val="nil"/>
              <w:left w:val="nil"/>
              <w:bottom w:val="nil"/>
              <w:right w:val="single" w:sz="4" w:space="0" w:color="auto"/>
            </w:tcBorders>
            <w:noWrap/>
            <w:vAlign w:val="center"/>
            <w:hideMark/>
          </w:tcPr>
          <w:p w14:paraId="709671E2" w14:textId="77777777" w:rsidR="00A95379" w:rsidRDefault="00A95379" w:rsidP="000D445C">
            <w:pPr>
              <w:rPr>
                <w:rFonts w:cs="Arial"/>
                <w:sz w:val="16"/>
                <w:szCs w:val="16"/>
              </w:rPr>
            </w:pPr>
            <w:r>
              <w:rPr>
                <w:sz w:val="16"/>
                <w:szCs w:val="16"/>
              </w:rPr>
              <w:t> </w:t>
            </w:r>
          </w:p>
        </w:tc>
      </w:tr>
      <w:tr w:rsidR="00A95379" w14:paraId="089087AE" w14:textId="77777777" w:rsidTr="00A95379">
        <w:trPr>
          <w:trHeight w:val="270"/>
          <w:jc w:val="center"/>
        </w:trPr>
        <w:tc>
          <w:tcPr>
            <w:tcW w:w="786" w:type="dxa"/>
            <w:tcBorders>
              <w:top w:val="nil"/>
              <w:left w:val="single" w:sz="4" w:space="0" w:color="auto"/>
              <w:bottom w:val="single" w:sz="4" w:space="0" w:color="auto"/>
              <w:right w:val="nil"/>
            </w:tcBorders>
            <w:noWrap/>
            <w:vAlign w:val="center"/>
            <w:hideMark/>
          </w:tcPr>
          <w:p w14:paraId="366E035B" w14:textId="77777777" w:rsidR="00A95379" w:rsidRDefault="00A95379" w:rsidP="000D445C">
            <w:pPr>
              <w:rPr>
                <w:sz w:val="16"/>
                <w:szCs w:val="16"/>
              </w:rPr>
            </w:pPr>
            <w:r>
              <w:rPr>
                <w:sz w:val="16"/>
                <w:szCs w:val="16"/>
              </w:rPr>
              <w:t> </w:t>
            </w:r>
          </w:p>
        </w:tc>
        <w:tc>
          <w:tcPr>
            <w:tcW w:w="947" w:type="dxa"/>
            <w:tcBorders>
              <w:top w:val="nil"/>
              <w:left w:val="nil"/>
              <w:bottom w:val="single" w:sz="4" w:space="0" w:color="auto"/>
              <w:right w:val="nil"/>
            </w:tcBorders>
            <w:noWrap/>
            <w:vAlign w:val="center"/>
            <w:hideMark/>
          </w:tcPr>
          <w:p w14:paraId="35839AB8" w14:textId="77777777" w:rsidR="00A95379" w:rsidRDefault="00A95379" w:rsidP="000D445C">
            <w:pPr>
              <w:rPr>
                <w:sz w:val="16"/>
                <w:szCs w:val="16"/>
              </w:rPr>
            </w:pPr>
            <w:r>
              <w:rPr>
                <w:sz w:val="16"/>
                <w:szCs w:val="16"/>
              </w:rPr>
              <w:t> </w:t>
            </w:r>
          </w:p>
        </w:tc>
        <w:tc>
          <w:tcPr>
            <w:tcW w:w="1987" w:type="dxa"/>
            <w:tcBorders>
              <w:top w:val="nil"/>
              <w:left w:val="nil"/>
              <w:bottom w:val="single" w:sz="4" w:space="0" w:color="auto"/>
              <w:right w:val="nil"/>
            </w:tcBorders>
            <w:noWrap/>
            <w:vAlign w:val="center"/>
            <w:hideMark/>
          </w:tcPr>
          <w:p w14:paraId="14D34476" w14:textId="77777777" w:rsidR="00A95379" w:rsidRDefault="00A95379" w:rsidP="000D445C">
            <w:pPr>
              <w:rPr>
                <w:sz w:val="16"/>
                <w:szCs w:val="16"/>
              </w:rPr>
            </w:pPr>
            <w:r>
              <w:rPr>
                <w:sz w:val="16"/>
                <w:szCs w:val="16"/>
              </w:rPr>
              <w:t> </w:t>
            </w:r>
          </w:p>
        </w:tc>
        <w:tc>
          <w:tcPr>
            <w:tcW w:w="995" w:type="dxa"/>
            <w:tcBorders>
              <w:top w:val="nil"/>
              <w:left w:val="nil"/>
              <w:bottom w:val="single" w:sz="4" w:space="0" w:color="auto"/>
              <w:right w:val="nil"/>
            </w:tcBorders>
            <w:noWrap/>
            <w:vAlign w:val="center"/>
            <w:hideMark/>
          </w:tcPr>
          <w:p w14:paraId="07F61E84" w14:textId="77777777" w:rsidR="00A95379" w:rsidRDefault="00A95379" w:rsidP="000D445C">
            <w:pPr>
              <w:rPr>
                <w:sz w:val="16"/>
                <w:szCs w:val="16"/>
              </w:rPr>
            </w:pPr>
            <w:r>
              <w:rPr>
                <w:sz w:val="16"/>
                <w:szCs w:val="16"/>
              </w:rPr>
              <w:t> </w:t>
            </w:r>
          </w:p>
        </w:tc>
        <w:tc>
          <w:tcPr>
            <w:tcW w:w="602" w:type="dxa"/>
            <w:tcBorders>
              <w:top w:val="nil"/>
              <w:left w:val="nil"/>
              <w:bottom w:val="single" w:sz="4" w:space="0" w:color="auto"/>
              <w:right w:val="nil"/>
            </w:tcBorders>
            <w:noWrap/>
            <w:vAlign w:val="center"/>
            <w:hideMark/>
          </w:tcPr>
          <w:p w14:paraId="07FD518C" w14:textId="77777777" w:rsidR="00A95379" w:rsidRDefault="00A95379" w:rsidP="000D445C">
            <w:pPr>
              <w:rPr>
                <w:sz w:val="16"/>
                <w:szCs w:val="16"/>
              </w:rPr>
            </w:pPr>
            <w:r>
              <w:rPr>
                <w:sz w:val="16"/>
                <w:szCs w:val="16"/>
              </w:rPr>
              <w:t> </w:t>
            </w:r>
          </w:p>
        </w:tc>
        <w:tc>
          <w:tcPr>
            <w:tcW w:w="1125" w:type="dxa"/>
            <w:tcBorders>
              <w:top w:val="nil"/>
              <w:left w:val="nil"/>
              <w:bottom w:val="single" w:sz="4" w:space="0" w:color="auto"/>
              <w:right w:val="nil"/>
            </w:tcBorders>
            <w:noWrap/>
            <w:vAlign w:val="center"/>
            <w:hideMark/>
          </w:tcPr>
          <w:p w14:paraId="1C2E260D" w14:textId="77777777" w:rsidR="00A95379" w:rsidRDefault="00A95379" w:rsidP="000D445C">
            <w:pPr>
              <w:rPr>
                <w:sz w:val="16"/>
                <w:szCs w:val="16"/>
              </w:rPr>
            </w:pPr>
            <w:r>
              <w:rPr>
                <w:sz w:val="16"/>
                <w:szCs w:val="16"/>
              </w:rPr>
              <w:t> </w:t>
            </w:r>
          </w:p>
        </w:tc>
        <w:tc>
          <w:tcPr>
            <w:tcW w:w="1028" w:type="dxa"/>
            <w:tcBorders>
              <w:top w:val="nil"/>
              <w:left w:val="nil"/>
              <w:bottom w:val="single" w:sz="4" w:space="0" w:color="auto"/>
              <w:right w:val="nil"/>
            </w:tcBorders>
            <w:noWrap/>
            <w:vAlign w:val="center"/>
            <w:hideMark/>
          </w:tcPr>
          <w:p w14:paraId="3176916C" w14:textId="77777777" w:rsidR="00A95379" w:rsidRDefault="00A95379" w:rsidP="000D445C">
            <w:pPr>
              <w:jc w:val="right"/>
              <w:rPr>
                <w:sz w:val="16"/>
                <w:szCs w:val="16"/>
              </w:rPr>
            </w:pPr>
            <w:r>
              <w:rPr>
                <w:sz w:val="16"/>
                <w:szCs w:val="16"/>
              </w:rPr>
              <w:t> </w:t>
            </w:r>
          </w:p>
        </w:tc>
        <w:tc>
          <w:tcPr>
            <w:tcW w:w="1172" w:type="dxa"/>
            <w:tcBorders>
              <w:top w:val="nil"/>
              <w:left w:val="nil"/>
              <w:bottom w:val="single" w:sz="4" w:space="0" w:color="auto"/>
              <w:right w:val="nil"/>
            </w:tcBorders>
            <w:noWrap/>
            <w:vAlign w:val="center"/>
            <w:hideMark/>
          </w:tcPr>
          <w:p w14:paraId="2CB5A7C3" w14:textId="77777777" w:rsidR="00A95379" w:rsidRDefault="00A95379" w:rsidP="000D445C">
            <w:pPr>
              <w:rPr>
                <w:sz w:val="16"/>
                <w:szCs w:val="16"/>
              </w:rPr>
            </w:pPr>
            <w:r>
              <w:rPr>
                <w:sz w:val="16"/>
                <w:szCs w:val="16"/>
              </w:rPr>
              <w:t> </w:t>
            </w:r>
          </w:p>
        </w:tc>
        <w:tc>
          <w:tcPr>
            <w:tcW w:w="1340" w:type="dxa"/>
            <w:tcBorders>
              <w:top w:val="nil"/>
              <w:left w:val="nil"/>
              <w:bottom w:val="single" w:sz="4" w:space="0" w:color="auto"/>
              <w:right w:val="single" w:sz="4" w:space="0" w:color="auto"/>
            </w:tcBorders>
            <w:noWrap/>
            <w:vAlign w:val="center"/>
            <w:hideMark/>
          </w:tcPr>
          <w:p w14:paraId="4FF1C146" w14:textId="77777777" w:rsidR="00A95379" w:rsidRDefault="00A95379" w:rsidP="000D445C">
            <w:pPr>
              <w:rPr>
                <w:sz w:val="16"/>
                <w:szCs w:val="16"/>
              </w:rPr>
            </w:pPr>
            <w:r>
              <w:rPr>
                <w:sz w:val="16"/>
                <w:szCs w:val="16"/>
              </w:rPr>
              <w:t> </w:t>
            </w:r>
          </w:p>
        </w:tc>
      </w:tr>
    </w:tbl>
    <w:p w14:paraId="077F7C6A" w14:textId="24D89AFC" w:rsidR="00A95379" w:rsidRDefault="00A95379" w:rsidP="00A95379">
      <w:pPr>
        <w:tabs>
          <w:tab w:val="left" w:pos="3825"/>
        </w:tabs>
        <w:ind w:left="-851"/>
        <w:rPr>
          <w:sz w:val="28"/>
          <w:szCs w:val="28"/>
        </w:rPr>
      </w:pPr>
    </w:p>
    <w:p w14:paraId="24BE8400" w14:textId="3BDAAE4B" w:rsidR="00A95379" w:rsidRDefault="00A95379" w:rsidP="00A95379">
      <w:pPr>
        <w:tabs>
          <w:tab w:val="left" w:pos="3825"/>
        </w:tabs>
        <w:ind w:left="-851"/>
        <w:rPr>
          <w:sz w:val="28"/>
          <w:szCs w:val="28"/>
        </w:rPr>
      </w:pPr>
    </w:p>
    <w:p w14:paraId="4F5D5939" w14:textId="4B34C1B6" w:rsidR="00A95379" w:rsidRDefault="00A95379" w:rsidP="00A95379">
      <w:pPr>
        <w:tabs>
          <w:tab w:val="left" w:pos="3825"/>
        </w:tabs>
        <w:ind w:left="-851"/>
        <w:rPr>
          <w:sz w:val="28"/>
          <w:szCs w:val="28"/>
        </w:rPr>
      </w:pPr>
    </w:p>
    <w:p w14:paraId="41F8536F" w14:textId="6EA5ADE0" w:rsidR="00A95379" w:rsidRDefault="00A95379" w:rsidP="00A95379">
      <w:pPr>
        <w:tabs>
          <w:tab w:val="left" w:pos="3825"/>
        </w:tabs>
        <w:ind w:left="-851"/>
        <w:rPr>
          <w:sz w:val="28"/>
          <w:szCs w:val="28"/>
        </w:rPr>
      </w:pPr>
    </w:p>
    <w:p w14:paraId="650C616F" w14:textId="2702D14B" w:rsidR="00A95379" w:rsidRDefault="00A95379" w:rsidP="00A95379">
      <w:pPr>
        <w:tabs>
          <w:tab w:val="left" w:pos="3825"/>
        </w:tabs>
        <w:ind w:left="-851"/>
        <w:rPr>
          <w:sz w:val="28"/>
          <w:szCs w:val="28"/>
        </w:rPr>
      </w:pPr>
    </w:p>
    <w:p w14:paraId="3223E84A" w14:textId="269321A5" w:rsidR="00A95379" w:rsidRDefault="00A95379" w:rsidP="00A95379">
      <w:pPr>
        <w:tabs>
          <w:tab w:val="left" w:pos="3825"/>
        </w:tabs>
        <w:ind w:left="-851"/>
        <w:rPr>
          <w:sz w:val="28"/>
          <w:szCs w:val="28"/>
        </w:rPr>
      </w:pPr>
    </w:p>
    <w:p w14:paraId="757E8AB5" w14:textId="70049CBC" w:rsidR="00A95379" w:rsidRDefault="00A95379" w:rsidP="00A95379">
      <w:pPr>
        <w:tabs>
          <w:tab w:val="left" w:pos="3825"/>
        </w:tabs>
        <w:ind w:left="-851"/>
        <w:jc w:val="center"/>
        <w:rPr>
          <w:noProof/>
        </w:rPr>
      </w:pPr>
      <w:r>
        <w:rPr>
          <w:noProof/>
        </w:rPr>
        <w:lastRenderedPageBreak/>
        <w:drawing>
          <wp:inline distT="0" distB="0" distL="0" distR="0" wp14:anchorId="27C9B6A3" wp14:editId="007051F4">
            <wp:extent cx="5324475" cy="7896225"/>
            <wp:effectExtent l="0" t="0" r="9525" b="9525"/>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24475" cy="7896225"/>
                    </a:xfrm>
                    <a:prstGeom prst="rect">
                      <a:avLst/>
                    </a:prstGeom>
                    <a:noFill/>
                    <a:ln>
                      <a:noFill/>
                    </a:ln>
                  </pic:spPr>
                </pic:pic>
              </a:graphicData>
            </a:graphic>
          </wp:inline>
        </w:drawing>
      </w:r>
    </w:p>
    <w:p w14:paraId="7BFDC0BF" w14:textId="01B18859" w:rsidR="00A95379" w:rsidRDefault="00A95379" w:rsidP="00A95379">
      <w:pPr>
        <w:rPr>
          <w:noProof/>
        </w:rPr>
      </w:pPr>
    </w:p>
    <w:p w14:paraId="12C86932" w14:textId="2D7852BF" w:rsidR="00A95379" w:rsidRDefault="00A95379" w:rsidP="00A95379">
      <w:pPr>
        <w:rPr>
          <w:noProof/>
        </w:rPr>
      </w:pPr>
    </w:p>
    <w:p w14:paraId="7C0B40F9" w14:textId="6953BEB1" w:rsidR="00A95379" w:rsidRDefault="00A95379" w:rsidP="00A95379">
      <w:pPr>
        <w:tabs>
          <w:tab w:val="left" w:pos="2820"/>
        </w:tabs>
        <w:rPr>
          <w:sz w:val="28"/>
          <w:szCs w:val="28"/>
        </w:rPr>
      </w:pPr>
      <w:r>
        <w:rPr>
          <w:sz w:val="28"/>
          <w:szCs w:val="28"/>
        </w:rPr>
        <w:tab/>
      </w:r>
    </w:p>
    <w:p w14:paraId="4CC775A6" w14:textId="1AF949FB" w:rsidR="00A95379" w:rsidRDefault="00A95379" w:rsidP="00A95379">
      <w:pPr>
        <w:tabs>
          <w:tab w:val="left" w:pos="2820"/>
        </w:tabs>
        <w:rPr>
          <w:sz w:val="28"/>
          <w:szCs w:val="28"/>
        </w:rPr>
      </w:pPr>
    </w:p>
    <w:p w14:paraId="6897F281" w14:textId="283F3447" w:rsidR="00A95379" w:rsidRDefault="00A95379" w:rsidP="00A95379">
      <w:pPr>
        <w:tabs>
          <w:tab w:val="left" w:pos="2820"/>
        </w:tabs>
        <w:rPr>
          <w:sz w:val="28"/>
          <w:szCs w:val="28"/>
        </w:rPr>
      </w:pPr>
    </w:p>
    <w:p w14:paraId="1BC55379" w14:textId="0A215670" w:rsidR="00A95379" w:rsidRDefault="00A95379" w:rsidP="00A95379">
      <w:pPr>
        <w:tabs>
          <w:tab w:val="left" w:pos="2820"/>
        </w:tabs>
        <w:jc w:val="center"/>
        <w:rPr>
          <w:noProof/>
        </w:rPr>
      </w:pPr>
      <w:r>
        <w:rPr>
          <w:noProof/>
        </w:rPr>
        <w:lastRenderedPageBreak/>
        <w:drawing>
          <wp:inline distT="0" distB="0" distL="0" distR="0" wp14:anchorId="65FBD36E" wp14:editId="7D4639B9">
            <wp:extent cx="5941060" cy="6993890"/>
            <wp:effectExtent l="0" t="0" r="254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1060" cy="6993890"/>
                    </a:xfrm>
                    <a:prstGeom prst="rect">
                      <a:avLst/>
                    </a:prstGeom>
                    <a:noFill/>
                    <a:ln>
                      <a:noFill/>
                    </a:ln>
                  </pic:spPr>
                </pic:pic>
              </a:graphicData>
            </a:graphic>
          </wp:inline>
        </w:drawing>
      </w:r>
    </w:p>
    <w:p w14:paraId="3BFDAD47" w14:textId="068F7D86" w:rsidR="00A95379" w:rsidRPr="00A95379" w:rsidRDefault="00A95379" w:rsidP="00A95379">
      <w:pPr>
        <w:rPr>
          <w:sz w:val="28"/>
          <w:szCs w:val="28"/>
        </w:rPr>
      </w:pPr>
    </w:p>
    <w:p w14:paraId="49CF320E" w14:textId="2CC01BA7" w:rsidR="00A95379" w:rsidRPr="00A95379" w:rsidRDefault="00A95379" w:rsidP="00A95379">
      <w:pPr>
        <w:rPr>
          <w:sz w:val="28"/>
          <w:szCs w:val="28"/>
        </w:rPr>
      </w:pPr>
    </w:p>
    <w:p w14:paraId="60F1A3F7" w14:textId="312C33D1" w:rsidR="00A95379" w:rsidRDefault="00A95379" w:rsidP="00A95379">
      <w:pPr>
        <w:rPr>
          <w:noProof/>
        </w:rPr>
      </w:pPr>
    </w:p>
    <w:p w14:paraId="07CCA0C9" w14:textId="67C05701" w:rsidR="00A95379" w:rsidRDefault="00A95379" w:rsidP="00A95379">
      <w:pPr>
        <w:tabs>
          <w:tab w:val="left" w:pos="2355"/>
        </w:tabs>
        <w:rPr>
          <w:sz w:val="28"/>
          <w:szCs w:val="28"/>
        </w:rPr>
      </w:pPr>
      <w:r>
        <w:rPr>
          <w:sz w:val="28"/>
          <w:szCs w:val="28"/>
        </w:rPr>
        <w:tab/>
      </w:r>
    </w:p>
    <w:p w14:paraId="58D6A8C3" w14:textId="3E153428" w:rsidR="00A95379" w:rsidRDefault="00A95379" w:rsidP="00A95379">
      <w:pPr>
        <w:tabs>
          <w:tab w:val="left" w:pos="2355"/>
        </w:tabs>
        <w:rPr>
          <w:sz w:val="28"/>
          <w:szCs w:val="28"/>
        </w:rPr>
      </w:pPr>
    </w:p>
    <w:p w14:paraId="4E7EAAE9" w14:textId="6C6F9850" w:rsidR="00A95379" w:rsidRDefault="00A95379" w:rsidP="00A95379">
      <w:pPr>
        <w:tabs>
          <w:tab w:val="left" w:pos="2355"/>
        </w:tabs>
        <w:rPr>
          <w:sz w:val="28"/>
          <w:szCs w:val="28"/>
        </w:rPr>
      </w:pPr>
    </w:p>
    <w:p w14:paraId="103335F1" w14:textId="17A92237" w:rsidR="00A95379" w:rsidRDefault="00A95379" w:rsidP="00A95379">
      <w:pPr>
        <w:tabs>
          <w:tab w:val="left" w:pos="2355"/>
        </w:tabs>
        <w:rPr>
          <w:sz w:val="28"/>
          <w:szCs w:val="28"/>
        </w:rPr>
      </w:pPr>
    </w:p>
    <w:p w14:paraId="4E924C48" w14:textId="5D8537C0" w:rsidR="00A95379" w:rsidRDefault="00A95379" w:rsidP="00A95379">
      <w:pPr>
        <w:tabs>
          <w:tab w:val="left" w:pos="2355"/>
        </w:tabs>
        <w:rPr>
          <w:sz w:val="28"/>
          <w:szCs w:val="28"/>
        </w:rPr>
      </w:pPr>
    </w:p>
    <w:p w14:paraId="5AB8B988" w14:textId="7BB28F1D" w:rsidR="00A95379" w:rsidRDefault="00A95379" w:rsidP="00A95379">
      <w:pPr>
        <w:tabs>
          <w:tab w:val="left" w:pos="2355"/>
        </w:tabs>
        <w:rPr>
          <w:sz w:val="28"/>
          <w:szCs w:val="28"/>
        </w:rPr>
      </w:pPr>
    </w:p>
    <w:p w14:paraId="0C293D48" w14:textId="3E2B4614" w:rsidR="00A95379" w:rsidRDefault="00A95379" w:rsidP="00A95379">
      <w:pPr>
        <w:tabs>
          <w:tab w:val="left" w:pos="2355"/>
        </w:tabs>
        <w:jc w:val="center"/>
        <w:rPr>
          <w:noProof/>
        </w:rPr>
      </w:pPr>
      <w:r>
        <w:rPr>
          <w:noProof/>
        </w:rPr>
        <w:lastRenderedPageBreak/>
        <w:drawing>
          <wp:inline distT="0" distB="0" distL="0" distR="0" wp14:anchorId="0C1D9328" wp14:editId="65A320B9">
            <wp:extent cx="4886325" cy="7896225"/>
            <wp:effectExtent l="0" t="0" r="9525" b="9525"/>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86325" cy="7896225"/>
                    </a:xfrm>
                    <a:prstGeom prst="rect">
                      <a:avLst/>
                    </a:prstGeom>
                    <a:noFill/>
                    <a:ln>
                      <a:noFill/>
                    </a:ln>
                  </pic:spPr>
                </pic:pic>
              </a:graphicData>
            </a:graphic>
          </wp:inline>
        </w:drawing>
      </w:r>
    </w:p>
    <w:p w14:paraId="1D2C442F" w14:textId="3875695A" w:rsidR="00A95379" w:rsidRDefault="00A95379" w:rsidP="00A95379">
      <w:pPr>
        <w:rPr>
          <w:noProof/>
        </w:rPr>
      </w:pPr>
    </w:p>
    <w:p w14:paraId="0B576BA7" w14:textId="33C9A3DC" w:rsidR="00A95379" w:rsidRDefault="00A95379" w:rsidP="00A95379">
      <w:pPr>
        <w:rPr>
          <w:noProof/>
        </w:rPr>
      </w:pPr>
    </w:p>
    <w:p w14:paraId="599FFF9E" w14:textId="25E1EE52" w:rsidR="00A95379" w:rsidRDefault="00A95379" w:rsidP="00A95379">
      <w:pPr>
        <w:tabs>
          <w:tab w:val="left" w:pos="3045"/>
        </w:tabs>
        <w:rPr>
          <w:sz w:val="28"/>
          <w:szCs w:val="28"/>
        </w:rPr>
      </w:pPr>
      <w:r>
        <w:rPr>
          <w:sz w:val="28"/>
          <w:szCs w:val="28"/>
        </w:rPr>
        <w:tab/>
      </w:r>
    </w:p>
    <w:p w14:paraId="678086AB" w14:textId="48BB47E1" w:rsidR="00A95379" w:rsidRDefault="00A95379" w:rsidP="00A95379">
      <w:pPr>
        <w:tabs>
          <w:tab w:val="left" w:pos="3045"/>
        </w:tabs>
        <w:rPr>
          <w:sz w:val="28"/>
          <w:szCs w:val="28"/>
        </w:rPr>
      </w:pPr>
    </w:p>
    <w:p w14:paraId="53C162F2" w14:textId="3CFDC072" w:rsidR="00A95379" w:rsidRDefault="00A95379" w:rsidP="00A95379">
      <w:pPr>
        <w:tabs>
          <w:tab w:val="left" w:pos="3045"/>
        </w:tabs>
        <w:rPr>
          <w:sz w:val="28"/>
          <w:szCs w:val="28"/>
        </w:rPr>
      </w:pPr>
    </w:p>
    <w:p w14:paraId="6DCCA9C8" w14:textId="79B2E18E" w:rsidR="00A95379" w:rsidRPr="00A95379" w:rsidRDefault="00A95379" w:rsidP="00A95379">
      <w:pPr>
        <w:tabs>
          <w:tab w:val="left" w:pos="3045"/>
        </w:tabs>
        <w:jc w:val="center"/>
        <w:rPr>
          <w:sz w:val="28"/>
          <w:szCs w:val="28"/>
        </w:rPr>
      </w:pPr>
      <w:r>
        <w:rPr>
          <w:noProof/>
        </w:rPr>
        <w:lastRenderedPageBreak/>
        <w:drawing>
          <wp:inline distT="0" distB="0" distL="0" distR="0" wp14:anchorId="5E83FA26" wp14:editId="08205D7F">
            <wp:extent cx="5334000" cy="7886700"/>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34000" cy="7886700"/>
                    </a:xfrm>
                    <a:prstGeom prst="rect">
                      <a:avLst/>
                    </a:prstGeom>
                    <a:noFill/>
                    <a:ln>
                      <a:noFill/>
                    </a:ln>
                  </pic:spPr>
                </pic:pic>
              </a:graphicData>
            </a:graphic>
          </wp:inline>
        </w:drawing>
      </w:r>
    </w:p>
    <w:p w14:paraId="2EB3BD6A" w14:textId="17EBB527" w:rsidR="0025493E" w:rsidRDefault="0025493E" w:rsidP="0025493E">
      <w:pPr>
        <w:spacing w:before="120" w:after="120"/>
        <w:ind w:left="1525" w:right="964" w:hanging="1525"/>
        <w:jc w:val="center"/>
      </w:pPr>
      <w:r>
        <w:rPr>
          <w:noProof/>
        </w:rPr>
        <w:lastRenderedPageBreak/>
        <w:drawing>
          <wp:inline distT="0" distB="0" distL="0" distR="0" wp14:anchorId="05BA227A" wp14:editId="6A88A9EC">
            <wp:extent cx="5648325" cy="7896225"/>
            <wp:effectExtent l="0" t="0" r="9525" b="9525"/>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48325" cy="7896225"/>
                    </a:xfrm>
                    <a:prstGeom prst="rect">
                      <a:avLst/>
                    </a:prstGeom>
                    <a:noFill/>
                    <a:ln>
                      <a:noFill/>
                    </a:ln>
                  </pic:spPr>
                </pic:pic>
              </a:graphicData>
            </a:graphic>
          </wp:inline>
        </w:drawing>
      </w:r>
    </w:p>
    <w:p w14:paraId="407646A0" w14:textId="64ADC44C" w:rsidR="0025493E" w:rsidRDefault="0025493E" w:rsidP="0025493E">
      <w:pPr>
        <w:spacing w:before="120" w:after="120"/>
        <w:ind w:left="1525" w:right="964" w:hanging="1525"/>
        <w:jc w:val="center"/>
      </w:pPr>
      <w:r>
        <w:rPr>
          <w:noProof/>
        </w:rPr>
        <w:lastRenderedPageBreak/>
        <w:drawing>
          <wp:inline distT="0" distB="0" distL="0" distR="0" wp14:anchorId="50C95AD1" wp14:editId="27618EBE">
            <wp:extent cx="5600700" cy="7896225"/>
            <wp:effectExtent l="0" t="0" r="0" b="9525"/>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00700" cy="7896225"/>
                    </a:xfrm>
                    <a:prstGeom prst="rect">
                      <a:avLst/>
                    </a:prstGeom>
                    <a:noFill/>
                    <a:ln>
                      <a:noFill/>
                    </a:ln>
                  </pic:spPr>
                </pic:pic>
              </a:graphicData>
            </a:graphic>
          </wp:inline>
        </w:drawing>
      </w:r>
    </w:p>
    <w:p w14:paraId="14804E08" w14:textId="5170B918" w:rsidR="0025493E" w:rsidRDefault="0025493E" w:rsidP="0025493E">
      <w:pPr>
        <w:spacing w:before="120" w:after="120"/>
        <w:ind w:left="1525" w:right="964" w:hanging="1525"/>
        <w:jc w:val="center"/>
      </w:pPr>
      <w:r>
        <w:rPr>
          <w:noProof/>
        </w:rPr>
        <w:lastRenderedPageBreak/>
        <w:drawing>
          <wp:inline distT="0" distB="0" distL="0" distR="0" wp14:anchorId="57ADDC1E" wp14:editId="136CD694">
            <wp:extent cx="5941060" cy="5848350"/>
            <wp:effectExtent l="0" t="0" r="2540"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1060" cy="5848350"/>
                    </a:xfrm>
                    <a:prstGeom prst="rect">
                      <a:avLst/>
                    </a:prstGeom>
                    <a:noFill/>
                    <a:ln>
                      <a:noFill/>
                    </a:ln>
                  </pic:spPr>
                </pic:pic>
              </a:graphicData>
            </a:graphic>
          </wp:inline>
        </w:drawing>
      </w:r>
    </w:p>
    <w:p w14:paraId="193E3D95" w14:textId="77777777" w:rsidR="0025493E" w:rsidRDefault="0025493E" w:rsidP="0025493E">
      <w:pPr>
        <w:spacing w:before="120" w:after="120"/>
        <w:ind w:left="1525" w:right="964" w:hanging="1525"/>
        <w:jc w:val="center"/>
      </w:pPr>
    </w:p>
    <w:p w14:paraId="03CD4B35" w14:textId="77777777" w:rsidR="0025493E" w:rsidRDefault="0025493E" w:rsidP="0025493E">
      <w:pPr>
        <w:spacing w:before="120" w:after="120"/>
        <w:ind w:left="1525" w:right="964" w:hanging="1525"/>
        <w:jc w:val="center"/>
      </w:pPr>
    </w:p>
    <w:p w14:paraId="75CAEE11" w14:textId="77777777" w:rsidR="0025493E" w:rsidRDefault="0025493E" w:rsidP="0025493E">
      <w:pPr>
        <w:spacing w:before="120" w:after="120"/>
        <w:ind w:left="1525" w:right="964" w:hanging="1525"/>
        <w:jc w:val="center"/>
      </w:pPr>
    </w:p>
    <w:p w14:paraId="051BFCC3" w14:textId="77777777" w:rsidR="0025493E" w:rsidRDefault="0025493E" w:rsidP="0025493E">
      <w:pPr>
        <w:spacing w:before="120" w:after="120"/>
        <w:ind w:left="1525" w:right="964" w:hanging="1525"/>
        <w:jc w:val="center"/>
      </w:pPr>
    </w:p>
    <w:p w14:paraId="1DBC7E9D" w14:textId="77777777" w:rsidR="0025493E" w:rsidRDefault="0025493E" w:rsidP="0025493E">
      <w:pPr>
        <w:spacing w:before="120" w:after="120"/>
        <w:ind w:left="1525" w:right="964" w:hanging="1525"/>
        <w:jc w:val="center"/>
      </w:pPr>
    </w:p>
    <w:p w14:paraId="6352023B" w14:textId="77777777" w:rsidR="0025493E" w:rsidRDefault="0025493E" w:rsidP="0025493E">
      <w:pPr>
        <w:spacing w:before="120" w:after="120"/>
        <w:ind w:left="1525" w:right="964" w:hanging="1525"/>
        <w:jc w:val="center"/>
      </w:pPr>
    </w:p>
    <w:p w14:paraId="5C2C9049" w14:textId="645C50EB" w:rsidR="0025493E" w:rsidRDefault="0025493E" w:rsidP="0025493E">
      <w:pPr>
        <w:spacing w:before="120" w:after="120"/>
        <w:ind w:left="1525" w:right="964" w:hanging="1525"/>
        <w:jc w:val="center"/>
      </w:pPr>
      <w:r>
        <w:rPr>
          <w:noProof/>
        </w:rPr>
        <w:lastRenderedPageBreak/>
        <w:drawing>
          <wp:inline distT="0" distB="0" distL="0" distR="0" wp14:anchorId="43E23CB8" wp14:editId="3A0B738A">
            <wp:extent cx="5648325" cy="7896225"/>
            <wp:effectExtent l="0" t="0" r="9525" b="9525"/>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648325" cy="7896225"/>
                    </a:xfrm>
                    <a:prstGeom prst="rect">
                      <a:avLst/>
                    </a:prstGeom>
                    <a:noFill/>
                    <a:ln>
                      <a:noFill/>
                    </a:ln>
                  </pic:spPr>
                </pic:pic>
              </a:graphicData>
            </a:graphic>
          </wp:inline>
        </w:drawing>
      </w:r>
    </w:p>
    <w:p w14:paraId="34A82E37" w14:textId="1225F21D" w:rsidR="0025493E" w:rsidRDefault="0025493E" w:rsidP="0025493E">
      <w:pPr>
        <w:spacing w:before="120" w:after="120"/>
        <w:ind w:left="1525" w:right="964" w:hanging="1525"/>
        <w:jc w:val="center"/>
      </w:pPr>
      <w:r>
        <w:rPr>
          <w:noProof/>
        </w:rPr>
        <w:lastRenderedPageBreak/>
        <w:drawing>
          <wp:inline distT="0" distB="0" distL="0" distR="0" wp14:anchorId="5940462B" wp14:editId="1BC5E66F">
            <wp:extent cx="5495925" cy="7896225"/>
            <wp:effectExtent l="0" t="0" r="9525"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95925" cy="7896225"/>
                    </a:xfrm>
                    <a:prstGeom prst="rect">
                      <a:avLst/>
                    </a:prstGeom>
                    <a:noFill/>
                    <a:ln>
                      <a:noFill/>
                    </a:ln>
                  </pic:spPr>
                </pic:pic>
              </a:graphicData>
            </a:graphic>
          </wp:inline>
        </w:drawing>
      </w:r>
    </w:p>
    <w:p w14:paraId="3301CAD3" w14:textId="068EA7CE" w:rsidR="0025493E" w:rsidRDefault="0025493E" w:rsidP="0025493E">
      <w:pPr>
        <w:spacing w:before="120" w:after="120"/>
        <w:ind w:left="1525" w:right="964" w:hanging="1525"/>
        <w:jc w:val="center"/>
      </w:pPr>
      <w:r>
        <w:rPr>
          <w:noProof/>
        </w:rPr>
        <w:lastRenderedPageBreak/>
        <w:drawing>
          <wp:inline distT="0" distB="0" distL="0" distR="0" wp14:anchorId="11D0CBF8" wp14:editId="32F54617">
            <wp:extent cx="5941060" cy="5848350"/>
            <wp:effectExtent l="0" t="0" r="2540"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41060" cy="5848350"/>
                    </a:xfrm>
                    <a:prstGeom prst="rect">
                      <a:avLst/>
                    </a:prstGeom>
                    <a:noFill/>
                    <a:ln>
                      <a:noFill/>
                    </a:ln>
                  </pic:spPr>
                </pic:pic>
              </a:graphicData>
            </a:graphic>
          </wp:inline>
        </w:drawing>
      </w:r>
    </w:p>
    <w:p w14:paraId="66CEC822" w14:textId="77777777" w:rsidR="0025493E" w:rsidRDefault="0025493E" w:rsidP="0025493E">
      <w:pPr>
        <w:spacing w:before="120" w:after="120"/>
        <w:ind w:left="1525" w:right="964" w:hanging="1525"/>
        <w:jc w:val="center"/>
      </w:pPr>
    </w:p>
    <w:p w14:paraId="25E0A522" w14:textId="77777777" w:rsidR="0025493E" w:rsidRDefault="0025493E" w:rsidP="0025493E">
      <w:pPr>
        <w:spacing w:before="120" w:after="120"/>
        <w:ind w:left="1525" w:right="964" w:hanging="1525"/>
        <w:jc w:val="center"/>
      </w:pPr>
    </w:p>
    <w:p w14:paraId="362BC898" w14:textId="77777777" w:rsidR="0025493E" w:rsidRDefault="0025493E" w:rsidP="0025493E">
      <w:pPr>
        <w:spacing w:before="120" w:after="120"/>
        <w:ind w:left="1525" w:right="964" w:hanging="1525"/>
        <w:jc w:val="center"/>
      </w:pPr>
    </w:p>
    <w:p w14:paraId="48BB2E62" w14:textId="77777777" w:rsidR="0025493E" w:rsidRDefault="0025493E" w:rsidP="0025493E">
      <w:pPr>
        <w:spacing w:before="120" w:after="120"/>
        <w:ind w:left="1525" w:right="964" w:hanging="1525"/>
        <w:jc w:val="center"/>
      </w:pPr>
    </w:p>
    <w:p w14:paraId="4FEF4429" w14:textId="77777777" w:rsidR="0025493E" w:rsidRDefault="0025493E" w:rsidP="0025493E">
      <w:pPr>
        <w:spacing w:before="120" w:after="120"/>
        <w:ind w:left="1525" w:right="964" w:hanging="1525"/>
        <w:jc w:val="center"/>
      </w:pPr>
    </w:p>
    <w:p w14:paraId="2916BB94" w14:textId="77777777" w:rsidR="0025493E" w:rsidRDefault="0025493E" w:rsidP="0025493E">
      <w:pPr>
        <w:spacing w:before="120" w:after="120"/>
        <w:ind w:left="1525" w:right="964" w:hanging="1525"/>
        <w:jc w:val="center"/>
      </w:pPr>
    </w:p>
    <w:p w14:paraId="6826D8B5" w14:textId="77777777" w:rsidR="0025493E" w:rsidRDefault="0025493E" w:rsidP="0025493E">
      <w:pPr>
        <w:spacing w:before="120" w:after="120"/>
        <w:ind w:left="1525" w:right="964" w:hanging="1525"/>
        <w:jc w:val="center"/>
      </w:pPr>
    </w:p>
    <w:p w14:paraId="35547D95" w14:textId="77777777" w:rsidR="0025493E" w:rsidRDefault="0025493E" w:rsidP="0025493E">
      <w:pPr>
        <w:spacing w:before="120" w:after="120"/>
        <w:ind w:left="1525" w:right="964" w:hanging="1525"/>
        <w:jc w:val="center"/>
      </w:pPr>
    </w:p>
    <w:p w14:paraId="05629134" w14:textId="72ABAA45" w:rsidR="0025493E" w:rsidRDefault="0025493E" w:rsidP="0025493E">
      <w:pPr>
        <w:spacing w:before="120" w:after="120"/>
        <w:ind w:left="1525" w:right="964" w:hanging="1525"/>
        <w:jc w:val="center"/>
      </w:pPr>
      <w:r>
        <w:rPr>
          <w:noProof/>
        </w:rPr>
        <w:lastRenderedPageBreak/>
        <w:drawing>
          <wp:inline distT="0" distB="0" distL="0" distR="0" wp14:anchorId="122DB599" wp14:editId="5BFC21DB">
            <wp:extent cx="5648325" cy="7896225"/>
            <wp:effectExtent l="0" t="0" r="9525" b="9525"/>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648325" cy="7896225"/>
                    </a:xfrm>
                    <a:prstGeom prst="rect">
                      <a:avLst/>
                    </a:prstGeom>
                    <a:noFill/>
                    <a:ln>
                      <a:noFill/>
                    </a:ln>
                  </pic:spPr>
                </pic:pic>
              </a:graphicData>
            </a:graphic>
          </wp:inline>
        </w:drawing>
      </w:r>
    </w:p>
    <w:p w14:paraId="316923BA" w14:textId="20583204" w:rsidR="0025493E" w:rsidRDefault="0025493E" w:rsidP="0025493E">
      <w:pPr>
        <w:spacing w:before="120" w:after="120"/>
        <w:ind w:left="1525" w:right="964" w:hanging="1525"/>
        <w:jc w:val="center"/>
      </w:pPr>
      <w:r>
        <w:rPr>
          <w:noProof/>
        </w:rPr>
        <w:lastRenderedPageBreak/>
        <w:drawing>
          <wp:inline distT="0" distB="0" distL="0" distR="0" wp14:anchorId="7E9C7383" wp14:editId="146CAA64">
            <wp:extent cx="5886450" cy="7896225"/>
            <wp:effectExtent l="0" t="0" r="0" b="9525"/>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886450" cy="7896225"/>
                    </a:xfrm>
                    <a:prstGeom prst="rect">
                      <a:avLst/>
                    </a:prstGeom>
                    <a:noFill/>
                    <a:ln>
                      <a:noFill/>
                    </a:ln>
                  </pic:spPr>
                </pic:pic>
              </a:graphicData>
            </a:graphic>
          </wp:inline>
        </w:drawing>
      </w:r>
    </w:p>
    <w:p w14:paraId="728397BF" w14:textId="3D616CFD" w:rsidR="00A91AFC" w:rsidRDefault="00A91AFC" w:rsidP="0025493E">
      <w:pPr>
        <w:spacing w:before="120" w:after="120"/>
        <w:ind w:left="1525" w:right="964" w:hanging="1525"/>
        <w:jc w:val="center"/>
      </w:pPr>
    </w:p>
    <w:p w14:paraId="5D9F0C09" w14:textId="399DA537" w:rsidR="00A91AFC" w:rsidRDefault="00A91AFC" w:rsidP="0025493E">
      <w:pPr>
        <w:spacing w:before="120" w:after="120"/>
        <w:ind w:left="1525" w:right="964" w:hanging="1525"/>
        <w:jc w:val="center"/>
      </w:pPr>
    </w:p>
    <w:p w14:paraId="6FD7F0B1" w14:textId="4A399B9B" w:rsidR="00A91AFC" w:rsidRDefault="00A91AFC" w:rsidP="0025493E">
      <w:pPr>
        <w:spacing w:before="120" w:after="120"/>
        <w:ind w:left="1525" w:right="964" w:hanging="1525"/>
        <w:jc w:val="center"/>
      </w:pPr>
    </w:p>
    <w:p w14:paraId="1F1352F7" w14:textId="77777777" w:rsidR="00A91AFC" w:rsidRDefault="00A91AFC" w:rsidP="0025493E">
      <w:pPr>
        <w:spacing w:before="120" w:after="120"/>
        <w:ind w:left="1525" w:right="964" w:hanging="1525"/>
        <w:jc w:val="center"/>
      </w:pPr>
    </w:p>
    <w:tbl>
      <w:tblPr>
        <w:tblW w:w="9621" w:type="dxa"/>
        <w:tblInd w:w="70" w:type="dxa"/>
        <w:tblCellMar>
          <w:left w:w="70" w:type="dxa"/>
          <w:right w:w="70" w:type="dxa"/>
        </w:tblCellMar>
        <w:tblLook w:val="04A0" w:firstRow="1" w:lastRow="0" w:firstColumn="1" w:lastColumn="0" w:noHBand="0" w:noVBand="1"/>
      </w:tblPr>
      <w:tblGrid>
        <w:gridCol w:w="285"/>
        <w:gridCol w:w="1704"/>
        <w:gridCol w:w="1717"/>
        <w:gridCol w:w="1441"/>
        <w:gridCol w:w="1717"/>
        <w:gridCol w:w="1480"/>
        <w:gridCol w:w="1355"/>
      </w:tblGrid>
      <w:tr w:rsidR="0025493E" w14:paraId="077FCED6" w14:textId="77777777" w:rsidTr="0025493E">
        <w:trPr>
          <w:trHeight w:val="255"/>
        </w:trPr>
        <w:tc>
          <w:tcPr>
            <w:tcW w:w="9621" w:type="dxa"/>
            <w:gridSpan w:val="7"/>
            <w:noWrap/>
            <w:vAlign w:val="bottom"/>
            <w:hideMark/>
          </w:tcPr>
          <w:p w14:paraId="298C5403" w14:textId="77777777" w:rsidR="0025493E" w:rsidRDefault="0025493E">
            <w:pPr>
              <w:rPr>
                <w:b/>
                <w:bCs/>
                <w:szCs w:val="20"/>
              </w:rPr>
            </w:pPr>
            <w:r>
              <w:rPr>
                <w:b/>
                <w:bCs/>
                <w:szCs w:val="20"/>
              </w:rPr>
              <w:lastRenderedPageBreak/>
              <w:t>MÓDULO 5 - CUSTOS INDIRETOS, TRIBUTOS E LUCRO</w:t>
            </w:r>
          </w:p>
        </w:tc>
      </w:tr>
      <w:tr w:rsidR="0025493E" w14:paraId="484AD7C4" w14:textId="77777777" w:rsidTr="0025493E">
        <w:trPr>
          <w:trHeight w:val="255"/>
        </w:trPr>
        <w:tc>
          <w:tcPr>
            <w:tcW w:w="207" w:type="dxa"/>
            <w:noWrap/>
            <w:vAlign w:val="bottom"/>
            <w:hideMark/>
          </w:tcPr>
          <w:p w14:paraId="4D2E8FC1" w14:textId="77777777" w:rsidR="0025493E" w:rsidRDefault="0025493E">
            <w:pPr>
              <w:rPr>
                <w:b/>
                <w:bCs/>
                <w:szCs w:val="20"/>
              </w:rPr>
            </w:pPr>
          </w:p>
        </w:tc>
        <w:tc>
          <w:tcPr>
            <w:tcW w:w="1704" w:type="dxa"/>
            <w:noWrap/>
            <w:vAlign w:val="bottom"/>
            <w:hideMark/>
          </w:tcPr>
          <w:p w14:paraId="0E4DB8CE" w14:textId="77777777" w:rsidR="0025493E" w:rsidRDefault="0025493E">
            <w:pPr>
              <w:rPr>
                <w:rFonts w:ascii="Calibri" w:hAnsi="Calibri" w:cs="Times New Roman"/>
                <w:szCs w:val="20"/>
              </w:rPr>
            </w:pPr>
          </w:p>
        </w:tc>
        <w:tc>
          <w:tcPr>
            <w:tcW w:w="1717" w:type="dxa"/>
            <w:noWrap/>
            <w:vAlign w:val="bottom"/>
            <w:hideMark/>
          </w:tcPr>
          <w:p w14:paraId="56B77A92" w14:textId="77777777" w:rsidR="0025493E" w:rsidRDefault="0025493E">
            <w:pPr>
              <w:rPr>
                <w:rFonts w:ascii="Calibri" w:hAnsi="Calibri" w:cs="Times New Roman"/>
                <w:szCs w:val="20"/>
              </w:rPr>
            </w:pPr>
          </w:p>
        </w:tc>
        <w:tc>
          <w:tcPr>
            <w:tcW w:w="1441" w:type="dxa"/>
            <w:noWrap/>
            <w:vAlign w:val="bottom"/>
            <w:hideMark/>
          </w:tcPr>
          <w:p w14:paraId="57E614AB" w14:textId="77777777" w:rsidR="0025493E" w:rsidRDefault="0025493E">
            <w:pPr>
              <w:rPr>
                <w:rFonts w:ascii="Calibri" w:hAnsi="Calibri" w:cs="Times New Roman"/>
                <w:szCs w:val="20"/>
              </w:rPr>
            </w:pPr>
          </w:p>
        </w:tc>
        <w:tc>
          <w:tcPr>
            <w:tcW w:w="1717" w:type="dxa"/>
            <w:noWrap/>
            <w:vAlign w:val="bottom"/>
            <w:hideMark/>
          </w:tcPr>
          <w:p w14:paraId="30B3D7F6" w14:textId="77777777" w:rsidR="0025493E" w:rsidRDefault="0025493E">
            <w:pPr>
              <w:rPr>
                <w:rFonts w:ascii="Calibri" w:hAnsi="Calibri" w:cs="Times New Roman"/>
                <w:szCs w:val="20"/>
              </w:rPr>
            </w:pPr>
          </w:p>
        </w:tc>
        <w:tc>
          <w:tcPr>
            <w:tcW w:w="1480" w:type="dxa"/>
            <w:noWrap/>
            <w:vAlign w:val="bottom"/>
            <w:hideMark/>
          </w:tcPr>
          <w:p w14:paraId="7E70CB29" w14:textId="77777777" w:rsidR="0025493E" w:rsidRDefault="0025493E">
            <w:pPr>
              <w:rPr>
                <w:rFonts w:ascii="Calibri" w:hAnsi="Calibri" w:cs="Times New Roman"/>
                <w:szCs w:val="20"/>
              </w:rPr>
            </w:pPr>
          </w:p>
        </w:tc>
        <w:tc>
          <w:tcPr>
            <w:tcW w:w="1355" w:type="dxa"/>
            <w:noWrap/>
            <w:vAlign w:val="bottom"/>
            <w:hideMark/>
          </w:tcPr>
          <w:p w14:paraId="482ED915" w14:textId="77777777" w:rsidR="0025493E" w:rsidRDefault="0025493E">
            <w:pPr>
              <w:rPr>
                <w:rFonts w:ascii="Calibri" w:hAnsi="Calibri" w:cs="Times New Roman"/>
                <w:szCs w:val="20"/>
              </w:rPr>
            </w:pPr>
          </w:p>
        </w:tc>
      </w:tr>
      <w:tr w:rsidR="0025493E" w14:paraId="0014B1E0" w14:textId="77777777" w:rsidTr="0025493E">
        <w:trPr>
          <w:trHeight w:val="255"/>
        </w:trPr>
        <w:tc>
          <w:tcPr>
            <w:tcW w:w="207" w:type="dxa"/>
            <w:tcBorders>
              <w:top w:val="single" w:sz="4" w:space="0" w:color="auto"/>
              <w:left w:val="single" w:sz="4" w:space="0" w:color="auto"/>
              <w:bottom w:val="single" w:sz="4" w:space="0" w:color="auto"/>
              <w:right w:val="single" w:sz="4" w:space="0" w:color="auto"/>
            </w:tcBorders>
            <w:noWrap/>
            <w:vAlign w:val="bottom"/>
            <w:hideMark/>
          </w:tcPr>
          <w:p w14:paraId="7A444B92" w14:textId="77777777" w:rsidR="0025493E" w:rsidRDefault="0025493E">
            <w:pPr>
              <w:rPr>
                <w:rFonts w:cs="Arial"/>
                <w:b/>
                <w:bCs/>
                <w:szCs w:val="20"/>
              </w:rPr>
            </w:pPr>
            <w:r>
              <w:rPr>
                <w:b/>
                <w:bCs/>
                <w:szCs w:val="20"/>
              </w:rPr>
              <w:t>5</w:t>
            </w:r>
          </w:p>
        </w:tc>
        <w:tc>
          <w:tcPr>
            <w:tcW w:w="6579" w:type="dxa"/>
            <w:gridSpan w:val="4"/>
            <w:tcBorders>
              <w:top w:val="single" w:sz="4" w:space="0" w:color="auto"/>
              <w:left w:val="nil"/>
              <w:bottom w:val="single" w:sz="4" w:space="0" w:color="auto"/>
              <w:right w:val="single" w:sz="4" w:space="0" w:color="auto"/>
            </w:tcBorders>
            <w:noWrap/>
            <w:vAlign w:val="bottom"/>
            <w:hideMark/>
          </w:tcPr>
          <w:p w14:paraId="29142A49" w14:textId="77777777" w:rsidR="0025493E" w:rsidRDefault="0025493E">
            <w:pPr>
              <w:rPr>
                <w:b/>
                <w:bCs/>
                <w:szCs w:val="20"/>
              </w:rPr>
            </w:pPr>
            <w:r>
              <w:rPr>
                <w:b/>
                <w:bCs/>
                <w:szCs w:val="20"/>
              </w:rPr>
              <w:t>Custos Indiretos, Tributos e Lucro</w:t>
            </w:r>
          </w:p>
        </w:tc>
        <w:tc>
          <w:tcPr>
            <w:tcW w:w="1480" w:type="dxa"/>
            <w:tcBorders>
              <w:top w:val="single" w:sz="4" w:space="0" w:color="auto"/>
              <w:left w:val="nil"/>
              <w:bottom w:val="single" w:sz="4" w:space="0" w:color="auto"/>
              <w:right w:val="single" w:sz="4" w:space="0" w:color="auto"/>
            </w:tcBorders>
            <w:noWrap/>
            <w:vAlign w:val="bottom"/>
            <w:hideMark/>
          </w:tcPr>
          <w:p w14:paraId="05A6EAF2" w14:textId="77777777" w:rsidR="0025493E" w:rsidRDefault="0025493E">
            <w:pPr>
              <w:jc w:val="center"/>
              <w:rPr>
                <w:b/>
                <w:bCs/>
                <w:szCs w:val="20"/>
              </w:rPr>
            </w:pPr>
            <w:r>
              <w:rPr>
                <w:b/>
                <w:bCs/>
                <w:szCs w:val="20"/>
              </w:rPr>
              <w:t>%</w:t>
            </w:r>
          </w:p>
        </w:tc>
        <w:tc>
          <w:tcPr>
            <w:tcW w:w="1355" w:type="dxa"/>
            <w:tcBorders>
              <w:top w:val="single" w:sz="4" w:space="0" w:color="auto"/>
              <w:left w:val="nil"/>
              <w:bottom w:val="single" w:sz="4" w:space="0" w:color="auto"/>
              <w:right w:val="single" w:sz="4" w:space="0" w:color="auto"/>
            </w:tcBorders>
            <w:noWrap/>
            <w:vAlign w:val="bottom"/>
            <w:hideMark/>
          </w:tcPr>
          <w:p w14:paraId="6F8FF0C5" w14:textId="77777777" w:rsidR="0025493E" w:rsidRDefault="0025493E">
            <w:pPr>
              <w:jc w:val="right"/>
              <w:rPr>
                <w:b/>
                <w:bCs/>
                <w:szCs w:val="20"/>
              </w:rPr>
            </w:pPr>
            <w:r>
              <w:rPr>
                <w:b/>
                <w:bCs/>
                <w:szCs w:val="20"/>
              </w:rPr>
              <w:t>Valor (R$)</w:t>
            </w:r>
          </w:p>
        </w:tc>
      </w:tr>
      <w:tr w:rsidR="0025493E" w14:paraId="6ED570B7" w14:textId="77777777" w:rsidTr="0025493E">
        <w:trPr>
          <w:trHeight w:val="255"/>
        </w:trPr>
        <w:tc>
          <w:tcPr>
            <w:tcW w:w="207" w:type="dxa"/>
            <w:tcBorders>
              <w:top w:val="nil"/>
              <w:left w:val="single" w:sz="4" w:space="0" w:color="auto"/>
              <w:bottom w:val="single" w:sz="4" w:space="0" w:color="auto"/>
              <w:right w:val="single" w:sz="4" w:space="0" w:color="auto"/>
            </w:tcBorders>
            <w:noWrap/>
            <w:vAlign w:val="bottom"/>
            <w:hideMark/>
          </w:tcPr>
          <w:p w14:paraId="34F89F0A" w14:textId="77777777" w:rsidR="0025493E" w:rsidRDefault="0025493E">
            <w:pPr>
              <w:rPr>
                <w:szCs w:val="20"/>
              </w:rPr>
            </w:pPr>
            <w:r>
              <w:rPr>
                <w:szCs w:val="20"/>
              </w:rPr>
              <w:t>A</w:t>
            </w:r>
          </w:p>
        </w:tc>
        <w:tc>
          <w:tcPr>
            <w:tcW w:w="6579" w:type="dxa"/>
            <w:gridSpan w:val="4"/>
            <w:tcBorders>
              <w:top w:val="single" w:sz="4" w:space="0" w:color="auto"/>
              <w:left w:val="nil"/>
              <w:bottom w:val="single" w:sz="4" w:space="0" w:color="auto"/>
              <w:right w:val="single" w:sz="4" w:space="0" w:color="auto"/>
            </w:tcBorders>
            <w:noWrap/>
            <w:vAlign w:val="bottom"/>
            <w:hideMark/>
          </w:tcPr>
          <w:p w14:paraId="40FA131C" w14:textId="77777777" w:rsidR="0025493E" w:rsidRDefault="0025493E">
            <w:pPr>
              <w:rPr>
                <w:szCs w:val="20"/>
              </w:rPr>
            </w:pPr>
            <w:r>
              <w:rPr>
                <w:szCs w:val="20"/>
              </w:rPr>
              <w:t>Custos Indiretos - Despesas Administrativas</w:t>
            </w:r>
          </w:p>
        </w:tc>
        <w:tc>
          <w:tcPr>
            <w:tcW w:w="1480" w:type="dxa"/>
            <w:tcBorders>
              <w:top w:val="nil"/>
              <w:left w:val="nil"/>
              <w:bottom w:val="single" w:sz="4" w:space="0" w:color="auto"/>
              <w:right w:val="single" w:sz="4" w:space="0" w:color="auto"/>
            </w:tcBorders>
            <w:noWrap/>
            <w:vAlign w:val="bottom"/>
            <w:hideMark/>
          </w:tcPr>
          <w:p w14:paraId="54BBDD6E" w14:textId="77777777" w:rsidR="0025493E" w:rsidRDefault="0025493E">
            <w:pPr>
              <w:jc w:val="center"/>
              <w:rPr>
                <w:szCs w:val="20"/>
              </w:rPr>
            </w:pPr>
            <w:r>
              <w:rPr>
                <w:szCs w:val="20"/>
              </w:rPr>
              <w:t>20,00%</w:t>
            </w:r>
          </w:p>
        </w:tc>
        <w:tc>
          <w:tcPr>
            <w:tcW w:w="1355" w:type="dxa"/>
            <w:tcBorders>
              <w:top w:val="nil"/>
              <w:left w:val="nil"/>
              <w:bottom w:val="single" w:sz="4" w:space="0" w:color="auto"/>
              <w:right w:val="single" w:sz="4" w:space="0" w:color="auto"/>
            </w:tcBorders>
            <w:noWrap/>
            <w:vAlign w:val="bottom"/>
            <w:hideMark/>
          </w:tcPr>
          <w:p w14:paraId="462AB102" w14:textId="77777777" w:rsidR="0025493E" w:rsidRDefault="0025493E">
            <w:pPr>
              <w:jc w:val="right"/>
              <w:rPr>
                <w:szCs w:val="20"/>
              </w:rPr>
            </w:pPr>
            <w:r>
              <w:rPr>
                <w:szCs w:val="20"/>
              </w:rPr>
              <w:t>644,00</w:t>
            </w:r>
          </w:p>
        </w:tc>
      </w:tr>
      <w:tr w:rsidR="0025493E" w14:paraId="58367FCC" w14:textId="77777777" w:rsidTr="0025493E">
        <w:trPr>
          <w:trHeight w:val="255"/>
        </w:trPr>
        <w:tc>
          <w:tcPr>
            <w:tcW w:w="207" w:type="dxa"/>
            <w:tcBorders>
              <w:top w:val="nil"/>
              <w:left w:val="single" w:sz="4" w:space="0" w:color="auto"/>
              <w:bottom w:val="single" w:sz="4" w:space="0" w:color="auto"/>
              <w:right w:val="single" w:sz="4" w:space="0" w:color="auto"/>
            </w:tcBorders>
            <w:noWrap/>
            <w:vAlign w:val="bottom"/>
            <w:hideMark/>
          </w:tcPr>
          <w:p w14:paraId="0D521844" w14:textId="77777777" w:rsidR="0025493E" w:rsidRDefault="0025493E">
            <w:pPr>
              <w:rPr>
                <w:szCs w:val="20"/>
              </w:rPr>
            </w:pPr>
            <w:r>
              <w:rPr>
                <w:szCs w:val="20"/>
              </w:rPr>
              <w:t xml:space="preserve"> </w:t>
            </w:r>
          </w:p>
        </w:tc>
        <w:tc>
          <w:tcPr>
            <w:tcW w:w="6579" w:type="dxa"/>
            <w:gridSpan w:val="4"/>
            <w:tcBorders>
              <w:top w:val="single" w:sz="4" w:space="0" w:color="auto"/>
              <w:left w:val="nil"/>
              <w:bottom w:val="single" w:sz="4" w:space="0" w:color="auto"/>
              <w:right w:val="single" w:sz="4" w:space="0" w:color="auto"/>
            </w:tcBorders>
            <w:noWrap/>
            <w:vAlign w:val="bottom"/>
            <w:hideMark/>
          </w:tcPr>
          <w:p w14:paraId="21799EE1" w14:textId="77777777" w:rsidR="0025493E" w:rsidRDefault="0025493E">
            <w:pPr>
              <w:rPr>
                <w:szCs w:val="20"/>
              </w:rPr>
            </w:pPr>
            <w:r>
              <w:rPr>
                <w:szCs w:val="20"/>
              </w:rPr>
              <w:t>Tributos</w:t>
            </w:r>
          </w:p>
        </w:tc>
        <w:tc>
          <w:tcPr>
            <w:tcW w:w="1480" w:type="dxa"/>
            <w:tcBorders>
              <w:top w:val="nil"/>
              <w:left w:val="nil"/>
              <w:bottom w:val="single" w:sz="4" w:space="0" w:color="auto"/>
              <w:right w:val="single" w:sz="4" w:space="0" w:color="auto"/>
            </w:tcBorders>
            <w:noWrap/>
            <w:vAlign w:val="bottom"/>
            <w:hideMark/>
          </w:tcPr>
          <w:p w14:paraId="51D0DDBA" w14:textId="77777777" w:rsidR="0025493E" w:rsidRDefault="0025493E">
            <w:pPr>
              <w:jc w:val="center"/>
              <w:rPr>
                <w:b/>
                <w:bCs/>
                <w:szCs w:val="20"/>
              </w:rPr>
            </w:pPr>
            <w:r>
              <w:rPr>
                <w:b/>
                <w:bCs/>
                <w:szCs w:val="20"/>
              </w:rPr>
              <w:t>16,62%</w:t>
            </w:r>
          </w:p>
        </w:tc>
        <w:tc>
          <w:tcPr>
            <w:tcW w:w="1355" w:type="dxa"/>
            <w:tcBorders>
              <w:top w:val="nil"/>
              <w:left w:val="nil"/>
              <w:bottom w:val="single" w:sz="4" w:space="0" w:color="auto"/>
              <w:right w:val="single" w:sz="4" w:space="0" w:color="auto"/>
            </w:tcBorders>
            <w:noWrap/>
            <w:vAlign w:val="bottom"/>
            <w:hideMark/>
          </w:tcPr>
          <w:p w14:paraId="54D7070E" w14:textId="77777777" w:rsidR="0025493E" w:rsidRDefault="0025493E">
            <w:pPr>
              <w:jc w:val="right"/>
              <w:rPr>
                <w:b/>
                <w:bCs/>
                <w:color w:val="002060"/>
                <w:szCs w:val="20"/>
              </w:rPr>
            </w:pPr>
            <w:r>
              <w:rPr>
                <w:b/>
                <w:bCs/>
                <w:color w:val="002060"/>
                <w:szCs w:val="20"/>
              </w:rPr>
              <w:t>706,59</w:t>
            </w:r>
          </w:p>
        </w:tc>
      </w:tr>
      <w:tr w:rsidR="0025493E" w14:paraId="625B1E13" w14:textId="77777777" w:rsidTr="0025493E">
        <w:trPr>
          <w:trHeight w:val="255"/>
        </w:trPr>
        <w:tc>
          <w:tcPr>
            <w:tcW w:w="207" w:type="dxa"/>
            <w:tcBorders>
              <w:top w:val="nil"/>
              <w:left w:val="single" w:sz="4" w:space="0" w:color="auto"/>
              <w:bottom w:val="single" w:sz="4" w:space="0" w:color="auto"/>
              <w:right w:val="single" w:sz="4" w:space="0" w:color="auto"/>
            </w:tcBorders>
            <w:noWrap/>
            <w:vAlign w:val="bottom"/>
            <w:hideMark/>
          </w:tcPr>
          <w:p w14:paraId="3DD19B89" w14:textId="77777777" w:rsidR="0025493E" w:rsidRDefault="0025493E">
            <w:pPr>
              <w:rPr>
                <w:szCs w:val="20"/>
              </w:rPr>
            </w:pPr>
            <w:r>
              <w:rPr>
                <w:szCs w:val="20"/>
              </w:rPr>
              <w:t> </w:t>
            </w:r>
          </w:p>
        </w:tc>
        <w:tc>
          <w:tcPr>
            <w:tcW w:w="6579" w:type="dxa"/>
            <w:gridSpan w:val="4"/>
            <w:tcBorders>
              <w:top w:val="single" w:sz="4" w:space="0" w:color="auto"/>
              <w:left w:val="nil"/>
              <w:bottom w:val="single" w:sz="4" w:space="0" w:color="auto"/>
              <w:right w:val="single" w:sz="4" w:space="0" w:color="auto"/>
            </w:tcBorders>
            <w:noWrap/>
            <w:vAlign w:val="bottom"/>
            <w:hideMark/>
          </w:tcPr>
          <w:p w14:paraId="2D48BC39" w14:textId="77777777" w:rsidR="0025493E" w:rsidRDefault="0025493E">
            <w:pPr>
              <w:rPr>
                <w:szCs w:val="20"/>
              </w:rPr>
            </w:pPr>
            <w:r>
              <w:rPr>
                <w:szCs w:val="20"/>
              </w:rPr>
              <w:t>B.1 Tributos Federais (PIS: 1,65%) (COFINS: 7,60%)</w:t>
            </w:r>
          </w:p>
        </w:tc>
        <w:tc>
          <w:tcPr>
            <w:tcW w:w="1480" w:type="dxa"/>
            <w:tcBorders>
              <w:top w:val="nil"/>
              <w:left w:val="nil"/>
              <w:bottom w:val="single" w:sz="4" w:space="0" w:color="auto"/>
              <w:right w:val="single" w:sz="4" w:space="0" w:color="auto"/>
            </w:tcBorders>
            <w:noWrap/>
            <w:vAlign w:val="bottom"/>
            <w:hideMark/>
          </w:tcPr>
          <w:p w14:paraId="5A69AE4C" w14:textId="77777777" w:rsidR="0025493E" w:rsidRDefault="0025493E">
            <w:pPr>
              <w:jc w:val="center"/>
              <w:rPr>
                <w:szCs w:val="20"/>
              </w:rPr>
            </w:pPr>
            <w:r>
              <w:rPr>
                <w:szCs w:val="20"/>
              </w:rPr>
              <w:t>10,79%</w:t>
            </w:r>
          </w:p>
        </w:tc>
        <w:tc>
          <w:tcPr>
            <w:tcW w:w="1355" w:type="dxa"/>
            <w:tcBorders>
              <w:top w:val="nil"/>
              <w:left w:val="nil"/>
              <w:bottom w:val="single" w:sz="4" w:space="0" w:color="auto"/>
              <w:right w:val="single" w:sz="4" w:space="0" w:color="auto"/>
            </w:tcBorders>
            <w:noWrap/>
            <w:vAlign w:val="bottom"/>
            <w:hideMark/>
          </w:tcPr>
          <w:p w14:paraId="2350806A" w14:textId="77777777" w:rsidR="0025493E" w:rsidRDefault="0025493E">
            <w:pPr>
              <w:jc w:val="right"/>
              <w:rPr>
                <w:color w:val="002060"/>
                <w:szCs w:val="20"/>
              </w:rPr>
            </w:pPr>
            <w:r>
              <w:rPr>
                <w:color w:val="002060"/>
                <w:szCs w:val="20"/>
              </w:rPr>
              <w:t>458,73</w:t>
            </w:r>
          </w:p>
        </w:tc>
      </w:tr>
      <w:tr w:rsidR="0025493E" w14:paraId="48409932" w14:textId="77777777" w:rsidTr="0025493E">
        <w:trPr>
          <w:trHeight w:val="255"/>
        </w:trPr>
        <w:tc>
          <w:tcPr>
            <w:tcW w:w="207" w:type="dxa"/>
            <w:tcBorders>
              <w:top w:val="nil"/>
              <w:left w:val="single" w:sz="4" w:space="0" w:color="auto"/>
              <w:bottom w:val="single" w:sz="4" w:space="0" w:color="auto"/>
              <w:right w:val="single" w:sz="4" w:space="0" w:color="auto"/>
            </w:tcBorders>
            <w:noWrap/>
            <w:vAlign w:val="bottom"/>
            <w:hideMark/>
          </w:tcPr>
          <w:p w14:paraId="5C9DA840" w14:textId="77777777" w:rsidR="0025493E" w:rsidRDefault="0025493E">
            <w:pPr>
              <w:rPr>
                <w:szCs w:val="20"/>
              </w:rPr>
            </w:pPr>
            <w:r>
              <w:rPr>
                <w:szCs w:val="20"/>
              </w:rPr>
              <w:t> </w:t>
            </w:r>
          </w:p>
        </w:tc>
        <w:tc>
          <w:tcPr>
            <w:tcW w:w="6579" w:type="dxa"/>
            <w:gridSpan w:val="4"/>
            <w:tcBorders>
              <w:top w:val="single" w:sz="4" w:space="0" w:color="auto"/>
              <w:left w:val="nil"/>
              <w:bottom w:val="single" w:sz="4" w:space="0" w:color="auto"/>
              <w:right w:val="single" w:sz="4" w:space="0" w:color="auto"/>
            </w:tcBorders>
            <w:noWrap/>
            <w:vAlign w:val="bottom"/>
            <w:hideMark/>
          </w:tcPr>
          <w:p w14:paraId="274C87ED" w14:textId="77777777" w:rsidR="0025493E" w:rsidRDefault="0025493E">
            <w:pPr>
              <w:rPr>
                <w:szCs w:val="20"/>
              </w:rPr>
            </w:pPr>
            <w:r>
              <w:rPr>
                <w:szCs w:val="20"/>
              </w:rPr>
              <w:t>B.2 Tributos Estaduais</w:t>
            </w:r>
          </w:p>
        </w:tc>
        <w:tc>
          <w:tcPr>
            <w:tcW w:w="1480" w:type="dxa"/>
            <w:tcBorders>
              <w:top w:val="nil"/>
              <w:left w:val="nil"/>
              <w:bottom w:val="single" w:sz="4" w:space="0" w:color="auto"/>
              <w:right w:val="single" w:sz="4" w:space="0" w:color="auto"/>
            </w:tcBorders>
            <w:noWrap/>
            <w:vAlign w:val="bottom"/>
            <w:hideMark/>
          </w:tcPr>
          <w:p w14:paraId="3E075F6C" w14:textId="77777777" w:rsidR="0025493E" w:rsidRDefault="0025493E">
            <w:pPr>
              <w:jc w:val="center"/>
              <w:rPr>
                <w:szCs w:val="20"/>
              </w:rPr>
            </w:pPr>
            <w:r>
              <w:rPr>
                <w:szCs w:val="20"/>
              </w:rPr>
              <w:t>0,00%</w:t>
            </w:r>
          </w:p>
        </w:tc>
        <w:tc>
          <w:tcPr>
            <w:tcW w:w="1355" w:type="dxa"/>
            <w:tcBorders>
              <w:top w:val="nil"/>
              <w:left w:val="nil"/>
              <w:bottom w:val="single" w:sz="4" w:space="0" w:color="auto"/>
              <w:right w:val="single" w:sz="4" w:space="0" w:color="auto"/>
            </w:tcBorders>
            <w:noWrap/>
            <w:vAlign w:val="bottom"/>
            <w:hideMark/>
          </w:tcPr>
          <w:p w14:paraId="3BE48149" w14:textId="77777777" w:rsidR="0025493E" w:rsidRDefault="0025493E">
            <w:pPr>
              <w:jc w:val="right"/>
              <w:rPr>
                <w:color w:val="002060"/>
                <w:szCs w:val="20"/>
              </w:rPr>
            </w:pPr>
            <w:r>
              <w:rPr>
                <w:color w:val="002060"/>
                <w:szCs w:val="20"/>
              </w:rPr>
              <w:t>0,00</w:t>
            </w:r>
          </w:p>
        </w:tc>
      </w:tr>
      <w:tr w:rsidR="0025493E" w14:paraId="65270FDB" w14:textId="77777777" w:rsidTr="0025493E">
        <w:trPr>
          <w:trHeight w:val="255"/>
        </w:trPr>
        <w:tc>
          <w:tcPr>
            <w:tcW w:w="207" w:type="dxa"/>
            <w:tcBorders>
              <w:top w:val="nil"/>
              <w:left w:val="single" w:sz="4" w:space="0" w:color="auto"/>
              <w:bottom w:val="single" w:sz="4" w:space="0" w:color="auto"/>
              <w:right w:val="single" w:sz="4" w:space="0" w:color="auto"/>
            </w:tcBorders>
            <w:noWrap/>
            <w:vAlign w:val="bottom"/>
            <w:hideMark/>
          </w:tcPr>
          <w:p w14:paraId="7141FE89" w14:textId="77777777" w:rsidR="0025493E" w:rsidRDefault="0025493E">
            <w:pPr>
              <w:rPr>
                <w:szCs w:val="20"/>
              </w:rPr>
            </w:pPr>
            <w:r>
              <w:rPr>
                <w:szCs w:val="20"/>
              </w:rPr>
              <w:t> </w:t>
            </w:r>
          </w:p>
        </w:tc>
        <w:tc>
          <w:tcPr>
            <w:tcW w:w="6579" w:type="dxa"/>
            <w:gridSpan w:val="4"/>
            <w:tcBorders>
              <w:top w:val="single" w:sz="4" w:space="0" w:color="auto"/>
              <w:left w:val="nil"/>
              <w:bottom w:val="single" w:sz="4" w:space="0" w:color="auto"/>
              <w:right w:val="single" w:sz="4" w:space="0" w:color="auto"/>
            </w:tcBorders>
            <w:noWrap/>
            <w:vAlign w:val="bottom"/>
            <w:hideMark/>
          </w:tcPr>
          <w:p w14:paraId="0BCEB2C7" w14:textId="77777777" w:rsidR="0025493E" w:rsidRDefault="0025493E">
            <w:pPr>
              <w:rPr>
                <w:szCs w:val="20"/>
              </w:rPr>
            </w:pPr>
            <w:r>
              <w:rPr>
                <w:szCs w:val="20"/>
              </w:rPr>
              <w:t>B.3 Tributos Municipais (ISS: 5,00%)</w:t>
            </w:r>
          </w:p>
        </w:tc>
        <w:tc>
          <w:tcPr>
            <w:tcW w:w="1480" w:type="dxa"/>
            <w:tcBorders>
              <w:top w:val="nil"/>
              <w:left w:val="nil"/>
              <w:bottom w:val="single" w:sz="4" w:space="0" w:color="auto"/>
              <w:right w:val="single" w:sz="4" w:space="0" w:color="auto"/>
            </w:tcBorders>
            <w:noWrap/>
            <w:vAlign w:val="bottom"/>
            <w:hideMark/>
          </w:tcPr>
          <w:p w14:paraId="13AD2A14" w14:textId="77777777" w:rsidR="0025493E" w:rsidRDefault="0025493E">
            <w:pPr>
              <w:jc w:val="center"/>
              <w:rPr>
                <w:szCs w:val="20"/>
              </w:rPr>
            </w:pPr>
            <w:r>
              <w:rPr>
                <w:szCs w:val="20"/>
              </w:rPr>
              <w:t>5,83%</w:t>
            </w:r>
          </w:p>
        </w:tc>
        <w:tc>
          <w:tcPr>
            <w:tcW w:w="1355" w:type="dxa"/>
            <w:tcBorders>
              <w:top w:val="nil"/>
              <w:left w:val="nil"/>
              <w:bottom w:val="single" w:sz="4" w:space="0" w:color="auto"/>
              <w:right w:val="single" w:sz="4" w:space="0" w:color="auto"/>
            </w:tcBorders>
            <w:noWrap/>
            <w:vAlign w:val="bottom"/>
            <w:hideMark/>
          </w:tcPr>
          <w:p w14:paraId="7533F410" w14:textId="77777777" w:rsidR="0025493E" w:rsidRDefault="0025493E">
            <w:pPr>
              <w:jc w:val="right"/>
              <w:rPr>
                <w:color w:val="002060"/>
                <w:szCs w:val="20"/>
              </w:rPr>
            </w:pPr>
            <w:r>
              <w:rPr>
                <w:color w:val="002060"/>
                <w:szCs w:val="20"/>
              </w:rPr>
              <w:t>247,86</w:t>
            </w:r>
          </w:p>
        </w:tc>
      </w:tr>
      <w:tr w:rsidR="0025493E" w14:paraId="165C64C8" w14:textId="77777777" w:rsidTr="0025493E">
        <w:trPr>
          <w:trHeight w:val="255"/>
        </w:trPr>
        <w:tc>
          <w:tcPr>
            <w:tcW w:w="207" w:type="dxa"/>
            <w:tcBorders>
              <w:top w:val="nil"/>
              <w:left w:val="single" w:sz="4" w:space="0" w:color="auto"/>
              <w:bottom w:val="single" w:sz="4" w:space="0" w:color="auto"/>
              <w:right w:val="single" w:sz="4" w:space="0" w:color="auto"/>
            </w:tcBorders>
            <w:noWrap/>
            <w:vAlign w:val="bottom"/>
            <w:hideMark/>
          </w:tcPr>
          <w:p w14:paraId="2698431D" w14:textId="77777777" w:rsidR="0025493E" w:rsidRDefault="0025493E">
            <w:pPr>
              <w:rPr>
                <w:szCs w:val="20"/>
              </w:rPr>
            </w:pPr>
            <w:r>
              <w:rPr>
                <w:szCs w:val="20"/>
              </w:rPr>
              <w:t>C</w:t>
            </w:r>
          </w:p>
        </w:tc>
        <w:tc>
          <w:tcPr>
            <w:tcW w:w="6579" w:type="dxa"/>
            <w:gridSpan w:val="4"/>
            <w:tcBorders>
              <w:top w:val="single" w:sz="4" w:space="0" w:color="auto"/>
              <w:left w:val="nil"/>
              <w:bottom w:val="single" w:sz="4" w:space="0" w:color="auto"/>
              <w:right w:val="single" w:sz="4" w:space="0" w:color="auto"/>
            </w:tcBorders>
            <w:noWrap/>
            <w:vAlign w:val="bottom"/>
            <w:hideMark/>
          </w:tcPr>
          <w:p w14:paraId="3A53815C" w14:textId="77777777" w:rsidR="0025493E" w:rsidRDefault="0025493E">
            <w:pPr>
              <w:rPr>
                <w:szCs w:val="20"/>
              </w:rPr>
            </w:pPr>
            <w:r>
              <w:rPr>
                <w:szCs w:val="20"/>
              </w:rPr>
              <w:t>Lucro</w:t>
            </w:r>
          </w:p>
        </w:tc>
        <w:tc>
          <w:tcPr>
            <w:tcW w:w="1480" w:type="dxa"/>
            <w:tcBorders>
              <w:top w:val="nil"/>
              <w:left w:val="nil"/>
              <w:bottom w:val="single" w:sz="4" w:space="0" w:color="auto"/>
              <w:right w:val="single" w:sz="4" w:space="0" w:color="auto"/>
            </w:tcBorders>
            <w:noWrap/>
            <w:vAlign w:val="bottom"/>
            <w:hideMark/>
          </w:tcPr>
          <w:p w14:paraId="30966763" w14:textId="77777777" w:rsidR="0025493E" w:rsidRDefault="0025493E">
            <w:pPr>
              <w:jc w:val="center"/>
              <w:rPr>
                <w:szCs w:val="20"/>
              </w:rPr>
            </w:pPr>
            <w:r>
              <w:rPr>
                <w:szCs w:val="20"/>
              </w:rPr>
              <w:t>10,00%</w:t>
            </w:r>
          </w:p>
        </w:tc>
        <w:tc>
          <w:tcPr>
            <w:tcW w:w="1355" w:type="dxa"/>
            <w:tcBorders>
              <w:top w:val="nil"/>
              <w:left w:val="nil"/>
              <w:bottom w:val="single" w:sz="4" w:space="0" w:color="auto"/>
              <w:right w:val="single" w:sz="4" w:space="0" w:color="auto"/>
            </w:tcBorders>
            <w:noWrap/>
            <w:vAlign w:val="bottom"/>
            <w:hideMark/>
          </w:tcPr>
          <w:p w14:paraId="150906F3" w14:textId="77777777" w:rsidR="0025493E" w:rsidRDefault="0025493E">
            <w:pPr>
              <w:jc w:val="right"/>
              <w:rPr>
                <w:szCs w:val="20"/>
              </w:rPr>
            </w:pPr>
            <w:r>
              <w:rPr>
                <w:szCs w:val="20"/>
              </w:rPr>
              <w:t>386,49</w:t>
            </w:r>
          </w:p>
        </w:tc>
      </w:tr>
      <w:tr w:rsidR="0025493E" w14:paraId="1AA4AB62" w14:textId="77777777" w:rsidTr="0025493E">
        <w:trPr>
          <w:trHeight w:val="255"/>
        </w:trPr>
        <w:tc>
          <w:tcPr>
            <w:tcW w:w="6786" w:type="dxa"/>
            <w:gridSpan w:val="5"/>
            <w:tcBorders>
              <w:top w:val="single" w:sz="4" w:space="0" w:color="auto"/>
              <w:left w:val="single" w:sz="4" w:space="0" w:color="auto"/>
              <w:bottom w:val="single" w:sz="4" w:space="0" w:color="auto"/>
              <w:right w:val="single" w:sz="4" w:space="0" w:color="auto"/>
            </w:tcBorders>
            <w:noWrap/>
            <w:vAlign w:val="bottom"/>
            <w:hideMark/>
          </w:tcPr>
          <w:p w14:paraId="71931196" w14:textId="77777777" w:rsidR="0025493E" w:rsidRDefault="0025493E">
            <w:pPr>
              <w:rPr>
                <w:b/>
                <w:bCs/>
                <w:szCs w:val="20"/>
              </w:rPr>
            </w:pPr>
            <w:r>
              <w:rPr>
                <w:b/>
                <w:bCs/>
                <w:szCs w:val="20"/>
              </w:rPr>
              <w:t>TOTAL</w:t>
            </w:r>
          </w:p>
        </w:tc>
        <w:tc>
          <w:tcPr>
            <w:tcW w:w="1480" w:type="dxa"/>
            <w:tcBorders>
              <w:top w:val="nil"/>
              <w:left w:val="nil"/>
              <w:bottom w:val="single" w:sz="4" w:space="0" w:color="auto"/>
              <w:right w:val="single" w:sz="4" w:space="0" w:color="auto"/>
            </w:tcBorders>
            <w:noWrap/>
            <w:vAlign w:val="bottom"/>
            <w:hideMark/>
          </w:tcPr>
          <w:p w14:paraId="3216ABE4" w14:textId="77777777" w:rsidR="0025493E" w:rsidRDefault="0025493E">
            <w:pPr>
              <w:jc w:val="center"/>
              <w:rPr>
                <w:b/>
                <w:bCs/>
                <w:szCs w:val="20"/>
              </w:rPr>
            </w:pPr>
            <w:r>
              <w:rPr>
                <w:b/>
                <w:bCs/>
                <w:szCs w:val="20"/>
              </w:rPr>
              <w:t>21,67%</w:t>
            </w:r>
          </w:p>
        </w:tc>
        <w:tc>
          <w:tcPr>
            <w:tcW w:w="1355" w:type="dxa"/>
            <w:tcBorders>
              <w:top w:val="nil"/>
              <w:left w:val="nil"/>
              <w:bottom w:val="single" w:sz="4" w:space="0" w:color="auto"/>
              <w:right w:val="single" w:sz="4" w:space="0" w:color="auto"/>
            </w:tcBorders>
            <w:noWrap/>
            <w:vAlign w:val="bottom"/>
            <w:hideMark/>
          </w:tcPr>
          <w:p w14:paraId="2ACD222C" w14:textId="77777777" w:rsidR="0025493E" w:rsidRDefault="0025493E">
            <w:pPr>
              <w:jc w:val="right"/>
              <w:rPr>
                <w:b/>
                <w:bCs/>
                <w:szCs w:val="20"/>
              </w:rPr>
            </w:pPr>
            <w:r>
              <w:rPr>
                <w:b/>
                <w:bCs/>
                <w:szCs w:val="20"/>
              </w:rPr>
              <w:t>1.737,08</w:t>
            </w:r>
          </w:p>
        </w:tc>
      </w:tr>
      <w:tr w:rsidR="0025493E" w14:paraId="6FE34DA9" w14:textId="77777777" w:rsidTr="0025493E">
        <w:trPr>
          <w:trHeight w:val="255"/>
        </w:trPr>
        <w:tc>
          <w:tcPr>
            <w:tcW w:w="207" w:type="dxa"/>
            <w:noWrap/>
            <w:vAlign w:val="bottom"/>
            <w:hideMark/>
          </w:tcPr>
          <w:p w14:paraId="3A4F8753" w14:textId="77777777" w:rsidR="0025493E" w:rsidRDefault="0025493E">
            <w:pPr>
              <w:rPr>
                <w:b/>
                <w:bCs/>
                <w:szCs w:val="20"/>
              </w:rPr>
            </w:pPr>
          </w:p>
        </w:tc>
        <w:tc>
          <w:tcPr>
            <w:tcW w:w="1704" w:type="dxa"/>
            <w:noWrap/>
            <w:vAlign w:val="bottom"/>
            <w:hideMark/>
          </w:tcPr>
          <w:p w14:paraId="180741E3" w14:textId="77777777" w:rsidR="0025493E" w:rsidRDefault="0025493E">
            <w:pPr>
              <w:rPr>
                <w:rFonts w:ascii="Calibri" w:hAnsi="Calibri" w:cs="Times New Roman"/>
                <w:szCs w:val="20"/>
              </w:rPr>
            </w:pPr>
          </w:p>
        </w:tc>
        <w:tc>
          <w:tcPr>
            <w:tcW w:w="1717" w:type="dxa"/>
            <w:noWrap/>
            <w:vAlign w:val="bottom"/>
            <w:hideMark/>
          </w:tcPr>
          <w:p w14:paraId="697766EC" w14:textId="77777777" w:rsidR="0025493E" w:rsidRDefault="0025493E">
            <w:pPr>
              <w:rPr>
                <w:rFonts w:ascii="Calibri" w:hAnsi="Calibri" w:cs="Times New Roman"/>
                <w:szCs w:val="20"/>
              </w:rPr>
            </w:pPr>
          </w:p>
        </w:tc>
        <w:tc>
          <w:tcPr>
            <w:tcW w:w="1441" w:type="dxa"/>
            <w:noWrap/>
            <w:vAlign w:val="bottom"/>
            <w:hideMark/>
          </w:tcPr>
          <w:p w14:paraId="24B45430" w14:textId="77777777" w:rsidR="0025493E" w:rsidRDefault="0025493E">
            <w:pPr>
              <w:rPr>
                <w:rFonts w:ascii="Calibri" w:hAnsi="Calibri" w:cs="Times New Roman"/>
                <w:szCs w:val="20"/>
              </w:rPr>
            </w:pPr>
          </w:p>
        </w:tc>
        <w:tc>
          <w:tcPr>
            <w:tcW w:w="1717" w:type="dxa"/>
            <w:noWrap/>
            <w:vAlign w:val="bottom"/>
            <w:hideMark/>
          </w:tcPr>
          <w:p w14:paraId="350E70DB" w14:textId="77777777" w:rsidR="0025493E" w:rsidRDefault="0025493E">
            <w:pPr>
              <w:rPr>
                <w:rFonts w:ascii="Calibri" w:hAnsi="Calibri" w:cs="Times New Roman"/>
                <w:szCs w:val="20"/>
              </w:rPr>
            </w:pPr>
          </w:p>
        </w:tc>
        <w:tc>
          <w:tcPr>
            <w:tcW w:w="1480" w:type="dxa"/>
            <w:noWrap/>
            <w:vAlign w:val="bottom"/>
            <w:hideMark/>
          </w:tcPr>
          <w:p w14:paraId="060C5CFA" w14:textId="77777777" w:rsidR="0025493E" w:rsidRDefault="0025493E">
            <w:pPr>
              <w:rPr>
                <w:rFonts w:ascii="Calibri" w:hAnsi="Calibri" w:cs="Times New Roman"/>
                <w:szCs w:val="20"/>
              </w:rPr>
            </w:pPr>
          </w:p>
        </w:tc>
        <w:tc>
          <w:tcPr>
            <w:tcW w:w="1355" w:type="dxa"/>
            <w:noWrap/>
            <w:vAlign w:val="bottom"/>
            <w:hideMark/>
          </w:tcPr>
          <w:p w14:paraId="23578703" w14:textId="77777777" w:rsidR="0025493E" w:rsidRDefault="0025493E">
            <w:pPr>
              <w:rPr>
                <w:rFonts w:ascii="Calibri" w:hAnsi="Calibri" w:cs="Times New Roman"/>
                <w:szCs w:val="20"/>
              </w:rPr>
            </w:pPr>
          </w:p>
        </w:tc>
      </w:tr>
      <w:tr w:rsidR="0025493E" w14:paraId="4422A1CC" w14:textId="77777777" w:rsidTr="0025493E">
        <w:trPr>
          <w:trHeight w:val="255"/>
        </w:trPr>
        <w:tc>
          <w:tcPr>
            <w:tcW w:w="9621" w:type="dxa"/>
            <w:gridSpan w:val="7"/>
            <w:noWrap/>
            <w:vAlign w:val="bottom"/>
            <w:hideMark/>
          </w:tcPr>
          <w:p w14:paraId="7E2748D9" w14:textId="77777777" w:rsidR="0025493E" w:rsidRDefault="0025493E">
            <w:pPr>
              <w:rPr>
                <w:rFonts w:cs="Arial"/>
                <w:b/>
                <w:bCs/>
                <w:szCs w:val="20"/>
              </w:rPr>
            </w:pPr>
            <w:r>
              <w:rPr>
                <w:b/>
                <w:bCs/>
                <w:szCs w:val="20"/>
              </w:rPr>
              <w:t>Anexo III - B - Quadro-resumo do Custo por Empregado</w:t>
            </w:r>
          </w:p>
        </w:tc>
      </w:tr>
      <w:tr w:rsidR="0025493E" w14:paraId="4D9B3655" w14:textId="77777777" w:rsidTr="0025493E">
        <w:trPr>
          <w:trHeight w:val="255"/>
        </w:trPr>
        <w:tc>
          <w:tcPr>
            <w:tcW w:w="207" w:type="dxa"/>
            <w:noWrap/>
            <w:vAlign w:val="bottom"/>
            <w:hideMark/>
          </w:tcPr>
          <w:p w14:paraId="7FA5D769" w14:textId="77777777" w:rsidR="0025493E" w:rsidRDefault="0025493E">
            <w:pPr>
              <w:rPr>
                <w:b/>
                <w:bCs/>
                <w:szCs w:val="20"/>
              </w:rPr>
            </w:pPr>
          </w:p>
        </w:tc>
        <w:tc>
          <w:tcPr>
            <w:tcW w:w="1704" w:type="dxa"/>
            <w:noWrap/>
            <w:vAlign w:val="bottom"/>
            <w:hideMark/>
          </w:tcPr>
          <w:p w14:paraId="1845E237" w14:textId="77777777" w:rsidR="0025493E" w:rsidRDefault="0025493E">
            <w:pPr>
              <w:rPr>
                <w:rFonts w:ascii="Calibri" w:hAnsi="Calibri" w:cs="Times New Roman"/>
                <w:szCs w:val="20"/>
              </w:rPr>
            </w:pPr>
          </w:p>
        </w:tc>
        <w:tc>
          <w:tcPr>
            <w:tcW w:w="1717" w:type="dxa"/>
            <w:noWrap/>
            <w:vAlign w:val="bottom"/>
            <w:hideMark/>
          </w:tcPr>
          <w:p w14:paraId="4C041040" w14:textId="77777777" w:rsidR="0025493E" w:rsidRDefault="0025493E">
            <w:pPr>
              <w:rPr>
                <w:rFonts w:ascii="Calibri" w:hAnsi="Calibri" w:cs="Times New Roman"/>
                <w:szCs w:val="20"/>
              </w:rPr>
            </w:pPr>
          </w:p>
        </w:tc>
        <w:tc>
          <w:tcPr>
            <w:tcW w:w="1441" w:type="dxa"/>
            <w:noWrap/>
            <w:vAlign w:val="bottom"/>
            <w:hideMark/>
          </w:tcPr>
          <w:p w14:paraId="52F050E6" w14:textId="77777777" w:rsidR="0025493E" w:rsidRDefault="0025493E">
            <w:pPr>
              <w:rPr>
                <w:rFonts w:ascii="Calibri" w:hAnsi="Calibri" w:cs="Times New Roman"/>
                <w:szCs w:val="20"/>
              </w:rPr>
            </w:pPr>
          </w:p>
        </w:tc>
        <w:tc>
          <w:tcPr>
            <w:tcW w:w="1717" w:type="dxa"/>
            <w:noWrap/>
            <w:vAlign w:val="bottom"/>
            <w:hideMark/>
          </w:tcPr>
          <w:p w14:paraId="685C65BD" w14:textId="77777777" w:rsidR="0025493E" w:rsidRDefault="0025493E">
            <w:pPr>
              <w:rPr>
                <w:rFonts w:ascii="Calibri" w:hAnsi="Calibri" w:cs="Times New Roman"/>
                <w:szCs w:val="20"/>
              </w:rPr>
            </w:pPr>
          </w:p>
        </w:tc>
        <w:tc>
          <w:tcPr>
            <w:tcW w:w="1480" w:type="dxa"/>
            <w:noWrap/>
            <w:vAlign w:val="bottom"/>
            <w:hideMark/>
          </w:tcPr>
          <w:p w14:paraId="3BB7E9DD" w14:textId="77777777" w:rsidR="0025493E" w:rsidRDefault="0025493E">
            <w:pPr>
              <w:rPr>
                <w:rFonts w:ascii="Calibri" w:hAnsi="Calibri" w:cs="Times New Roman"/>
                <w:szCs w:val="20"/>
              </w:rPr>
            </w:pPr>
          </w:p>
        </w:tc>
        <w:tc>
          <w:tcPr>
            <w:tcW w:w="1355" w:type="dxa"/>
            <w:noWrap/>
            <w:vAlign w:val="bottom"/>
            <w:hideMark/>
          </w:tcPr>
          <w:p w14:paraId="199393D6" w14:textId="77777777" w:rsidR="0025493E" w:rsidRDefault="0025493E">
            <w:pPr>
              <w:rPr>
                <w:rFonts w:ascii="Calibri" w:hAnsi="Calibri" w:cs="Times New Roman"/>
                <w:szCs w:val="20"/>
              </w:rPr>
            </w:pPr>
          </w:p>
        </w:tc>
      </w:tr>
      <w:tr w:rsidR="0025493E" w14:paraId="64272411" w14:textId="77777777" w:rsidTr="0025493E">
        <w:trPr>
          <w:trHeight w:val="255"/>
        </w:trPr>
        <w:tc>
          <w:tcPr>
            <w:tcW w:w="6786" w:type="dxa"/>
            <w:gridSpan w:val="5"/>
            <w:tcBorders>
              <w:top w:val="single" w:sz="4" w:space="0" w:color="auto"/>
              <w:left w:val="single" w:sz="4" w:space="0" w:color="auto"/>
              <w:bottom w:val="single" w:sz="4" w:space="0" w:color="auto"/>
              <w:right w:val="single" w:sz="4" w:space="0" w:color="000000"/>
            </w:tcBorders>
            <w:noWrap/>
            <w:vAlign w:val="bottom"/>
            <w:hideMark/>
          </w:tcPr>
          <w:p w14:paraId="5680408E" w14:textId="77777777" w:rsidR="0025493E" w:rsidRDefault="0025493E">
            <w:pPr>
              <w:rPr>
                <w:rFonts w:cs="Arial"/>
                <w:b/>
                <w:bCs/>
                <w:szCs w:val="20"/>
              </w:rPr>
            </w:pPr>
            <w:r>
              <w:rPr>
                <w:b/>
                <w:bCs/>
                <w:szCs w:val="20"/>
              </w:rPr>
              <w:t>Mão-de-obra vinculada à execução contratual (valor por empregado)</w:t>
            </w:r>
          </w:p>
        </w:tc>
        <w:tc>
          <w:tcPr>
            <w:tcW w:w="2835" w:type="dxa"/>
            <w:gridSpan w:val="2"/>
            <w:tcBorders>
              <w:top w:val="single" w:sz="4" w:space="0" w:color="auto"/>
              <w:left w:val="nil"/>
              <w:bottom w:val="single" w:sz="4" w:space="0" w:color="auto"/>
              <w:right w:val="single" w:sz="4" w:space="0" w:color="auto"/>
            </w:tcBorders>
            <w:noWrap/>
            <w:vAlign w:val="bottom"/>
            <w:hideMark/>
          </w:tcPr>
          <w:p w14:paraId="11397416" w14:textId="77777777" w:rsidR="0025493E" w:rsidRDefault="0025493E">
            <w:pPr>
              <w:jc w:val="right"/>
              <w:rPr>
                <w:b/>
                <w:bCs/>
                <w:szCs w:val="20"/>
              </w:rPr>
            </w:pPr>
            <w:r>
              <w:rPr>
                <w:b/>
                <w:bCs/>
                <w:szCs w:val="20"/>
              </w:rPr>
              <w:t>Valor (R$)</w:t>
            </w:r>
          </w:p>
        </w:tc>
      </w:tr>
      <w:tr w:rsidR="0025493E" w14:paraId="4394469E" w14:textId="77777777" w:rsidTr="0025493E">
        <w:trPr>
          <w:trHeight w:val="255"/>
        </w:trPr>
        <w:tc>
          <w:tcPr>
            <w:tcW w:w="207" w:type="dxa"/>
            <w:tcBorders>
              <w:top w:val="nil"/>
              <w:left w:val="single" w:sz="4" w:space="0" w:color="auto"/>
              <w:bottom w:val="single" w:sz="4" w:space="0" w:color="auto"/>
              <w:right w:val="single" w:sz="4" w:space="0" w:color="auto"/>
            </w:tcBorders>
            <w:noWrap/>
            <w:vAlign w:val="bottom"/>
            <w:hideMark/>
          </w:tcPr>
          <w:p w14:paraId="4C9F833B" w14:textId="77777777" w:rsidR="0025493E" w:rsidRDefault="0025493E">
            <w:pPr>
              <w:rPr>
                <w:szCs w:val="20"/>
              </w:rPr>
            </w:pPr>
            <w:r>
              <w:rPr>
                <w:szCs w:val="20"/>
              </w:rPr>
              <w:t>A</w:t>
            </w:r>
          </w:p>
        </w:tc>
        <w:tc>
          <w:tcPr>
            <w:tcW w:w="6579" w:type="dxa"/>
            <w:gridSpan w:val="4"/>
            <w:tcBorders>
              <w:top w:val="single" w:sz="4" w:space="0" w:color="auto"/>
              <w:left w:val="nil"/>
              <w:bottom w:val="single" w:sz="4" w:space="0" w:color="auto"/>
              <w:right w:val="single" w:sz="4" w:space="0" w:color="auto"/>
            </w:tcBorders>
            <w:noWrap/>
            <w:vAlign w:val="bottom"/>
            <w:hideMark/>
          </w:tcPr>
          <w:p w14:paraId="1E7A4D38" w14:textId="77777777" w:rsidR="0025493E" w:rsidRDefault="0025493E">
            <w:pPr>
              <w:rPr>
                <w:szCs w:val="20"/>
              </w:rPr>
            </w:pPr>
            <w:r>
              <w:rPr>
                <w:szCs w:val="20"/>
              </w:rPr>
              <w:t>Módulo 1 – Composição da Remuneração</w:t>
            </w:r>
          </w:p>
        </w:tc>
        <w:tc>
          <w:tcPr>
            <w:tcW w:w="2835" w:type="dxa"/>
            <w:gridSpan w:val="2"/>
            <w:tcBorders>
              <w:top w:val="single" w:sz="4" w:space="0" w:color="auto"/>
              <w:left w:val="nil"/>
              <w:bottom w:val="single" w:sz="4" w:space="0" w:color="auto"/>
              <w:right w:val="single" w:sz="4" w:space="0" w:color="auto"/>
            </w:tcBorders>
            <w:noWrap/>
            <w:vAlign w:val="bottom"/>
            <w:hideMark/>
          </w:tcPr>
          <w:p w14:paraId="54F12E91" w14:textId="77777777" w:rsidR="0025493E" w:rsidRDefault="0025493E">
            <w:pPr>
              <w:jc w:val="right"/>
              <w:rPr>
                <w:szCs w:val="20"/>
              </w:rPr>
            </w:pPr>
            <w:r>
              <w:rPr>
                <w:szCs w:val="20"/>
              </w:rPr>
              <w:t>1.476,64</w:t>
            </w:r>
          </w:p>
        </w:tc>
      </w:tr>
      <w:tr w:rsidR="0025493E" w14:paraId="10348147" w14:textId="77777777" w:rsidTr="0025493E">
        <w:trPr>
          <w:trHeight w:val="255"/>
        </w:trPr>
        <w:tc>
          <w:tcPr>
            <w:tcW w:w="207" w:type="dxa"/>
            <w:tcBorders>
              <w:top w:val="nil"/>
              <w:left w:val="single" w:sz="4" w:space="0" w:color="auto"/>
              <w:bottom w:val="single" w:sz="4" w:space="0" w:color="auto"/>
              <w:right w:val="single" w:sz="4" w:space="0" w:color="auto"/>
            </w:tcBorders>
            <w:noWrap/>
            <w:vAlign w:val="bottom"/>
            <w:hideMark/>
          </w:tcPr>
          <w:p w14:paraId="2A66025A" w14:textId="77777777" w:rsidR="0025493E" w:rsidRDefault="0025493E">
            <w:pPr>
              <w:rPr>
                <w:szCs w:val="20"/>
              </w:rPr>
            </w:pPr>
            <w:r>
              <w:rPr>
                <w:szCs w:val="20"/>
              </w:rPr>
              <w:t>B</w:t>
            </w:r>
          </w:p>
        </w:tc>
        <w:tc>
          <w:tcPr>
            <w:tcW w:w="6579" w:type="dxa"/>
            <w:gridSpan w:val="4"/>
            <w:tcBorders>
              <w:top w:val="single" w:sz="4" w:space="0" w:color="auto"/>
              <w:left w:val="nil"/>
              <w:bottom w:val="single" w:sz="4" w:space="0" w:color="auto"/>
              <w:right w:val="single" w:sz="4" w:space="0" w:color="auto"/>
            </w:tcBorders>
            <w:noWrap/>
            <w:vAlign w:val="bottom"/>
            <w:hideMark/>
          </w:tcPr>
          <w:p w14:paraId="26750034" w14:textId="77777777" w:rsidR="0025493E" w:rsidRDefault="0025493E">
            <w:pPr>
              <w:rPr>
                <w:szCs w:val="20"/>
              </w:rPr>
            </w:pPr>
            <w:r>
              <w:rPr>
                <w:szCs w:val="20"/>
              </w:rPr>
              <w:t>Módulo 2 – Benefícios Mensais e Diários</w:t>
            </w:r>
          </w:p>
        </w:tc>
        <w:tc>
          <w:tcPr>
            <w:tcW w:w="2835" w:type="dxa"/>
            <w:gridSpan w:val="2"/>
            <w:tcBorders>
              <w:top w:val="single" w:sz="4" w:space="0" w:color="auto"/>
              <w:left w:val="nil"/>
              <w:bottom w:val="single" w:sz="4" w:space="0" w:color="auto"/>
              <w:right w:val="single" w:sz="4" w:space="0" w:color="auto"/>
            </w:tcBorders>
            <w:noWrap/>
            <w:vAlign w:val="bottom"/>
            <w:hideMark/>
          </w:tcPr>
          <w:p w14:paraId="719585A2" w14:textId="77777777" w:rsidR="0025493E" w:rsidRDefault="0025493E">
            <w:pPr>
              <w:jc w:val="right"/>
              <w:rPr>
                <w:szCs w:val="20"/>
              </w:rPr>
            </w:pPr>
            <w:r>
              <w:rPr>
                <w:szCs w:val="20"/>
              </w:rPr>
              <w:t>634,74</w:t>
            </w:r>
          </w:p>
        </w:tc>
      </w:tr>
      <w:tr w:rsidR="0025493E" w14:paraId="017EA429" w14:textId="77777777" w:rsidTr="0025493E">
        <w:trPr>
          <w:trHeight w:val="255"/>
        </w:trPr>
        <w:tc>
          <w:tcPr>
            <w:tcW w:w="207" w:type="dxa"/>
            <w:tcBorders>
              <w:top w:val="nil"/>
              <w:left w:val="single" w:sz="4" w:space="0" w:color="auto"/>
              <w:bottom w:val="single" w:sz="4" w:space="0" w:color="auto"/>
              <w:right w:val="single" w:sz="4" w:space="0" w:color="auto"/>
            </w:tcBorders>
            <w:noWrap/>
            <w:vAlign w:val="bottom"/>
            <w:hideMark/>
          </w:tcPr>
          <w:p w14:paraId="49504A26" w14:textId="77777777" w:rsidR="0025493E" w:rsidRDefault="0025493E">
            <w:pPr>
              <w:rPr>
                <w:szCs w:val="20"/>
              </w:rPr>
            </w:pPr>
            <w:r>
              <w:rPr>
                <w:szCs w:val="20"/>
              </w:rPr>
              <w:t>C</w:t>
            </w:r>
          </w:p>
        </w:tc>
        <w:tc>
          <w:tcPr>
            <w:tcW w:w="6579" w:type="dxa"/>
            <w:gridSpan w:val="4"/>
            <w:tcBorders>
              <w:top w:val="single" w:sz="4" w:space="0" w:color="auto"/>
              <w:left w:val="nil"/>
              <w:bottom w:val="single" w:sz="4" w:space="0" w:color="auto"/>
              <w:right w:val="single" w:sz="4" w:space="0" w:color="auto"/>
            </w:tcBorders>
            <w:noWrap/>
            <w:vAlign w:val="bottom"/>
            <w:hideMark/>
          </w:tcPr>
          <w:p w14:paraId="283966FA" w14:textId="77777777" w:rsidR="0025493E" w:rsidRDefault="0025493E">
            <w:pPr>
              <w:rPr>
                <w:szCs w:val="20"/>
              </w:rPr>
            </w:pPr>
            <w:r>
              <w:rPr>
                <w:szCs w:val="20"/>
              </w:rPr>
              <w:t xml:space="preserve">Módulo 3 – Insumos Diversos (uniformes, materiais, </w:t>
            </w:r>
            <w:proofErr w:type="spellStart"/>
            <w:r>
              <w:rPr>
                <w:szCs w:val="20"/>
              </w:rPr>
              <w:t>equip</w:t>
            </w:r>
            <w:proofErr w:type="spellEnd"/>
            <w:r>
              <w:rPr>
                <w:szCs w:val="20"/>
              </w:rPr>
              <w:t>. e outros)</w:t>
            </w:r>
          </w:p>
        </w:tc>
        <w:tc>
          <w:tcPr>
            <w:tcW w:w="2835" w:type="dxa"/>
            <w:gridSpan w:val="2"/>
            <w:tcBorders>
              <w:top w:val="single" w:sz="4" w:space="0" w:color="auto"/>
              <w:left w:val="nil"/>
              <w:bottom w:val="single" w:sz="4" w:space="0" w:color="auto"/>
              <w:right w:val="single" w:sz="4" w:space="0" w:color="auto"/>
            </w:tcBorders>
            <w:noWrap/>
            <w:vAlign w:val="bottom"/>
            <w:hideMark/>
          </w:tcPr>
          <w:p w14:paraId="3D305020" w14:textId="77777777" w:rsidR="0025493E" w:rsidRDefault="0025493E">
            <w:pPr>
              <w:jc w:val="right"/>
              <w:rPr>
                <w:szCs w:val="20"/>
              </w:rPr>
            </w:pPr>
            <w:r>
              <w:rPr>
                <w:szCs w:val="20"/>
              </w:rPr>
              <w:t>48,30</w:t>
            </w:r>
          </w:p>
        </w:tc>
      </w:tr>
      <w:tr w:rsidR="0025493E" w14:paraId="6CC1ABB2" w14:textId="77777777" w:rsidTr="0025493E">
        <w:trPr>
          <w:trHeight w:val="255"/>
        </w:trPr>
        <w:tc>
          <w:tcPr>
            <w:tcW w:w="207" w:type="dxa"/>
            <w:tcBorders>
              <w:top w:val="nil"/>
              <w:left w:val="single" w:sz="4" w:space="0" w:color="auto"/>
              <w:bottom w:val="single" w:sz="4" w:space="0" w:color="auto"/>
              <w:right w:val="single" w:sz="4" w:space="0" w:color="auto"/>
            </w:tcBorders>
            <w:noWrap/>
            <w:vAlign w:val="bottom"/>
            <w:hideMark/>
          </w:tcPr>
          <w:p w14:paraId="726C65C6" w14:textId="77777777" w:rsidR="0025493E" w:rsidRDefault="0025493E">
            <w:pPr>
              <w:rPr>
                <w:szCs w:val="20"/>
              </w:rPr>
            </w:pPr>
            <w:r>
              <w:rPr>
                <w:szCs w:val="20"/>
              </w:rPr>
              <w:t>D</w:t>
            </w:r>
          </w:p>
        </w:tc>
        <w:tc>
          <w:tcPr>
            <w:tcW w:w="6579" w:type="dxa"/>
            <w:gridSpan w:val="4"/>
            <w:tcBorders>
              <w:top w:val="single" w:sz="4" w:space="0" w:color="auto"/>
              <w:left w:val="nil"/>
              <w:bottom w:val="single" w:sz="4" w:space="0" w:color="auto"/>
              <w:right w:val="single" w:sz="4" w:space="0" w:color="auto"/>
            </w:tcBorders>
            <w:noWrap/>
            <w:vAlign w:val="bottom"/>
            <w:hideMark/>
          </w:tcPr>
          <w:p w14:paraId="43895591" w14:textId="77777777" w:rsidR="0025493E" w:rsidRDefault="0025493E">
            <w:pPr>
              <w:rPr>
                <w:szCs w:val="20"/>
              </w:rPr>
            </w:pPr>
            <w:r>
              <w:rPr>
                <w:szCs w:val="20"/>
              </w:rPr>
              <w:t>Módulo 4 – Encargos Sociais e Trabalhistas</w:t>
            </w:r>
          </w:p>
        </w:tc>
        <w:tc>
          <w:tcPr>
            <w:tcW w:w="2835" w:type="dxa"/>
            <w:gridSpan w:val="2"/>
            <w:tcBorders>
              <w:top w:val="single" w:sz="4" w:space="0" w:color="auto"/>
              <w:left w:val="nil"/>
              <w:bottom w:val="single" w:sz="4" w:space="0" w:color="auto"/>
              <w:right w:val="single" w:sz="4" w:space="0" w:color="auto"/>
            </w:tcBorders>
            <w:noWrap/>
            <w:vAlign w:val="bottom"/>
            <w:hideMark/>
          </w:tcPr>
          <w:p w14:paraId="06A46BA1" w14:textId="77777777" w:rsidR="0025493E" w:rsidRDefault="0025493E">
            <w:pPr>
              <w:jc w:val="right"/>
              <w:rPr>
                <w:szCs w:val="20"/>
              </w:rPr>
            </w:pPr>
            <w:r>
              <w:rPr>
                <w:szCs w:val="20"/>
              </w:rPr>
              <w:t>1.061,26</w:t>
            </w:r>
          </w:p>
        </w:tc>
      </w:tr>
      <w:tr w:rsidR="0025493E" w14:paraId="472D9A73" w14:textId="77777777" w:rsidTr="0025493E">
        <w:trPr>
          <w:trHeight w:val="255"/>
        </w:trPr>
        <w:tc>
          <w:tcPr>
            <w:tcW w:w="207" w:type="dxa"/>
            <w:tcBorders>
              <w:top w:val="nil"/>
              <w:left w:val="single" w:sz="4" w:space="0" w:color="auto"/>
              <w:bottom w:val="single" w:sz="4" w:space="0" w:color="auto"/>
              <w:right w:val="single" w:sz="4" w:space="0" w:color="auto"/>
            </w:tcBorders>
            <w:noWrap/>
            <w:vAlign w:val="bottom"/>
            <w:hideMark/>
          </w:tcPr>
          <w:p w14:paraId="5CE4ABF2" w14:textId="77777777" w:rsidR="0025493E" w:rsidRDefault="0025493E">
            <w:pPr>
              <w:rPr>
                <w:szCs w:val="20"/>
              </w:rPr>
            </w:pPr>
            <w:r>
              <w:rPr>
                <w:szCs w:val="20"/>
              </w:rPr>
              <w:t> </w:t>
            </w:r>
          </w:p>
        </w:tc>
        <w:tc>
          <w:tcPr>
            <w:tcW w:w="6579" w:type="dxa"/>
            <w:gridSpan w:val="4"/>
            <w:tcBorders>
              <w:top w:val="single" w:sz="4" w:space="0" w:color="auto"/>
              <w:left w:val="nil"/>
              <w:bottom w:val="single" w:sz="4" w:space="0" w:color="auto"/>
              <w:right w:val="single" w:sz="4" w:space="0" w:color="auto"/>
            </w:tcBorders>
            <w:noWrap/>
            <w:vAlign w:val="bottom"/>
            <w:hideMark/>
          </w:tcPr>
          <w:p w14:paraId="4BA54C7D" w14:textId="77777777" w:rsidR="0025493E" w:rsidRDefault="0025493E">
            <w:pPr>
              <w:rPr>
                <w:szCs w:val="20"/>
              </w:rPr>
            </w:pPr>
            <w:r>
              <w:rPr>
                <w:szCs w:val="20"/>
              </w:rPr>
              <w:t>Subtotal (A + B +C+ D)</w:t>
            </w:r>
          </w:p>
        </w:tc>
        <w:tc>
          <w:tcPr>
            <w:tcW w:w="2835" w:type="dxa"/>
            <w:gridSpan w:val="2"/>
            <w:tcBorders>
              <w:top w:val="single" w:sz="4" w:space="0" w:color="auto"/>
              <w:left w:val="nil"/>
              <w:bottom w:val="single" w:sz="4" w:space="0" w:color="auto"/>
              <w:right w:val="single" w:sz="4" w:space="0" w:color="auto"/>
            </w:tcBorders>
            <w:noWrap/>
            <w:vAlign w:val="bottom"/>
            <w:hideMark/>
          </w:tcPr>
          <w:p w14:paraId="1F742EA1" w14:textId="77777777" w:rsidR="0025493E" w:rsidRDefault="0025493E">
            <w:pPr>
              <w:jc w:val="right"/>
              <w:rPr>
                <w:szCs w:val="20"/>
              </w:rPr>
            </w:pPr>
            <w:r>
              <w:rPr>
                <w:szCs w:val="20"/>
              </w:rPr>
              <w:t>3.220,94</w:t>
            </w:r>
          </w:p>
        </w:tc>
      </w:tr>
      <w:tr w:rsidR="0025493E" w14:paraId="239D6788" w14:textId="77777777" w:rsidTr="0025493E">
        <w:trPr>
          <w:trHeight w:val="255"/>
        </w:trPr>
        <w:tc>
          <w:tcPr>
            <w:tcW w:w="207" w:type="dxa"/>
            <w:tcBorders>
              <w:top w:val="nil"/>
              <w:left w:val="single" w:sz="4" w:space="0" w:color="auto"/>
              <w:bottom w:val="single" w:sz="4" w:space="0" w:color="auto"/>
              <w:right w:val="single" w:sz="4" w:space="0" w:color="auto"/>
            </w:tcBorders>
            <w:noWrap/>
            <w:vAlign w:val="bottom"/>
            <w:hideMark/>
          </w:tcPr>
          <w:p w14:paraId="3B8AFDF4" w14:textId="77777777" w:rsidR="0025493E" w:rsidRDefault="0025493E">
            <w:pPr>
              <w:rPr>
                <w:szCs w:val="20"/>
              </w:rPr>
            </w:pPr>
            <w:r>
              <w:rPr>
                <w:szCs w:val="20"/>
              </w:rPr>
              <w:t>E</w:t>
            </w:r>
          </w:p>
        </w:tc>
        <w:tc>
          <w:tcPr>
            <w:tcW w:w="6579" w:type="dxa"/>
            <w:gridSpan w:val="4"/>
            <w:tcBorders>
              <w:top w:val="single" w:sz="4" w:space="0" w:color="auto"/>
              <w:left w:val="nil"/>
              <w:bottom w:val="single" w:sz="4" w:space="0" w:color="auto"/>
              <w:right w:val="single" w:sz="4" w:space="0" w:color="auto"/>
            </w:tcBorders>
            <w:noWrap/>
            <w:vAlign w:val="bottom"/>
            <w:hideMark/>
          </w:tcPr>
          <w:p w14:paraId="5E3D3AC0" w14:textId="77777777" w:rsidR="0025493E" w:rsidRDefault="0025493E">
            <w:pPr>
              <w:rPr>
                <w:szCs w:val="20"/>
              </w:rPr>
            </w:pPr>
            <w:r>
              <w:rPr>
                <w:szCs w:val="20"/>
              </w:rPr>
              <w:t>Módulo 5 – Custos indiretos, tributos e lucro</w:t>
            </w:r>
          </w:p>
        </w:tc>
        <w:tc>
          <w:tcPr>
            <w:tcW w:w="2835" w:type="dxa"/>
            <w:gridSpan w:val="2"/>
            <w:tcBorders>
              <w:top w:val="single" w:sz="4" w:space="0" w:color="auto"/>
              <w:left w:val="nil"/>
              <w:bottom w:val="single" w:sz="4" w:space="0" w:color="auto"/>
              <w:right w:val="single" w:sz="4" w:space="0" w:color="auto"/>
            </w:tcBorders>
            <w:noWrap/>
            <w:vAlign w:val="bottom"/>
            <w:hideMark/>
          </w:tcPr>
          <w:p w14:paraId="6E03D208" w14:textId="77777777" w:rsidR="0025493E" w:rsidRDefault="0025493E">
            <w:pPr>
              <w:jc w:val="right"/>
              <w:rPr>
                <w:szCs w:val="20"/>
              </w:rPr>
            </w:pPr>
            <w:r>
              <w:rPr>
                <w:szCs w:val="20"/>
              </w:rPr>
              <w:t>1.737,08</w:t>
            </w:r>
          </w:p>
        </w:tc>
      </w:tr>
      <w:tr w:rsidR="0025493E" w14:paraId="387EBCA4" w14:textId="77777777" w:rsidTr="0025493E">
        <w:trPr>
          <w:trHeight w:val="255"/>
        </w:trPr>
        <w:tc>
          <w:tcPr>
            <w:tcW w:w="6786" w:type="dxa"/>
            <w:gridSpan w:val="5"/>
            <w:tcBorders>
              <w:top w:val="single" w:sz="4" w:space="0" w:color="auto"/>
              <w:left w:val="single" w:sz="4" w:space="0" w:color="auto"/>
              <w:bottom w:val="single" w:sz="4" w:space="0" w:color="auto"/>
              <w:right w:val="single" w:sz="4" w:space="0" w:color="auto"/>
            </w:tcBorders>
            <w:noWrap/>
            <w:vAlign w:val="bottom"/>
            <w:hideMark/>
          </w:tcPr>
          <w:p w14:paraId="6899922A" w14:textId="77777777" w:rsidR="0025493E" w:rsidRDefault="0025493E">
            <w:pPr>
              <w:rPr>
                <w:b/>
                <w:bCs/>
                <w:szCs w:val="20"/>
              </w:rPr>
            </w:pPr>
            <w:r>
              <w:rPr>
                <w:b/>
                <w:bCs/>
                <w:szCs w:val="20"/>
              </w:rPr>
              <w:t>Valor total por empregado</w:t>
            </w:r>
          </w:p>
        </w:tc>
        <w:tc>
          <w:tcPr>
            <w:tcW w:w="2835" w:type="dxa"/>
            <w:gridSpan w:val="2"/>
            <w:tcBorders>
              <w:top w:val="single" w:sz="4" w:space="0" w:color="auto"/>
              <w:left w:val="nil"/>
              <w:bottom w:val="single" w:sz="4" w:space="0" w:color="auto"/>
              <w:right w:val="single" w:sz="4" w:space="0" w:color="auto"/>
            </w:tcBorders>
            <w:noWrap/>
            <w:vAlign w:val="bottom"/>
            <w:hideMark/>
          </w:tcPr>
          <w:p w14:paraId="66893337" w14:textId="77777777" w:rsidR="0025493E" w:rsidRDefault="0025493E">
            <w:pPr>
              <w:jc w:val="right"/>
              <w:rPr>
                <w:b/>
                <w:bCs/>
                <w:szCs w:val="20"/>
              </w:rPr>
            </w:pPr>
            <w:r>
              <w:rPr>
                <w:b/>
                <w:bCs/>
                <w:szCs w:val="20"/>
              </w:rPr>
              <w:t>4.958,03</w:t>
            </w:r>
          </w:p>
        </w:tc>
      </w:tr>
      <w:tr w:rsidR="0025493E" w14:paraId="07C9C6D5" w14:textId="77777777" w:rsidTr="0025493E">
        <w:trPr>
          <w:trHeight w:val="255"/>
        </w:trPr>
        <w:tc>
          <w:tcPr>
            <w:tcW w:w="207" w:type="dxa"/>
            <w:noWrap/>
            <w:vAlign w:val="bottom"/>
            <w:hideMark/>
          </w:tcPr>
          <w:p w14:paraId="7117BC7D" w14:textId="77777777" w:rsidR="0025493E" w:rsidRDefault="0025493E">
            <w:pPr>
              <w:rPr>
                <w:b/>
                <w:bCs/>
                <w:szCs w:val="20"/>
              </w:rPr>
            </w:pPr>
          </w:p>
        </w:tc>
        <w:tc>
          <w:tcPr>
            <w:tcW w:w="1704" w:type="dxa"/>
            <w:noWrap/>
            <w:vAlign w:val="bottom"/>
            <w:hideMark/>
          </w:tcPr>
          <w:p w14:paraId="36A6EA3E" w14:textId="77777777" w:rsidR="0025493E" w:rsidRDefault="0025493E">
            <w:pPr>
              <w:rPr>
                <w:rFonts w:ascii="Calibri" w:hAnsi="Calibri" w:cs="Times New Roman"/>
                <w:szCs w:val="20"/>
              </w:rPr>
            </w:pPr>
          </w:p>
        </w:tc>
        <w:tc>
          <w:tcPr>
            <w:tcW w:w="1717" w:type="dxa"/>
            <w:noWrap/>
            <w:vAlign w:val="bottom"/>
            <w:hideMark/>
          </w:tcPr>
          <w:p w14:paraId="3C75167A" w14:textId="77777777" w:rsidR="0025493E" w:rsidRDefault="0025493E">
            <w:pPr>
              <w:rPr>
                <w:rFonts w:ascii="Calibri" w:hAnsi="Calibri" w:cs="Times New Roman"/>
                <w:szCs w:val="20"/>
              </w:rPr>
            </w:pPr>
          </w:p>
        </w:tc>
        <w:tc>
          <w:tcPr>
            <w:tcW w:w="1441" w:type="dxa"/>
            <w:noWrap/>
            <w:vAlign w:val="bottom"/>
            <w:hideMark/>
          </w:tcPr>
          <w:p w14:paraId="72EC2ADF" w14:textId="77777777" w:rsidR="0025493E" w:rsidRDefault="0025493E">
            <w:pPr>
              <w:rPr>
                <w:rFonts w:ascii="Calibri" w:hAnsi="Calibri" w:cs="Times New Roman"/>
                <w:szCs w:val="20"/>
              </w:rPr>
            </w:pPr>
          </w:p>
        </w:tc>
        <w:tc>
          <w:tcPr>
            <w:tcW w:w="1717" w:type="dxa"/>
            <w:noWrap/>
            <w:vAlign w:val="bottom"/>
            <w:hideMark/>
          </w:tcPr>
          <w:p w14:paraId="6935A412" w14:textId="77777777" w:rsidR="0025493E" w:rsidRDefault="0025493E">
            <w:pPr>
              <w:rPr>
                <w:rFonts w:ascii="Calibri" w:hAnsi="Calibri" w:cs="Times New Roman"/>
                <w:szCs w:val="20"/>
              </w:rPr>
            </w:pPr>
          </w:p>
        </w:tc>
        <w:tc>
          <w:tcPr>
            <w:tcW w:w="1480" w:type="dxa"/>
            <w:noWrap/>
            <w:vAlign w:val="bottom"/>
            <w:hideMark/>
          </w:tcPr>
          <w:p w14:paraId="49E43881" w14:textId="77777777" w:rsidR="0025493E" w:rsidRDefault="0025493E">
            <w:pPr>
              <w:rPr>
                <w:rFonts w:ascii="Calibri" w:hAnsi="Calibri" w:cs="Times New Roman"/>
                <w:szCs w:val="20"/>
              </w:rPr>
            </w:pPr>
          </w:p>
        </w:tc>
        <w:tc>
          <w:tcPr>
            <w:tcW w:w="1355" w:type="dxa"/>
            <w:noWrap/>
            <w:vAlign w:val="bottom"/>
            <w:hideMark/>
          </w:tcPr>
          <w:p w14:paraId="53589144" w14:textId="77777777" w:rsidR="0025493E" w:rsidRDefault="0025493E">
            <w:pPr>
              <w:rPr>
                <w:rFonts w:ascii="Calibri" w:hAnsi="Calibri" w:cs="Times New Roman"/>
                <w:szCs w:val="20"/>
              </w:rPr>
            </w:pPr>
          </w:p>
        </w:tc>
      </w:tr>
      <w:tr w:rsidR="0025493E" w14:paraId="6788A9B4" w14:textId="77777777" w:rsidTr="0025493E">
        <w:trPr>
          <w:trHeight w:val="255"/>
        </w:trPr>
        <w:tc>
          <w:tcPr>
            <w:tcW w:w="9621" w:type="dxa"/>
            <w:gridSpan w:val="7"/>
            <w:noWrap/>
            <w:vAlign w:val="bottom"/>
            <w:hideMark/>
          </w:tcPr>
          <w:p w14:paraId="62DD86C9" w14:textId="77777777" w:rsidR="0025493E" w:rsidRDefault="0025493E">
            <w:pPr>
              <w:rPr>
                <w:rFonts w:cs="Arial"/>
                <w:b/>
                <w:bCs/>
                <w:szCs w:val="20"/>
              </w:rPr>
            </w:pPr>
            <w:r>
              <w:rPr>
                <w:b/>
                <w:bCs/>
                <w:szCs w:val="20"/>
              </w:rPr>
              <w:t>Anexo III - C - Quadro-resumo - VALOR MENSAL DOS SERVIÇOS</w:t>
            </w:r>
          </w:p>
        </w:tc>
      </w:tr>
      <w:tr w:rsidR="0025493E" w14:paraId="5A6F0C8B" w14:textId="77777777" w:rsidTr="0025493E">
        <w:trPr>
          <w:trHeight w:val="255"/>
        </w:trPr>
        <w:tc>
          <w:tcPr>
            <w:tcW w:w="207" w:type="dxa"/>
            <w:noWrap/>
            <w:vAlign w:val="bottom"/>
            <w:hideMark/>
          </w:tcPr>
          <w:p w14:paraId="00E352AF" w14:textId="77777777" w:rsidR="0025493E" w:rsidRDefault="0025493E">
            <w:pPr>
              <w:rPr>
                <w:b/>
                <w:bCs/>
                <w:szCs w:val="20"/>
              </w:rPr>
            </w:pPr>
          </w:p>
        </w:tc>
        <w:tc>
          <w:tcPr>
            <w:tcW w:w="1704" w:type="dxa"/>
            <w:noWrap/>
            <w:vAlign w:val="bottom"/>
            <w:hideMark/>
          </w:tcPr>
          <w:p w14:paraId="2BE7B374" w14:textId="77777777" w:rsidR="0025493E" w:rsidRDefault="0025493E">
            <w:pPr>
              <w:rPr>
                <w:rFonts w:ascii="Calibri" w:hAnsi="Calibri" w:cs="Times New Roman"/>
                <w:szCs w:val="20"/>
              </w:rPr>
            </w:pPr>
          </w:p>
        </w:tc>
        <w:tc>
          <w:tcPr>
            <w:tcW w:w="1717" w:type="dxa"/>
            <w:noWrap/>
            <w:vAlign w:val="bottom"/>
            <w:hideMark/>
          </w:tcPr>
          <w:p w14:paraId="72DC459A" w14:textId="77777777" w:rsidR="0025493E" w:rsidRDefault="0025493E">
            <w:pPr>
              <w:rPr>
                <w:rFonts w:ascii="Calibri" w:hAnsi="Calibri" w:cs="Times New Roman"/>
                <w:szCs w:val="20"/>
              </w:rPr>
            </w:pPr>
          </w:p>
        </w:tc>
        <w:tc>
          <w:tcPr>
            <w:tcW w:w="1441" w:type="dxa"/>
            <w:noWrap/>
            <w:vAlign w:val="bottom"/>
            <w:hideMark/>
          </w:tcPr>
          <w:p w14:paraId="07670FD6" w14:textId="77777777" w:rsidR="0025493E" w:rsidRDefault="0025493E">
            <w:pPr>
              <w:rPr>
                <w:rFonts w:ascii="Calibri" w:hAnsi="Calibri" w:cs="Times New Roman"/>
                <w:szCs w:val="20"/>
              </w:rPr>
            </w:pPr>
          </w:p>
        </w:tc>
        <w:tc>
          <w:tcPr>
            <w:tcW w:w="1717" w:type="dxa"/>
            <w:noWrap/>
            <w:vAlign w:val="bottom"/>
            <w:hideMark/>
          </w:tcPr>
          <w:p w14:paraId="17D72963" w14:textId="77777777" w:rsidR="0025493E" w:rsidRDefault="0025493E">
            <w:pPr>
              <w:rPr>
                <w:rFonts w:ascii="Calibri" w:hAnsi="Calibri" w:cs="Times New Roman"/>
                <w:szCs w:val="20"/>
              </w:rPr>
            </w:pPr>
          </w:p>
        </w:tc>
        <w:tc>
          <w:tcPr>
            <w:tcW w:w="1480" w:type="dxa"/>
            <w:noWrap/>
            <w:vAlign w:val="bottom"/>
            <w:hideMark/>
          </w:tcPr>
          <w:p w14:paraId="345B67A0" w14:textId="77777777" w:rsidR="0025493E" w:rsidRDefault="0025493E">
            <w:pPr>
              <w:rPr>
                <w:rFonts w:ascii="Calibri" w:hAnsi="Calibri" w:cs="Times New Roman"/>
                <w:szCs w:val="20"/>
              </w:rPr>
            </w:pPr>
          </w:p>
        </w:tc>
        <w:tc>
          <w:tcPr>
            <w:tcW w:w="1355" w:type="dxa"/>
            <w:noWrap/>
            <w:vAlign w:val="bottom"/>
            <w:hideMark/>
          </w:tcPr>
          <w:p w14:paraId="31A3227E" w14:textId="77777777" w:rsidR="0025493E" w:rsidRDefault="0025493E">
            <w:pPr>
              <w:rPr>
                <w:rFonts w:ascii="Calibri" w:hAnsi="Calibri" w:cs="Times New Roman"/>
                <w:szCs w:val="20"/>
              </w:rPr>
            </w:pPr>
          </w:p>
        </w:tc>
      </w:tr>
      <w:tr w:rsidR="0025493E" w14:paraId="0AD3C729" w14:textId="77777777" w:rsidTr="0025493E">
        <w:trPr>
          <w:trHeight w:val="255"/>
        </w:trPr>
        <w:tc>
          <w:tcPr>
            <w:tcW w:w="1911" w:type="dxa"/>
            <w:gridSpan w:val="2"/>
            <w:tcBorders>
              <w:top w:val="single" w:sz="4" w:space="0" w:color="auto"/>
              <w:left w:val="single" w:sz="4" w:space="0" w:color="auto"/>
              <w:bottom w:val="nil"/>
              <w:right w:val="single" w:sz="4" w:space="0" w:color="000000"/>
            </w:tcBorders>
            <w:noWrap/>
            <w:vAlign w:val="bottom"/>
            <w:hideMark/>
          </w:tcPr>
          <w:p w14:paraId="7141295A" w14:textId="77777777" w:rsidR="0025493E" w:rsidRDefault="0025493E">
            <w:pPr>
              <w:jc w:val="center"/>
              <w:rPr>
                <w:rFonts w:cs="Arial"/>
                <w:b/>
                <w:bCs/>
                <w:szCs w:val="20"/>
              </w:rPr>
            </w:pPr>
            <w:r>
              <w:rPr>
                <w:b/>
                <w:bCs/>
                <w:szCs w:val="20"/>
              </w:rPr>
              <w:t>Tipo de</w:t>
            </w:r>
          </w:p>
        </w:tc>
        <w:tc>
          <w:tcPr>
            <w:tcW w:w="1717" w:type="dxa"/>
            <w:tcBorders>
              <w:top w:val="single" w:sz="4" w:space="0" w:color="auto"/>
              <w:left w:val="nil"/>
              <w:bottom w:val="nil"/>
              <w:right w:val="single" w:sz="4" w:space="0" w:color="auto"/>
            </w:tcBorders>
            <w:noWrap/>
            <w:vAlign w:val="bottom"/>
            <w:hideMark/>
          </w:tcPr>
          <w:p w14:paraId="6BDC615F" w14:textId="77777777" w:rsidR="0025493E" w:rsidRDefault="0025493E">
            <w:pPr>
              <w:jc w:val="center"/>
              <w:rPr>
                <w:b/>
                <w:bCs/>
                <w:szCs w:val="20"/>
              </w:rPr>
            </w:pPr>
            <w:r>
              <w:rPr>
                <w:b/>
                <w:bCs/>
                <w:szCs w:val="20"/>
              </w:rPr>
              <w:t xml:space="preserve">Valor proposto </w:t>
            </w:r>
          </w:p>
        </w:tc>
        <w:tc>
          <w:tcPr>
            <w:tcW w:w="1441" w:type="dxa"/>
            <w:tcBorders>
              <w:top w:val="single" w:sz="4" w:space="0" w:color="auto"/>
              <w:left w:val="nil"/>
              <w:bottom w:val="nil"/>
              <w:right w:val="single" w:sz="4" w:space="0" w:color="auto"/>
            </w:tcBorders>
            <w:noWrap/>
            <w:vAlign w:val="bottom"/>
            <w:hideMark/>
          </w:tcPr>
          <w:p w14:paraId="00906723" w14:textId="77777777" w:rsidR="0025493E" w:rsidRDefault="0025493E">
            <w:pPr>
              <w:jc w:val="center"/>
              <w:rPr>
                <w:b/>
                <w:bCs/>
                <w:szCs w:val="20"/>
              </w:rPr>
            </w:pPr>
            <w:proofErr w:type="spellStart"/>
            <w:r>
              <w:rPr>
                <w:b/>
                <w:bCs/>
                <w:szCs w:val="20"/>
              </w:rPr>
              <w:t>Qtde</w:t>
            </w:r>
            <w:proofErr w:type="spellEnd"/>
            <w:r>
              <w:rPr>
                <w:b/>
                <w:bCs/>
                <w:szCs w:val="20"/>
              </w:rPr>
              <w:t xml:space="preserve"> de  </w:t>
            </w:r>
          </w:p>
        </w:tc>
        <w:tc>
          <w:tcPr>
            <w:tcW w:w="1717" w:type="dxa"/>
            <w:tcBorders>
              <w:top w:val="single" w:sz="4" w:space="0" w:color="auto"/>
              <w:left w:val="nil"/>
              <w:bottom w:val="nil"/>
              <w:right w:val="single" w:sz="4" w:space="0" w:color="auto"/>
            </w:tcBorders>
            <w:noWrap/>
            <w:vAlign w:val="bottom"/>
            <w:hideMark/>
          </w:tcPr>
          <w:p w14:paraId="3ED1534D" w14:textId="77777777" w:rsidR="0025493E" w:rsidRDefault="0025493E">
            <w:pPr>
              <w:jc w:val="center"/>
              <w:rPr>
                <w:b/>
                <w:bCs/>
                <w:szCs w:val="20"/>
              </w:rPr>
            </w:pPr>
            <w:r>
              <w:rPr>
                <w:b/>
                <w:bCs/>
                <w:szCs w:val="20"/>
              </w:rPr>
              <w:t>Valor proposto</w:t>
            </w:r>
          </w:p>
        </w:tc>
        <w:tc>
          <w:tcPr>
            <w:tcW w:w="1480" w:type="dxa"/>
            <w:tcBorders>
              <w:top w:val="single" w:sz="4" w:space="0" w:color="auto"/>
              <w:left w:val="nil"/>
              <w:bottom w:val="nil"/>
              <w:right w:val="single" w:sz="4" w:space="0" w:color="auto"/>
            </w:tcBorders>
            <w:noWrap/>
            <w:vAlign w:val="bottom"/>
            <w:hideMark/>
          </w:tcPr>
          <w:p w14:paraId="7F75838B" w14:textId="77777777" w:rsidR="0025493E" w:rsidRDefault="0025493E">
            <w:pPr>
              <w:jc w:val="center"/>
              <w:rPr>
                <w:b/>
                <w:bCs/>
                <w:szCs w:val="20"/>
              </w:rPr>
            </w:pPr>
            <w:proofErr w:type="spellStart"/>
            <w:r>
              <w:rPr>
                <w:b/>
                <w:bCs/>
                <w:szCs w:val="20"/>
              </w:rPr>
              <w:t>Qtde</w:t>
            </w:r>
            <w:proofErr w:type="spellEnd"/>
            <w:r>
              <w:rPr>
                <w:b/>
                <w:bCs/>
                <w:szCs w:val="20"/>
              </w:rPr>
              <w:t xml:space="preserve"> total de </w:t>
            </w:r>
          </w:p>
        </w:tc>
        <w:tc>
          <w:tcPr>
            <w:tcW w:w="1355" w:type="dxa"/>
            <w:tcBorders>
              <w:top w:val="single" w:sz="4" w:space="0" w:color="auto"/>
              <w:left w:val="nil"/>
              <w:bottom w:val="nil"/>
              <w:right w:val="single" w:sz="4" w:space="0" w:color="auto"/>
            </w:tcBorders>
            <w:noWrap/>
            <w:vAlign w:val="bottom"/>
            <w:hideMark/>
          </w:tcPr>
          <w:p w14:paraId="5A44573E" w14:textId="77777777" w:rsidR="0025493E" w:rsidRDefault="0025493E">
            <w:pPr>
              <w:jc w:val="center"/>
              <w:rPr>
                <w:b/>
                <w:bCs/>
                <w:szCs w:val="20"/>
              </w:rPr>
            </w:pPr>
            <w:r>
              <w:rPr>
                <w:b/>
                <w:bCs/>
                <w:szCs w:val="20"/>
              </w:rPr>
              <w:t>Valor total</w:t>
            </w:r>
          </w:p>
        </w:tc>
      </w:tr>
      <w:tr w:rsidR="0025493E" w14:paraId="2DDBAA68" w14:textId="77777777" w:rsidTr="0025493E">
        <w:trPr>
          <w:trHeight w:val="255"/>
        </w:trPr>
        <w:tc>
          <w:tcPr>
            <w:tcW w:w="1911" w:type="dxa"/>
            <w:gridSpan w:val="2"/>
            <w:tcBorders>
              <w:top w:val="nil"/>
              <w:left w:val="single" w:sz="4" w:space="0" w:color="auto"/>
              <w:bottom w:val="nil"/>
              <w:right w:val="single" w:sz="4" w:space="0" w:color="000000"/>
            </w:tcBorders>
            <w:noWrap/>
            <w:vAlign w:val="bottom"/>
            <w:hideMark/>
          </w:tcPr>
          <w:p w14:paraId="798C1701" w14:textId="77777777" w:rsidR="0025493E" w:rsidRDefault="0025493E">
            <w:pPr>
              <w:jc w:val="center"/>
              <w:rPr>
                <w:b/>
                <w:bCs/>
                <w:szCs w:val="20"/>
              </w:rPr>
            </w:pPr>
            <w:r>
              <w:rPr>
                <w:b/>
                <w:bCs/>
                <w:szCs w:val="20"/>
              </w:rPr>
              <w:t>Serviço</w:t>
            </w:r>
          </w:p>
        </w:tc>
        <w:tc>
          <w:tcPr>
            <w:tcW w:w="1717" w:type="dxa"/>
            <w:tcBorders>
              <w:top w:val="nil"/>
              <w:left w:val="nil"/>
              <w:bottom w:val="nil"/>
              <w:right w:val="single" w:sz="4" w:space="0" w:color="auto"/>
            </w:tcBorders>
            <w:noWrap/>
            <w:vAlign w:val="bottom"/>
            <w:hideMark/>
          </w:tcPr>
          <w:p w14:paraId="0E5B7A87" w14:textId="77777777" w:rsidR="0025493E" w:rsidRDefault="0025493E">
            <w:pPr>
              <w:jc w:val="center"/>
              <w:rPr>
                <w:b/>
                <w:bCs/>
                <w:szCs w:val="20"/>
              </w:rPr>
            </w:pPr>
            <w:r>
              <w:rPr>
                <w:b/>
                <w:bCs/>
                <w:szCs w:val="20"/>
              </w:rPr>
              <w:t xml:space="preserve">por </w:t>
            </w:r>
          </w:p>
        </w:tc>
        <w:tc>
          <w:tcPr>
            <w:tcW w:w="1441" w:type="dxa"/>
            <w:tcBorders>
              <w:top w:val="nil"/>
              <w:left w:val="nil"/>
              <w:bottom w:val="nil"/>
              <w:right w:val="single" w:sz="4" w:space="0" w:color="auto"/>
            </w:tcBorders>
            <w:noWrap/>
            <w:vAlign w:val="bottom"/>
            <w:hideMark/>
          </w:tcPr>
          <w:p w14:paraId="66783594" w14:textId="77777777" w:rsidR="0025493E" w:rsidRDefault="0025493E">
            <w:pPr>
              <w:jc w:val="center"/>
              <w:rPr>
                <w:b/>
                <w:bCs/>
                <w:szCs w:val="20"/>
              </w:rPr>
            </w:pPr>
            <w:r>
              <w:rPr>
                <w:b/>
                <w:bCs/>
                <w:szCs w:val="20"/>
              </w:rPr>
              <w:t>empregados</w:t>
            </w:r>
          </w:p>
        </w:tc>
        <w:tc>
          <w:tcPr>
            <w:tcW w:w="1717" w:type="dxa"/>
            <w:tcBorders>
              <w:top w:val="nil"/>
              <w:left w:val="nil"/>
              <w:bottom w:val="nil"/>
              <w:right w:val="single" w:sz="4" w:space="0" w:color="auto"/>
            </w:tcBorders>
            <w:noWrap/>
            <w:vAlign w:val="bottom"/>
            <w:hideMark/>
          </w:tcPr>
          <w:p w14:paraId="2CAC52DF" w14:textId="77777777" w:rsidR="0025493E" w:rsidRDefault="0025493E">
            <w:pPr>
              <w:jc w:val="center"/>
              <w:rPr>
                <w:b/>
                <w:bCs/>
                <w:szCs w:val="20"/>
              </w:rPr>
            </w:pPr>
            <w:r>
              <w:rPr>
                <w:b/>
                <w:bCs/>
                <w:szCs w:val="20"/>
              </w:rPr>
              <w:t>por posto</w:t>
            </w:r>
          </w:p>
        </w:tc>
        <w:tc>
          <w:tcPr>
            <w:tcW w:w="1480" w:type="dxa"/>
            <w:tcBorders>
              <w:top w:val="nil"/>
              <w:left w:val="nil"/>
              <w:bottom w:val="nil"/>
              <w:right w:val="single" w:sz="4" w:space="0" w:color="auto"/>
            </w:tcBorders>
            <w:noWrap/>
            <w:vAlign w:val="bottom"/>
            <w:hideMark/>
          </w:tcPr>
          <w:p w14:paraId="69F40243" w14:textId="77777777" w:rsidR="0025493E" w:rsidRDefault="0025493E">
            <w:pPr>
              <w:jc w:val="center"/>
              <w:rPr>
                <w:b/>
                <w:bCs/>
                <w:szCs w:val="20"/>
              </w:rPr>
            </w:pPr>
            <w:r>
              <w:rPr>
                <w:b/>
                <w:bCs/>
                <w:szCs w:val="20"/>
              </w:rPr>
              <w:t>empregados</w:t>
            </w:r>
          </w:p>
        </w:tc>
        <w:tc>
          <w:tcPr>
            <w:tcW w:w="1355" w:type="dxa"/>
            <w:tcBorders>
              <w:top w:val="nil"/>
              <w:left w:val="nil"/>
              <w:bottom w:val="nil"/>
              <w:right w:val="single" w:sz="4" w:space="0" w:color="auto"/>
            </w:tcBorders>
            <w:noWrap/>
            <w:vAlign w:val="bottom"/>
            <w:hideMark/>
          </w:tcPr>
          <w:p w14:paraId="5107A898" w14:textId="77777777" w:rsidR="0025493E" w:rsidRDefault="0025493E">
            <w:pPr>
              <w:jc w:val="center"/>
              <w:rPr>
                <w:b/>
                <w:bCs/>
                <w:szCs w:val="20"/>
              </w:rPr>
            </w:pPr>
            <w:r>
              <w:rPr>
                <w:b/>
                <w:bCs/>
                <w:szCs w:val="20"/>
              </w:rPr>
              <w:t>do serviço</w:t>
            </w:r>
          </w:p>
        </w:tc>
      </w:tr>
      <w:tr w:rsidR="0025493E" w14:paraId="1BBAD554" w14:textId="77777777" w:rsidTr="0025493E">
        <w:trPr>
          <w:trHeight w:val="255"/>
        </w:trPr>
        <w:tc>
          <w:tcPr>
            <w:tcW w:w="1911" w:type="dxa"/>
            <w:gridSpan w:val="2"/>
            <w:tcBorders>
              <w:top w:val="nil"/>
              <w:left w:val="single" w:sz="4" w:space="0" w:color="auto"/>
              <w:bottom w:val="single" w:sz="4" w:space="0" w:color="auto"/>
              <w:right w:val="single" w:sz="4" w:space="0" w:color="000000"/>
            </w:tcBorders>
            <w:noWrap/>
            <w:vAlign w:val="bottom"/>
            <w:hideMark/>
          </w:tcPr>
          <w:p w14:paraId="5F2533CB" w14:textId="77777777" w:rsidR="0025493E" w:rsidRDefault="0025493E">
            <w:pPr>
              <w:jc w:val="center"/>
              <w:rPr>
                <w:b/>
                <w:bCs/>
                <w:szCs w:val="20"/>
              </w:rPr>
            </w:pPr>
            <w:r>
              <w:rPr>
                <w:b/>
                <w:bCs/>
                <w:szCs w:val="20"/>
              </w:rPr>
              <w:t>(A)</w:t>
            </w:r>
          </w:p>
        </w:tc>
        <w:tc>
          <w:tcPr>
            <w:tcW w:w="1717" w:type="dxa"/>
            <w:tcBorders>
              <w:top w:val="nil"/>
              <w:left w:val="nil"/>
              <w:bottom w:val="single" w:sz="4" w:space="0" w:color="auto"/>
              <w:right w:val="single" w:sz="4" w:space="0" w:color="auto"/>
            </w:tcBorders>
            <w:noWrap/>
            <w:vAlign w:val="bottom"/>
            <w:hideMark/>
          </w:tcPr>
          <w:p w14:paraId="3140CEAF" w14:textId="77777777" w:rsidR="0025493E" w:rsidRDefault="0025493E">
            <w:pPr>
              <w:jc w:val="center"/>
              <w:rPr>
                <w:b/>
                <w:bCs/>
                <w:szCs w:val="20"/>
              </w:rPr>
            </w:pPr>
            <w:r>
              <w:rPr>
                <w:b/>
                <w:bCs/>
                <w:szCs w:val="20"/>
              </w:rPr>
              <w:t>empregado (B)</w:t>
            </w:r>
          </w:p>
        </w:tc>
        <w:tc>
          <w:tcPr>
            <w:tcW w:w="1441" w:type="dxa"/>
            <w:tcBorders>
              <w:top w:val="nil"/>
              <w:left w:val="nil"/>
              <w:bottom w:val="single" w:sz="4" w:space="0" w:color="auto"/>
              <w:right w:val="single" w:sz="4" w:space="0" w:color="auto"/>
            </w:tcBorders>
            <w:noWrap/>
            <w:vAlign w:val="bottom"/>
            <w:hideMark/>
          </w:tcPr>
          <w:p w14:paraId="1E45E48C" w14:textId="77777777" w:rsidR="0025493E" w:rsidRDefault="0025493E">
            <w:pPr>
              <w:jc w:val="center"/>
              <w:rPr>
                <w:b/>
                <w:bCs/>
                <w:szCs w:val="20"/>
              </w:rPr>
            </w:pPr>
            <w:r>
              <w:rPr>
                <w:b/>
                <w:bCs/>
                <w:szCs w:val="20"/>
              </w:rPr>
              <w:t> </w:t>
            </w:r>
          </w:p>
        </w:tc>
        <w:tc>
          <w:tcPr>
            <w:tcW w:w="1717" w:type="dxa"/>
            <w:tcBorders>
              <w:top w:val="nil"/>
              <w:left w:val="nil"/>
              <w:bottom w:val="single" w:sz="4" w:space="0" w:color="auto"/>
              <w:right w:val="single" w:sz="4" w:space="0" w:color="auto"/>
            </w:tcBorders>
            <w:noWrap/>
            <w:vAlign w:val="bottom"/>
            <w:hideMark/>
          </w:tcPr>
          <w:p w14:paraId="7A5D8195" w14:textId="77777777" w:rsidR="0025493E" w:rsidRDefault="0025493E">
            <w:pPr>
              <w:jc w:val="center"/>
              <w:rPr>
                <w:b/>
                <w:bCs/>
                <w:szCs w:val="20"/>
              </w:rPr>
            </w:pPr>
            <w:r>
              <w:rPr>
                <w:b/>
                <w:bCs/>
                <w:szCs w:val="20"/>
              </w:rPr>
              <w:t>(D) = (B x C)</w:t>
            </w:r>
          </w:p>
        </w:tc>
        <w:tc>
          <w:tcPr>
            <w:tcW w:w="1480" w:type="dxa"/>
            <w:tcBorders>
              <w:top w:val="nil"/>
              <w:left w:val="nil"/>
              <w:bottom w:val="single" w:sz="4" w:space="0" w:color="auto"/>
              <w:right w:val="single" w:sz="4" w:space="0" w:color="auto"/>
            </w:tcBorders>
            <w:noWrap/>
            <w:vAlign w:val="bottom"/>
            <w:hideMark/>
          </w:tcPr>
          <w:p w14:paraId="70413034" w14:textId="77777777" w:rsidR="0025493E" w:rsidRDefault="0025493E">
            <w:pPr>
              <w:jc w:val="center"/>
              <w:rPr>
                <w:b/>
                <w:bCs/>
                <w:szCs w:val="20"/>
              </w:rPr>
            </w:pPr>
            <w:r>
              <w:rPr>
                <w:b/>
                <w:bCs/>
                <w:szCs w:val="20"/>
              </w:rPr>
              <w:t>(E)</w:t>
            </w:r>
          </w:p>
        </w:tc>
        <w:tc>
          <w:tcPr>
            <w:tcW w:w="1355" w:type="dxa"/>
            <w:tcBorders>
              <w:top w:val="nil"/>
              <w:left w:val="nil"/>
              <w:bottom w:val="single" w:sz="4" w:space="0" w:color="auto"/>
              <w:right w:val="single" w:sz="4" w:space="0" w:color="auto"/>
            </w:tcBorders>
            <w:noWrap/>
            <w:vAlign w:val="bottom"/>
            <w:hideMark/>
          </w:tcPr>
          <w:p w14:paraId="0FE33D7E" w14:textId="77777777" w:rsidR="0025493E" w:rsidRDefault="0025493E">
            <w:pPr>
              <w:jc w:val="center"/>
              <w:rPr>
                <w:b/>
                <w:bCs/>
                <w:szCs w:val="20"/>
              </w:rPr>
            </w:pPr>
            <w:r>
              <w:rPr>
                <w:b/>
                <w:bCs/>
                <w:szCs w:val="20"/>
              </w:rPr>
              <w:t>(F) = (D x E)</w:t>
            </w:r>
          </w:p>
        </w:tc>
      </w:tr>
      <w:tr w:rsidR="0025493E" w14:paraId="2306E468" w14:textId="77777777" w:rsidTr="0025493E">
        <w:trPr>
          <w:trHeight w:val="255"/>
        </w:trPr>
        <w:tc>
          <w:tcPr>
            <w:tcW w:w="207" w:type="dxa"/>
            <w:tcBorders>
              <w:top w:val="nil"/>
              <w:left w:val="single" w:sz="4" w:space="0" w:color="auto"/>
              <w:bottom w:val="single" w:sz="4" w:space="0" w:color="auto"/>
              <w:right w:val="single" w:sz="4" w:space="0" w:color="auto"/>
            </w:tcBorders>
            <w:noWrap/>
            <w:vAlign w:val="bottom"/>
            <w:hideMark/>
          </w:tcPr>
          <w:p w14:paraId="6996C716" w14:textId="77777777" w:rsidR="0025493E" w:rsidRDefault="0025493E">
            <w:pPr>
              <w:rPr>
                <w:szCs w:val="20"/>
              </w:rPr>
            </w:pPr>
            <w:r>
              <w:rPr>
                <w:szCs w:val="20"/>
              </w:rPr>
              <w:t>I</w:t>
            </w:r>
          </w:p>
        </w:tc>
        <w:tc>
          <w:tcPr>
            <w:tcW w:w="1704" w:type="dxa"/>
            <w:tcBorders>
              <w:top w:val="nil"/>
              <w:left w:val="nil"/>
              <w:bottom w:val="single" w:sz="4" w:space="0" w:color="auto"/>
              <w:right w:val="single" w:sz="4" w:space="0" w:color="auto"/>
            </w:tcBorders>
            <w:noWrap/>
            <w:vAlign w:val="bottom"/>
            <w:hideMark/>
          </w:tcPr>
          <w:p w14:paraId="58609372" w14:textId="77777777" w:rsidR="0025493E" w:rsidRDefault="0025493E">
            <w:pPr>
              <w:jc w:val="center"/>
              <w:rPr>
                <w:szCs w:val="20"/>
              </w:rPr>
            </w:pPr>
            <w:r>
              <w:rPr>
                <w:szCs w:val="20"/>
              </w:rPr>
              <w:t>Serviços Gerais</w:t>
            </w:r>
          </w:p>
        </w:tc>
        <w:tc>
          <w:tcPr>
            <w:tcW w:w="1717" w:type="dxa"/>
            <w:tcBorders>
              <w:top w:val="nil"/>
              <w:left w:val="nil"/>
              <w:bottom w:val="single" w:sz="4" w:space="0" w:color="auto"/>
              <w:right w:val="single" w:sz="4" w:space="0" w:color="auto"/>
            </w:tcBorders>
            <w:noWrap/>
            <w:vAlign w:val="bottom"/>
            <w:hideMark/>
          </w:tcPr>
          <w:p w14:paraId="0C05714E" w14:textId="77777777" w:rsidR="0025493E" w:rsidRDefault="0025493E">
            <w:pPr>
              <w:jc w:val="right"/>
              <w:rPr>
                <w:szCs w:val="20"/>
              </w:rPr>
            </w:pPr>
            <w:r>
              <w:rPr>
                <w:szCs w:val="20"/>
              </w:rPr>
              <w:t>R$ 4.958,03</w:t>
            </w:r>
          </w:p>
        </w:tc>
        <w:tc>
          <w:tcPr>
            <w:tcW w:w="1441" w:type="dxa"/>
            <w:tcBorders>
              <w:top w:val="nil"/>
              <w:left w:val="nil"/>
              <w:bottom w:val="single" w:sz="4" w:space="0" w:color="auto"/>
              <w:right w:val="single" w:sz="4" w:space="0" w:color="auto"/>
            </w:tcBorders>
            <w:noWrap/>
            <w:vAlign w:val="bottom"/>
            <w:hideMark/>
          </w:tcPr>
          <w:p w14:paraId="47D87E99" w14:textId="77777777" w:rsidR="0025493E" w:rsidRDefault="0025493E">
            <w:pPr>
              <w:jc w:val="center"/>
              <w:rPr>
                <w:szCs w:val="20"/>
              </w:rPr>
            </w:pPr>
            <w:r>
              <w:rPr>
                <w:szCs w:val="20"/>
              </w:rPr>
              <w:t>1</w:t>
            </w:r>
          </w:p>
        </w:tc>
        <w:tc>
          <w:tcPr>
            <w:tcW w:w="1717" w:type="dxa"/>
            <w:tcBorders>
              <w:top w:val="nil"/>
              <w:left w:val="nil"/>
              <w:bottom w:val="single" w:sz="4" w:space="0" w:color="auto"/>
              <w:right w:val="single" w:sz="4" w:space="0" w:color="auto"/>
            </w:tcBorders>
            <w:noWrap/>
            <w:vAlign w:val="bottom"/>
            <w:hideMark/>
          </w:tcPr>
          <w:p w14:paraId="577D9570" w14:textId="77777777" w:rsidR="0025493E" w:rsidRDefault="0025493E">
            <w:pPr>
              <w:jc w:val="right"/>
              <w:rPr>
                <w:szCs w:val="20"/>
              </w:rPr>
            </w:pPr>
            <w:r>
              <w:rPr>
                <w:szCs w:val="20"/>
              </w:rPr>
              <w:t>R$ 4.958,03</w:t>
            </w:r>
          </w:p>
        </w:tc>
        <w:tc>
          <w:tcPr>
            <w:tcW w:w="1480" w:type="dxa"/>
            <w:tcBorders>
              <w:top w:val="nil"/>
              <w:left w:val="nil"/>
              <w:bottom w:val="single" w:sz="4" w:space="0" w:color="auto"/>
              <w:right w:val="single" w:sz="4" w:space="0" w:color="auto"/>
            </w:tcBorders>
            <w:noWrap/>
            <w:vAlign w:val="bottom"/>
            <w:hideMark/>
          </w:tcPr>
          <w:p w14:paraId="07DACC12" w14:textId="77777777" w:rsidR="0025493E" w:rsidRDefault="0025493E">
            <w:pPr>
              <w:jc w:val="center"/>
              <w:rPr>
                <w:szCs w:val="20"/>
              </w:rPr>
            </w:pPr>
            <w:r>
              <w:rPr>
                <w:szCs w:val="20"/>
              </w:rPr>
              <w:t>1</w:t>
            </w:r>
          </w:p>
        </w:tc>
        <w:tc>
          <w:tcPr>
            <w:tcW w:w="1355" w:type="dxa"/>
            <w:tcBorders>
              <w:top w:val="nil"/>
              <w:left w:val="nil"/>
              <w:bottom w:val="single" w:sz="4" w:space="0" w:color="auto"/>
              <w:right w:val="single" w:sz="4" w:space="0" w:color="auto"/>
            </w:tcBorders>
            <w:noWrap/>
            <w:vAlign w:val="bottom"/>
            <w:hideMark/>
          </w:tcPr>
          <w:p w14:paraId="6FD394F8" w14:textId="77777777" w:rsidR="0025493E" w:rsidRDefault="0025493E">
            <w:pPr>
              <w:jc w:val="right"/>
              <w:rPr>
                <w:szCs w:val="20"/>
              </w:rPr>
            </w:pPr>
            <w:r>
              <w:rPr>
                <w:szCs w:val="20"/>
              </w:rPr>
              <w:t>R$ 4.958,03</w:t>
            </w:r>
          </w:p>
        </w:tc>
      </w:tr>
      <w:tr w:rsidR="0025493E" w14:paraId="230C5236" w14:textId="77777777" w:rsidTr="0025493E">
        <w:trPr>
          <w:trHeight w:val="255"/>
        </w:trPr>
        <w:tc>
          <w:tcPr>
            <w:tcW w:w="8266" w:type="dxa"/>
            <w:gridSpan w:val="6"/>
            <w:tcBorders>
              <w:top w:val="single" w:sz="4" w:space="0" w:color="auto"/>
              <w:left w:val="single" w:sz="4" w:space="0" w:color="auto"/>
              <w:bottom w:val="single" w:sz="4" w:space="0" w:color="auto"/>
              <w:right w:val="single" w:sz="4" w:space="0" w:color="auto"/>
            </w:tcBorders>
            <w:noWrap/>
            <w:vAlign w:val="bottom"/>
            <w:hideMark/>
          </w:tcPr>
          <w:p w14:paraId="5A753C6D" w14:textId="77777777" w:rsidR="0025493E" w:rsidRDefault="0025493E">
            <w:pPr>
              <w:rPr>
                <w:b/>
                <w:bCs/>
                <w:szCs w:val="20"/>
              </w:rPr>
            </w:pPr>
            <w:r>
              <w:rPr>
                <w:b/>
                <w:bCs/>
                <w:szCs w:val="20"/>
              </w:rPr>
              <w:t>Valor Mensal dos serviços</w:t>
            </w:r>
          </w:p>
        </w:tc>
        <w:tc>
          <w:tcPr>
            <w:tcW w:w="1355" w:type="dxa"/>
            <w:tcBorders>
              <w:top w:val="nil"/>
              <w:left w:val="nil"/>
              <w:bottom w:val="single" w:sz="4" w:space="0" w:color="auto"/>
              <w:right w:val="single" w:sz="4" w:space="0" w:color="auto"/>
            </w:tcBorders>
            <w:noWrap/>
            <w:vAlign w:val="bottom"/>
            <w:hideMark/>
          </w:tcPr>
          <w:p w14:paraId="5E9C08D9" w14:textId="77777777" w:rsidR="0025493E" w:rsidRDefault="0025493E">
            <w:pPr>
              <w:jc w:val="right"/>
              <w:rPr>
                <w:b/>
                <w:bCs/>
                <w:szCs w:val="20"/>
              </w:rPr>
            </w:pPr>
            <w:r>
              <w:rPr>
                <w:b/>
                <w:bCs/>
                <w:szCs w:val="20"/>
              </w:rPr>
              <w:t>R$ 4.958,03</w:t>
            </w:r>
          </w:p>
        </w:tc>
      </w:tr>
      <w:tr w:rsidR="0025493E" w14:paraId="62129376" w14:textId="77777777" w:rsidTr="0025493E">
        <w:trPr>
          <w:trHeight w:val="255"/>
        </w:trPr>
        <w:tc>
          <w:tcPr>
            <w:tcW w:w="207" w:type="dxa"/>
            <w:noWrap/>
            <w:vAlign w:val="bottom"/>
            <w:hideMark/>
          </w:tcPr>
          <w:p w14:paraId="2ABAB23E" w14:textId="77777777" w:rsidR="0025493E" w:rsidRDefault="0025493E">
            <w:pPr>
              <w:rPr>
                <w:b/>
                <w:bCs/>
                <w:szCs w:val="20"/>
              </w:rPr>
            </w:pPr>
          </w:p>
        </w:tc>
        <w:tc>
          <w:tcPr>
            <w:tcW w:w="1704" w:type="dxa"/>
            <w:noWrap/>
            <w:vAlign w:val="bottom"/>
            <w:hideMark/>
          </w:tcPr>
          <w:p w14:paraId="5754B915" w14:textId="77777777" w:rsidR="0025493E" w:rsidRDefault="0025493E">
            <w:pPr>
              <w:rPr>
                <w:rFonts w:ascii="Calibri" w:hAnsi="Calibri" w:cs="Times New Roman"/>
                <w:szCs w:val="20"/>
              </w:rPr>
            </w:pPr>
          </w:p>
        </w:tc>
        <w:tc>
          <w:tcPr>
            <w:tcW w:w="1717" w:type="dxa"/>
            <w:noWrap/>
            <w:vAlign w:val="bottom"/>
            <w:hideMark/>
          </w:tcPr>
          <w:p w14:paraId="684D3C2F" w14:textId="77777777" w:rsidR="0025493E" w:rsidRDefault="0025493E">
            <w:pPr>
              <w:rPr>
                <w:rFonts w:ascii="Calibri" w:hAnsi="Calibri" w:cs="Times New Roman"/>
                <w:szCs w:val="20"/>
              </w:rPr>
            </w:pPr>
          </w:p>
        </w:tc>
        <w:tc>
          <w:tcPr>
            <w:tcW w:w="1441" w:type="dxa"/>
            <w:noWrap/>
            <w:vAlign w:val="bottom"/>
            <w:hideMark/>
          </w:tcPr>
          <w:p w14:paraId="760AC3F1" w14:textId="77777777" w:rsidR="0025493E" w:rsidRDefault="0025493E">
            <w:pPr>
              <w:rPr>
                <w:rFonts w:ascii="Calibri" w:hAnsi="Calibri" w:cs="Times New Roman"/>
                <w:szCs w:val="20"/>
              </w:rPr>
            </w:pPr>
          </w:p>
        </w:tc>
        <w:tc>
          <w:tcPr>
            <w:tcW w:w="1717" w:type="dxa"/>
            <w:noWrap/>
            <w:vAlign w:val="bottom"/>
            <w:hideMark/>
          </w:tcPr>
          <w:p w14:paraId="160BF1D5" w14:textId="77777777" w:rsidR="0025493E" w:rsidRDefault="0025493E">
            <w:pPr>
              <w:rPr>
                <w:rFonts w:ascii="Calibri" w:hAnsi="Calibri" w:cs="Times New Roman"/>
                <w:szCs w:val="20"/>
              </w:rPr>
            </w:pPr>
          </w:p>
        </w:tc>
        <w:tc>
          <w:tcPr>
            <w:tcW w:w="1480" w:type="dxa"/>
            <w:noWrap/>
            <w:vAlign w:val="bottom"/>
            <w:hideMark/>
          </w:tcPr>
          <w:p w14:paraId="634946D4" w14:textId="77777777" w:rsidR="0025493E" w:rsidRDefault="0025493E">
            <w:pPr>
              <w:rPr>
                <w:rFonts w:ascii="Calibri" w:hAnsi="Calibri" w:cs="Times New Roman"/>
                <w:szCs w:val="20"/>
              </w:rPr>
            </w:pPr>
          </w:p>
        </w:tc>
        <w:tc>
          <w:tcPr>
            <w:tcW w:w="1355" w:type="dxa"/>
            <w:noWrap/>
            <w:vAlign w:val="bottom"/>
            <w:hideMark/>
          </w:tcPr>
          <w:p w14:paraId="0D2F13AD" w14:textId="77777777" w:rsidR="0025493E" w:rsidRDefault="0025493E">
            <w:pPr>
              <w:rPr>
                <w:rFonts w:ascii="Calibri" w:hAnsi="Calibri" w:cs="Times New Roman"/>
                <w:szCs w:val="20"/>
              </w:rPr>
            </w:pPr>
          </w:p>
        </w:tc>
      </w:tr>
      <w:tr w:rsidR="0025493E" w14:paraId="62C51654" w14:textId="77777777" w:rsidTr="0025493E">
        <w:trPr>
          <w:trHeight w:val="255"/>
        </w:trPr>
        <w:tc>
          <w:tcPr>
            <w:tcW w:w="9621" w:type="dxa"/>
            <w:gridSpan w:val="7"/>
            <w:noWrap/>
            <w:vAlign w:val="bottom"/>
            <w:hideMark/>
          </w:tcPr>
          <w:p w14:paraId="7DAFF7DF" w14:textId="77777777" w:rsidR="0025493E" w:rsidRDefault="0025493E">
            <w:pPr>
              <w:rPr>
                <w:rFonts w:cs="Arial"/>
                <w:b/>
                <w:bCs/>
                <w:szCs w:val="20"/>
              </w:rPr>
            </w:pPr>
            <w:r>
              <w:rPr>
                <w:b/>
                <w:bCs/>
                <w:szCs w:val="20"/>
              </w:rPr>
              <w:t>Anexo III - D - Quadro - demonstrativo - VALOR GLOBAL DA PROPOSTA</w:t>
            </w:r>
          </w:p>
        </w:tc>
      </w:tr>
      <w:tr w:rsidR="0025493E" w14:paraId="748694CB" w14:textId="77777777" w:rsidTr="0025493E">
        <w:trPr>
          <w:trHeight w:val="255"/>
        </w:trPr>
        <w:tc>
          <w:tcPr>
            <w:tcW w:w="207" w:type="dxa"/>
            <w:noWrap/>
            <w:vAlign w:val="bottom"/>
            <w:hideMark/>
          </w:tcPr>
          <w:p w14:paraId="3DF67925" w14:textId="77777777" w:rsidR="0025493E" w:rsidRDefault="0025493E">
            <w:pPr>
              <w:rPr>
                <w:b/>
                <w:bCs/>
                <w:szCs w:val="20"/>
              </w:rPr>
            </w:pPr>
          </w:p>
        </w:tc>
        <w:tc>
          <w:tcPr>
            <w:tcW w:w="1704" w:type="dxa"/>
            <w:noWrap/>
            <w:vAlign w:val="bottom"/>
            <w:hideMark/>
          </w:tcPr>
          <w:p w14:paraId="3392581C" w14:textId="77777777" w:rsidR="0025493E" w:rsidRDefault="0025493E">
            <w:pPr>
              <w:rPr>
                <w:rFonts w:ascii="Calibri" w:hAnsi="Calibri" w:cs="Times New Roman"/>
                <w:szCs w:val="20"/>
              </w:rPr>
            </w:pPr>
          </w:p>
        </w:tc>
        <w:tc>
          <w:tcPr>
            <w:tcW w:w="1717" w:type="dxa"/>
            <w:noWrap/>
            <w:vAlign w:val="bottom"/>
            <w:hideMark/>
          </w:tcPr>
          <w:p w14:paraId="104AF195" w14:textId="77777777" w:rsidR="0025493E" w:rsidRDefault="0025493E">
            <w:pPr>
              <w:rPr>
                <w:rFonts w:ascii="Calibri" w:hAnsi="Calibri" w:cs="Times New Roman"/>
                <w:szCs w:val="20"/>
              </w:rPr>
            </w:pPr>
          </w:p>
        </w:tc>
        <w:tc>
          <w:tcPr>
            <w:tcW w:w="1441" w:type="dxa"/>
            <w:noWrap/>
            <w:vAlign w:val="bottom"/>
            <w:hideMark/>
          </w:tcPr>
          <w:p w14:paraId="26229894" w14:textId="77777777" w:rsidR="0025493E" w:rsidRDefault="0025493E">
            <w:pPr>
              <w:rPr>
                <w:rFonts w:ascii="Calibri" w:hAnsi="Calibri" w:cs="Times New Roman"/>
                <w:szCs w:val="20"/>
              </w:rPr>
            </w:pPr>
          </w:p>
        </w:tc>
        <w:tc>
          <w:tcPr>
            <w:tcW w:w="1717" w:type="dxa"/>
            <w:noWrap/>
            <w:vAlign w:val="bottom"/>
            <w:hideMark/>
          </w:tcPr>
          <w:p w14:paraId="18442921" w14:textId="77777777" w:rsidR="0025493E" w:rsidRDefault="0025493E">
            <w:pPr>
              <w:rPr>
                <w:rFonts w:ascii="Calibri" w:hAnsi="Calibri" w:cs="Times New Roman"/>
                <w:szCs w:val="20"/>
              </w:rPr>
            </w:pPr>
          </w:p>
        </w:tc>
        <w:tc>
          <w:tcPr>
            <w:tcW w:w="1480" w:type="dxa"/>
            <w:noWrap/>
            <w:vAlign w:val="bottom"/>
            <w:hideMark/>
          </w:tcPr>
          <w:p w14:paraId="09EA95C8" w14:textId="77777777" w:rsidR="0025493E" w:rsidRDefault="0025493E">
            <w:pPr>
              <w:rPr>
                <w:rFonts w:ascii="Calibri" w:hAnsi="Calibri" w:cs="Times New Roman"/>
                <w:szCs w:val="20"/>
              </w:rPr>
            </w:pPr>
          </w:p>
        </w:tc>
        <w:tc>
          <w:tcPr>
            <w:tcW w:w="1355" w:type="dxa"/>
            <w:noWrap/>
            <w:vAlign w:val="bottom"/>
            <w:hideMark/>
          </w:tcPr>
          <w:p w14:paraId="0780D561" w14:textId="77777777" w:rsidR="0025493E" w:rsidRDefault="0025493E">
            <w:pPr>
              <w:rPr>
                <w:rFonts w:ascii="Calibri" w:hAnsi="Calibri" w:cs="Times New Roman"/>
                <w:szCs w:val="20"/>
              </w:rPr>
            </w:pPr>
          </w:p>
        </w:tc>
      </w:tr>
      <w:tr w:rsidR="0025493E" w14:paraId="31C443A5" w14:textId="77777777" w:rsidTr="0025493E">
        <w:trPr>
          <w:trHeight w:val="255"/>
        </w:trPr>
        <w:tc>
          <w:tcPr>
            <w:tcW w:w="9621" w:type="dxa"/>
            <w:gridSpan w:val="7"/>
            <w:tcBorders>
              <w:top w:val="single" w:sz="4" w:space="0" w:color="auto"/>
              <w:left w:val="single" w:sz="4" w:space="0" w:color="auto"/>
              <w:bottom w:val="single" w:sz="4" w:space="0" w:color="auto"/>
              <w:right w:val="single" w:sz="4" w:space="0" w:color="000000"/>
            </w:tcBorders>
            <w:noWrap/>
            <w:vAlign w:val="bottom"/>
            <w:hideMark/>
          </w:tcPr>
          <w:p w14:paraId="6A07368A" w14:textId="77777777" w:rsidR="0025493E" w:rsidRDefault="0025493E">
            <w:pPr>
              <w:rPr>
                <w:rFonts w:cs="Arial"/>
                <w:b/>
                <w:bCs/>
                <w:szCs w:val="20"/>
              </w:rPr>
            </w:pPr>
            <w:r>
              <w:rPr>
                <w:b/>
                <w:bCs/>
                <w:szCs w:val="20"/>
              </w:rPr>
              <w:t>Valor Global da Proposta</w:t>
            </w:r>
          </w:p>
        </w:tc>
      </w:tr>
      <w:tr w:rsidR="0025493E" w14:paraId="012BA41C" w14:textId="77777777" w:rsidTr="0025493E">
        <w:trPr>
          <w:trHeight w:val="255"/>
        </w:trPr>
        <w:tc>
          <w:tcPr>
            <w:tcW w:w="207" w:type="dxa"/>
            <w:tcBorders>
              <w:top w:val="nil"/>
              <w:left w:val="single" w:sz="4" w:space="0" w:color="auto"/>
              <w:bottom w:val="single" w:sz="4" w:space="0" w:color="auto"/>
              <w:right w:val="single" w:sz="4" w:space="0" w:color="auto"/>
            </w:tcBorders>
            <w:noWrap/>
            <w:vAlign w:val="bottom"/>
            <w:hideMark/>
          </w:tcPr>
          <w:p w14:paraId="5163DFEA" w14:textId="77777777" w:rsidR="0025493E" w:rsidRDefault="0025493E">
            <w:pPr>
              <w:rPr>
                <w:szCs w:val="20"/>
              </w:rPr>
            </w:pPr>
            <w:r>
              <w:rPr>
                <w:szCs w:val="20"/>
              </w:rPr>
              <w:t> </w:t>
            </w:r>
          </w:p>
        </w:tc>
        <w:tc>
          <w:tcPr>
            <w:tcW w:w="6579" w:type="dxa"/>
            <w:gridSpan w:val="4"/>
            <w:tcBorders>
              <w:top w:val="single" w:sz="4" w:space="0" w:color="auto"/>
              <w:left w:val="nil"/>
              <w:bottom w:val="single" w:sz="4" w:space="0" w:color="auto"/>
              <w:right w:val="single" w:sz="4" w:space="0" w:color="auto"/>
            </w:tcBorders>
            <w:noWrap/>
            <w:vAlign w:val="bottom"/>
            <w:hideMark/>
          </w:tcPr>
          <w:p w14:paraId="7F91FF14" w14:textId="77777777" w:rsidR="0025493E" w:rsidRDefault="0025493E">
            <w:pPr>
              <w:rPr>
                <w:b/>
                <w:bCs/>
                <w:szCs w:val="20"/>
              </w:rPr>
            </w:pPr>
            <w:r>
              <w:rPr>
                <w:b/>
                <w:bCs/>
                <w:szCs w:val="20"/>
              </w:rPr>
              <w:t>Descrição</w:t>
            </w:r>
          </w:p>
        </w:tc>
        <w:tc>
          <w:tcPr>
            <w:tcW w:w="2835" w:type="dxa"/>
            <w:gridSpan w:val="2"/>
            <w:tcBorders>
              <w:top w:val="single" w:sz="4" w:space="0" w:color="auto"/>
              <w:left w:val="nil"/>
              <w:bottom w:val="single" w:sz="4" w:space="0" w:color="auto"/>
              <w:right w:val="single" w:sz="4" w:space="0" w:color="auto"/>
            </w:tcBorders>
            <w:noWrap/>
            <w:vAlign w:val="bottom"/>
            <w:hideMark/>
          </w:tcPr>
          <w:p w14:paraId="1EF391C3" w14:textId="77777777" w:rsidR="0025493E" w:rsidRDefault="0025493E">
            <w:pPr>
              <w:jc w:val="right"/>
              <w:rPr>
                <w:b/>
                <w:bCs/>
                <w:szCs w:val="20"/>
              </w:rPr>
            </w:pPr>
            <w:r>
              <w:rPr>
                <w:b/>
                <w:bCs/>
                <w:szCs w:val="20"/>
              </w:rPr>
              <w:t>Valor (R$)</w:t>
            </w:r>
          </w:p>
        </w:tc>
      </w:tr>
      <w:tr w:rsidR="0025493E" w14:paraId="466E5B38" w14:textId="77777777" w:rsidTr="0025493E">
        <w:trPr>
          <w:trHeight w:val="255"/>
        </w:trPr>
        <w:tc>
          <w:tcPr>
            <w:tcW w:w="207" w:type="dxa"/>
            <w:tcBorders>
              <w:top w:val="nil"/>
              <w:left w:val="single" w:sz="4" w:space="0" w:color="auto"/>
              <w:bottom w:val="single" w:sz="4" w:space="0" w:color="auto"/>
              <w:right w:val="single" w:sz="4" w:space="0" w:color="auto"/>
            </w:tcBorders>
            <w:noWrap/>
            <w:vAlign w:val="bottom"/>
            <w:hideMark/>
          </w:tcPr>
          <w:p w14:paraId="0243777B" w14:textId="77777777" w:rsidR="0025493E" w:rsidRDefault="0025493E">
            <w:pPr>
              <w:rPr>
                <w:szCs w:val="20"/>
              </w:rPr>
            </w:pPr>
            <w:r>
              <w:rPr>
                <w:szCs w:val="20"/>
              </w:rPr>
              <w:t>A</w:t>
            </w:r>
          </w:p>
        </w:tc>
        <w:tc>
          <w:tcPr>
            <w:tcW w:w="6579" w:type="dxa"/>
            <w:gridSpan w:val="4"/>
            <w:tcBorders>
              <w:top w:val="single" w:sz="4" w:space="0" w:color="auto"/>
              <w:left w:val="nil"/>
              <w:bottom w:val="single" w:sz="4" w:space="0" w:color="auto"/>
              <w:right w:val="single" w:sz="4" w:space="0" w:color="auto"/>
            </w:tcBorders>
            <w:noWrap/>
            <w:vAlign w:val="bottom"/>
            <w:hideMark/>
          </w:tcPr>
          <w:p w14:paraId="714B4ABA" w14:textId="77777777" w:rsidR="0025493E" w:rsidRDefault="0025493E">
            <w:pPr>
              <w:rPr>
                <w:szCs w:val="20"/>
              </w:rPr>
            </w:pPr>
            <w:r>
              <w:rPr>
                <w:szCs w:val="20"/>
              </w:rPr>
              <w:t>Valor proposto por unidade de medida</w:t>
            </w:r>
          </w:p>
        </w:tc>
        <w:tc>
          <w:tcPr>
            <w:tcW w:w="2835" w:type="dxa"/>
            <w:gridSpan w:val="2"/>
            <w:tcBorders>
              <w:top w:val="single" w:sz="4" w:space="0" w:color="auto"/>
              <w:left w:val="nil"/>
              <w:bottom w:val="single" w:sz="4" w:space="0" w:color="auto"/>
              <w:right w:val="single" w:sz="4" w:space="0" w:color="auto"/>
            </w:tcBorders>
            <w:noWrap/>
            <w:vAlign w:val="bottom"/>
            <w:hideMark/>
          </w:tcPr>
          <w:p w14:paraId="707EAAE1" w14:textId="77777777" w:rsidR="0025493E" w:rsidRDefault="0025493E">
            <w:pPr>
              <w:jc w:val="right"/>
              <w:rPr>
                <w:szCs w:val="20"/>
              </w:rPr>
            </w:pPr>
            <w:r>
              <w:rPr>
                <w:szCs w:val="20"/>
              </w:rPr>
              <w:t>R$ 4.958,03</w:t>
            </w:r>
          </w:p>
        </w:tc>
      </w:tr>
      <w:tr w:rsidR="0025493E" w14:paraId="47E9365E" w14:textId="77777777" w:rsidTr="0025493E">
        <w:trPr>
          <w:trHeight w:val="255"/>
        </w:trPr>
        <w:tc>
          <w:tcPr>
            <w:tcW w:w="207" w:type="dxa"/>
            <w:tcBorders>
              <w:top w:val="nil"/>
              <w:left w:val="single" w:sz="4" w:space="0" w:color="auto"/>
              <w:bottom w:val="single" w:sz="4" w:space="0" w:color="auto"/>
              <w:right w:val="single" w:sz="4" w:space="0" w:color="auto"/>
            </w:tcBorders>
            <w:noWrap/>
            <w:vAlign w:val="bottom"/>
            <w:hideMark/>
          </w:tcPr>
          <w:p w14:paraId="12AE5953" w14:textId="77777777" w:rsidR="0025493E" w:rsidRDefault="0025493E">
            <w:pPr>
              <w:rPr>
                <w:szCs w:val="20"/>
              </w:rPr>
            </w:pPr>
            <w:r>
              <w:rPr>
                <w:szCs w:val="20"/>
              </w:rPr>
              <w:t>B</w:t>
            </w:r>
          </w:p>
        </w:tc>
        <w:tc>
          <w:tcPr>
            <w:tcW w:w="6579" w:type="dxa"/>
            <w:gridSpan w:val="4"/>
            <w:tcBorders>
              <w:top w:val="single" w:sz="4" w:space="0" w:color="auto"/>
              <w:left w:val="nil"/>
              <w:bottom w:val="single" w:sz="4" w:space="0" w:color="auto"/>
              <w:right w:val="single" w:sz="4" w:space="0" w:color="auto"/>
            </w:tcBorders>
            <w:noWrap/>
            <w:vAlign w:val="bottom"/>
            <w:hideMark/>
          </w:tcPr>
          <w:p w14:paraId="45A580CC" w14:textId="77777777" w:rsidR="0025493E" w:rsidRDefault="0025493E">
            <w:pPr>
              <w:rPr>
                <w:szCs w:val="20"/>
              </w:rPr>
            </w:pPr>
            <w:r>
              <w:rPr>
                <w:szCs w:val="20"/>
              </w:rPr>
              <w:t>Valor mensal do serviço</w:t>
            </w:r>
          </w:p>
        </w:tc>
        <w:tc>
          <w:tcPr>
            <w:tcW w:w="2835" w:type="dxa"/>
            <w:gridSpan w:val="2"/>
            <w:tcBorders>
              <w:top w:val="single" w:sz="4" w:space="0" w:color="auto"/>
              <w:left w:val="nil"/>
              <w:bottom w:val="single" w:sz="4" w:space="0" w:color="auto"/>
              <w:right w:val="single" w:sz="4" w:space="0" w:color="auto"/>
            </w:tcBorders>
            <w:noWrap/>
            <w:vAlign w:val="bottom"/>
            <w:hideMark/>
          </w:tcPr>
          <w:p w14:paraId="794ADC0F" w14:textId="77777777" w:rsidR="0025493E" w:rsidRDefault="0025493E">
            <w:pPr>
              <w:jc w:val="right"/>
              <w:rPr>
                <w:szCs w:val="20"/>
              </w:rPr>
            </w:pPr>
            <w:r>
              <w:rPr>
                <w:szCs w:val="20"/>
              </w:rPr>
              <w:t>R$ 4.958,03</w:t>
            </w:r>
          </w:p>
        </w:tc>
      </w:tr>
      <w:tr w:rsidR="0025493E" w14:paraId="51121135" w14:textId="77777777" w:rsidTr="0025493E">
        <w:trPr>
          <w:trHeight w:val="255"/>
        </w:trPr>
        <w:tc>
          <w:tcPr>
            <w:tcW w:w="207" w:type="dxa"/>
            <w:tcBorders>
              <w:top w:val="nil"/>
              <w:left w:val="single" w:sz="4" w:space="0" w:color="auto"/>
              <w:bottom w:val="single" w:sz="4" w:space="0" w:color="auto"/>
              <w:right w:val="single" w:sz="4" w:space="0" w:color="auto"/>
            </w:tcBorders>
            <w:noWrap/>
            <w:vAlign w:val="bottom"/>
            <w:hideMark/>
          </w:tcPr>
          <w:p w14:paraId="58D784FF" w14:textId="77777777" w:rsidR="0025493E" w:rsidRDefault="0025493E">
            <w:pPr>
              <w:rPr>
                <w:b/>
                <w:bCs/>
                <w:szCs w:val="20"/>
              </w:rPr>
            </w:pPr>
            <w:r>
              <w:rPr>
                <w:b/>
                <w:bCs/>
                <w:szCs w:val="20"/>
              </w:rPr>
              <w:t>C</w:t>
            </w:r>
          </w:p>
        </w:tc>
        <w:tc>
          <w:tcPr>
            <w:tcW w:w="6579" w:type="dxa"/>
            <w:gridSpan w:val="4"/>
            <w:tcBorders>
              <w:top w:val="single" w:sz="4" w:space="0" w:color="auto"/>
              <w:left w:val="nil"/>
              <w:bottom w:val="single" w:sz="4" w:space="0" w:color="auto"/>
              <w:right w:val="single" w:sz="4" w:space="0" w:color="auto"/>
            </w:tcBorders>
            <w:noWrap/>
            <w:vAlign w:val="bottom"/>
            <w:hideMark/>
          </w:tcPr>
          <w:p w14:paraId="5F160419" w14:textId="77777777" w:rsidR="0025493E" w:rsidRDefault="0025493E">
            <w:pPr>
              <w:rPr>
                <w:b/>
                <w:bCs/>
                <w:szCs w:val="20"/>
              </w:rPr>
            </w:pPr>
            <w:r>
              <w:rPr>
                <w:b/>
                <w:bCs/>
                <w:szCs w:val="20"/>
              </w:rPr>
              <w:t>Valor global da proposta</w:t>
            </w:r>
          </w:p>
        </w:tc>
        <w:tc>
          <w:tcPr>
            <w:tcW w:w="2835" w:type="dxa"/>
            <w:gridSpan w:val="2"/>
            <w:tcBorders>
              <w:top w:val="single" w:sz="4" w:space="0" w:color="auto"/>
              <w:left w:val="nil"/>
              <w:bottom w:val="single" w:sz="4" w:space="0" w:color="auto"/>
              <w:right w:val="single" w:sz="4" w:space="0" w:color="auto"/>
            </w:tcBorders>
            <w:noWrap/>
            <w:vAlign w:val="bottom"/>
            <w:hideMark/>
          </w:tcPr>
          <w:p w14:paraId="6AA82EA3" w14:textId="77777777" w:rsidR="0025493E" w:rsidRDefault="0025493E">
            <w:pPr>
              <w:jc w:val="right"/>
              <w:rPr>
                <w:b/>
                <w:bCs/>
                <w:szCs w:val="20"/>
              </w:rPr>
            </w:pPr>
            <w:r>
              <w:rPr>
                <w:b/>
                <w:bCs/>
                <w:szCs w:val="20"/>
              </w:rPr>
              <w:t>R$ 59.496,30</w:t>
            </w:r>
          </w:p>
        </w:tc>
      </w:tr>
    </w:tbl>
    <w:p w14:paraId="3D2B10F8" w14:textId="77777777" w:rsidR="0025493E" w:rsidRDefault="0025493E" w:rsidP="0025493E">
      <w:pPr>
        <w:spacing w:before="120" w:after="120"/>
        <w:ind w:left="1525" w:right="964" w:hanging="1525"/>
        <w:jc w:val="center"/>
        <w:rPr>
          <w:rFonts w:eastAsia="Calibri" w:cs="Arial"/>
          <w:lang w:eastAsia="en-US"/>
        </w:rPr>
      </w:pPr>
    </w:p>
    <w:p w14:paraId="3836D775" w14:textId="77777777" w:rsidR="0025493E" w:rsidRDefault="0025493E" w:rsidP="0025493E">
      <w:pPr>
        <w:spacing w:before="120" w:after="120"/>
        <w:ind w:left="1525" w:right="964" w:hanging="1525"/>
        <w:jc w:val="center"/>
      </w:pPr>
    </w:p>
    <w:p w14:paraId="2AF4636B" w14:textId="77777777" w:rsidR="0025493E" w:rsidRDefault="0025493E" w:rsidP="0025493E">
      <w:pPr>
        <w:spacing w:before="120" w:after="120"/>
        <w:ind w:left="1525" w:right="964" w:hanging="1525"/>
        <w:jc w:val="center"/>
      </w:pPr>
    </w:p>
    <w:p w14:paraId="7C96D762" w14:textId="77777777" w:rsidR="0025493E" w:rsidRDefault="0025493E" w:rsidP="0025493E">
      <w:pPr>
        <w:spacing w:before="120" w:after="120"/>
        <w:ind w:left="1525" w:right="964" w:hanging="1525"/>
        <w:jc w:val="center"/>
      </w:pPr>
    </w:p>
    <w:p w14:paraId="41D1D0CC" w14:textId="77777777" w:rsidR="0025493E" w:rsidRDefault="0025493E" w:rsidP="0025493E">
      <w:pPr>
        <w:spacing w:before="120" w:after="120"/>
        <w:ind w:left="1525" w:right="964" w:hanging="1525"/>
        <w:jc w:val="center"/>
      </w:pPr>
    </w:p>
    <w:p w14:paraId="2944083D" w14:textId="77777777" w:rsidR="0025493E" w:rsidRDefault="0025493E" w:rsidP="0025493E">
      <w:pPr>
        <w:spacing w:before="120" w:after="120"/>
        <w:ind w:left="1525" w:right="964" w:hanging="1525"/>
        <w:jc w:val="center"/>
      </w:pPr>
    </w:p>
    <w:p w14:paraId="31FCD5BE" w14:textId="77777777" w:rsidR="0025493E" w:rsidRDefault="0025493E" w:rsidP="0025493E">
      <w:pPr>
        <w:spacing w:before="120" w:after="120"/>
        <w:ind w:left="1525" w:right="964" w:hanging="1525"/>
        <w:jc w:val="center"/>
      </w:pPr>
    </w:p>
    <w:p w14:paraId="4BA09BBC" w14:textId="1EB8CA62" w:rsidR="0025493E" w:rsidRDefault="0025493E" w:rsidP="0025493E">
      <w:pPr>
        <w:spacing w:before="120" w:after="120"/>
        <w:ind w:left="1525" w:right="964" w:hanging="1525"/>
        <w:jc w:val="center"/>
      </w:pPr>
    </w:p>
    <w:p w14:paraId="6B836099" w14:textId="43629669" w:rsidR="0025493E" w:rsidRDefault="0025493E" w:rsidP="0025493E">
      <w:pPr>
        <w:spacing w:before="120" w:after="120"/>
        <w:ind w:left="1525" w:right="964" w:hanging="1525"/>
        <w:jc w:val="center"/>
      </w:pPr>
    </w:p>
    <w:p w14:paraId="38311B54" w14:textId="4EF22F8B" w:rsidR="00A91AFC" w:rsidRDefault="00A91AFC" w:rsidP="0025493E">
      <w:pPr>
        <w:spacing w:before="120" w:after="120"/>
        <w:ind w:left="1525" w:right="964" w:hanging="1525"/>
        <w:jc w:val="center"/>
      </w:pPr>
    </w:p>
    <w:p w14:paraId="3C16D305" w14:textId="77777777" w:rsidR="00A91AFC" w:rsidRDefault="00A91AFC" w:rsidP="0025493E">
      <w:pPr>
        <w:spacing w:before="120" w:after="120"/>
        <w:ind w:left="1525" w:right="964" w:hanging="1525"/>
        <w:jc w:val="center"/>
      </w:pPr>
    </w:p>
    <w:p w14:paraId="02DFC658" w14:textId="5DC8C12F" w:rsidR="00E053F4" w:rsidRDefault="00E053F4" w:rsidP="0025493E">
      <w:pPr>
        <w:spacing w:before="120" w:after="120"/>
        <w:ind w:left="1525" w:right="964" w:hanging="1525"/>
        <w:jc w:val="center"/>
      </w:pPr>
    </w:p>
    <w:p w14:paraId="1346432C" w14:textId="51DF2C4A" w:rsidR="0025493E" w:rsidRDefault="0025493E" w:rsidP="0025493E">
      <w:pPr>
        <w:spacing w:before="120" w:after="120"/>
        <w:ind w:left="1525" w:right="964" w:hanging="958"/>
        <w:jc w:val="center"/>
      </w:pPr>
    </w:p>
    <w:p w14:paraId="098BACF4" w14:textId="55CED5F7" w:rsidR="0025493E" w:rsidRDefault="0025493E" w:rsidP="0025493E">
      <w:pPr>
        <w:spacing w:before="120" w:after="120"/>
        <w:ind w:left="1525" w:right="964" w:hanging="1241"/>
        <w:jc w:val="center"/>
      </w:pPr>
      <w:r>
        <w:rPr>
          <w:noProof/>
        </w:rPr>
        <w:drawing>
          <wp:inline distT="0" distB="0" distL="0" distR="0" wp14:anchorId="0B139E13" wp14:editId="1C53CC3C">
            <wp:extent cx="5143500" cy="788670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143500" cy="7886700"/>
                    </a:xfrm>
                    <a:prstGeom prst="rect">
                      <a:avLst/>
                    </a:prstGeom>
                    <a:noFill/>
                    <a:ln>
                      <a:noFill/>
                    </a:ln>
                  </pic:spPr>
                </pic:pic>
              </a:graphicData>
            </a:graphic>
          </wp:inline>
        </w:drawing>
      </w:r>
    </w:p>
    <w:p w14:paraId="4E76C86F" w14:textId="264F8244" w:rsidR="0025493E" w:rsidRDefault="0025493E" w:rsidP="0025493E">
      <w:pPr>
        <w:spacing w:before="120" w:after="120"/>
        <w:ind w:left="1525" w:right="964" w:hanging="958"/>
        <w:jc w:val="center"/>
      </w:pPr>
      <w:r>
        <w:rPr>
          <w:noProof/>
        </w:rPr>
        <w:lastRenderedPageBreak/>
        <w:drawing>
          <wp:inline distT="0" distB="0" distL="0" distR="0" wp14:anchorId="0AA3F7ED" wp14:editId="6DD52DEB">
            <wp:extent cx="5143500" cy="788670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143500" cy="7886700"/>
                    </a:xfrm>
                    <a:prstGeom prst="rect">
                      <a:avLst/>
                    </a:prstGeom>
                    <a:noFill/>
                    <a:ln>
                      <a:noFill/>
                    </a:ln>
                  </pic:spPr>
                </pic:pic>
              </a:graphicData>
            </a:graphic>
          </wp:inline>
        </w:drawing>
      </w:r>
    </w:p>
    <w:p w14:paraId="3DF42237" w14:textId="77777777" w:rsidR="0025493E" w:rsidRDefault="0025493E" w:rsidP="0025493E">
      <w:pPr>
        <w:spacing w:before="120" w:after="120"/>
        <w:ind w:left="1525" w:right="964" w:hanging="1525"/>
        <w:rPr>
          <w:b/>
          <w:bCs/>
          <w:sz w:val="28"/>
          <w:szCs w:val="28"/>
        </w:rPr>
      </w:pPr>
    </w:p>
    <w:p w14:paraId="59D1744A" w14:textId="2D69077D" w:rsidR="0025493E" w:rsidRDefault="0025493E" w:rsidP="0025493E">
      <w:pPr>
        <w:spacing w:before="120" w:after="120"/>
        <w:ind w:left="1525" w:right="964" w:hanging="1525"/>
        <w:rPr>
          <w:b/>
          <w:bCs/>
          <w:sz w:val="28"/>
          <w:szCs w:val="28"/>
        </w:rPr>
      </w:pPr>
    </w:p>
    <w:p w14:paraId="31510281" w14:textId="0BD9DC45" w:rsidR="00612C35" w:rsidRDefault="00612C35" w:rsidP="0025493E">
      <w:pPr>
        <w:spacing w:before="120" w:after="120"/>
        <w:ind w:left="1525" w:right="964" w:hanging="1525"/>
        <w:rPr>
          <w:b/>
          <w:bCs/>
          <w:sz w:val="28"/>
          <w:szCs w:val="28"/>
        </w:rPr>
      </w:pPr>
    </w:p>
    <w:p w14:paraId="3FE3E888" w14:textId="255C7C5B" w:rsidR="00612C35" w:rsidRDefault="00612C35" w:rsidP="0025493E">
      <w:pPr>
        <w:spacing w:before="120" w:after="120"/>
        <w:ind w:left="1525" w:right="964" w:hanging="1525"/>
        <w:rPr>
          <w:b/>
          <w:bCs/>
          <w:sz w:val="28"/>
          <w:szCs w:val="28"/>
        </w:rPr>
      </w:pPr>
    </w:p>
    <w:p w14:paraId="23E12D91" w14:textId="1D58393F" w:rsidR="00612C35" w:rsidRPr="00AC63AF" w:rsidRDefault="00612C35" w:rsidP="00AC63AF">
      <w:pPr>
        <w:pStyle w:val="Ttulo1"/>
        <w:jc w:val="center"/>
        <w:rPr>
          <w:rFonts w:cs="Arial"/>
        </w:rPr>
      </w:pPr>
      <w:r w:rsidRPr="00AC63AF">
        <w:rPr>
          <w:rFonts w:cs="Arial"/>
        </w:rPr>
        <w:t xml:space="preserve">ANEXO </w:t>
      </w:r>
      <w:r w:rsidR="00AC63AF" w:rsidRPr="00AC63AF">
        <w:rPr>
          <w:rFonts w:cs="Arial"/>
        </w:rPr>
        <w:t xml:space="preserve">VI </w:t>
      </w:r>
      <w:r w:rsidR="00AC63AF">
        <w:rPr>
          <w:rFonts w:cs="Arial"/>
        </w:rPr>
        <w:t>–</w:t>
      </w:r>
      <w:r w:rsidR="00AC63AF" w:rsidRPr="00AC63AF">
        <w:rPr>
          <w:rFonts w:cs="Arial"/>
        </w:rPr>
        <w:t xml:space="preserve"> </w:t>
      </w:r>
      <w:r w:rsidRPr="00AC63AF">
        <w:rPr>
          <w:rFonts w:cs="Arial"/>
        </w:rPr>
        <w:t>CARTA DE APRESENTAÇÃO DE PROPOSTA</w:t>
      </w:r>
    </w:p>
    <w:p w14:paraId="109DE02E" w14:textId="77777777" w:rsidR="00612C35" w:rsidRPr="00612C35" w:rsidRDefault="00612C35" w:rsidP="00612C35">
      <w:pPr>
        <w:rPr>
          <w:rFonts w:cs="Arial"/>
          <w:sz w:val="22"/>
          <w:szCs w:val="22"/>
        </w:rPr>
      </w:pPr>
    </w:p>
    <w:p w14:paraId="13AE09A6" w14:textId="77777777" w:rsidR="00612C35" w:rsidRPr="00612C35" w:rsidRDefault="00612C35" w:rsidP="00612C35">
      <w:pPr>
        <w:rPr>
          <w:rFonts w:cs="Arial"/>
          <w:sz w:val="22"/>
          <w:szCs w:val="22"/>
          <w:u w:val="single"/>
        </w:rPr>
      </w:pPr>
      <w:r w:rsidRPr="00612C35">
        <w:rPr>
          <w:rFonts w:cs="Arial"/>
          <w:sz w:val="22"/>
          <w:szCs w:val="22"/>
          <w:u w:val="single"/>
        </w:rPr>
        <w:t>DADOS DO PROPONENTE</w:t>
      </w:r>
    </w:p>
    <w:p w14:paraId="16B4DCFB" w14:textId="77777777" w:rsidR="00612C35" w:rsidRPr="00612C35" w:rsidRDefault="00612C35" w:rsidP="00612C35">
      <w:pPr>
        <w:rPr>
          <w:rFonts w:cs="Arial"/>
          <w:sz w:val="22"/>
          <w:szCs w:val="22"/>
        </w:rPr>
      </w:pPr>
      <w:r w:rsidRPr="00612C35">
        <w:rPr>
          <w:rFonts w:cs="Arial"/>
          <w:sz w:val="22"/>
          <w:szCs w:val="22"/>
        </w:rPr>
        <w:t>RAZÃO SOCIAL:</w:t>
      </w:r>
    </w:p>
    <w:p w14:paraId="338E3B16" w14:textId="77777777" w:rsidR="00612C35" w:rsidRPr="00612C35" w:rsidRDefault="00612C35" w:rsidP="00612C35">
      <w:pPr>
        <w:rPr>
          <w:rFonts w:cs="Arial"/>
          <w:sz w:val="22"/>
          <w:szCs w:val="22"/>
        </w:rPr>
      </w:pPr>
      <w:r w:rsidRPr="00612C35">
        <w:rPr>
          <w:rFonts w:cs="Arial"/>
          <w:sz w:val="22"/>
          <w:szCs w:val="22"/>
        </w:rPr>
        <w:t>CNPJ:</w:t>
      </w:r>
    </w:p>
    <w:p w14:paraId="727D93C8" w14:textId="77777777" w:rsidR="00612C35" w:rsidRPr="00612C35" w:rsidRDefault="00612C35" w:rsidP="00612C35">
      <w:pPr>
        <w:rPr>
          <w:rFonts w:cs="Arial"/>
          <w:sz w:val="22"/>
          <w:szCs w:val="22"/>
        </w:rPr>
      </w:pPr>
      <w:r w:rsidRPr="00612C35">
        <w:rPr>
          <w:rFonts w:cs="Arial"/>
          <w:sz w:val="22"/>
          <w:szCs w:val="22"/>
        </w:rPr>
        <w:t>ENDEREÇO:</w:t>
      </w:r>
    </w:p>
    <w:p w14:paraId="569B42DC" w14:textId="77777777" w:rsidR="00612C35" w:rsidRPr="00612C35" w:rsidRDefault="00612C35" w:rsidP="00612C35">
      <w:pPr>
        <w:rPr>
          <w:rFonts w:cs="Arial"/>
          <w:sz w:val="22"/>
          <w:szCs w:val="22"/>
        </w:rPr>
      </w:pPr>
      <w:r w:rsidRPr="00612C35">
        <w:rPr>
          <w:rFonts w:cs="Arial"/>
          <w:sz w:val="22"/>
          <w:szCs w:val="22"/>
        </w:rPr>
        <w:t>FONE:</w:t>
      </w:r>
    </w:p>
    <w:p w14:paraId="1D60DEA5" w14:textId="77777777" w:rsidR="00612C35" w:rsidRPr="00612C35" w:rsidRDefault="00612C35" w:rsidP="00612C35">
      <w:pPr>
        <w:rPr>
          <w:rFonts w:cs="Arial"/>
          <w:sz w:val="22"/>
          <w:szCs w:val="22"/>
        </w:rPr>
      </w:pPr>
      <w:r w:rsidRPr="00612C35">
        <w:rPr>
          <w:rFonts w:cs="Arial"/>
          <w:sz w:val="22"/>
          <w:szCs w:val="22"/>
        </w:rPr>
        <w:t>EMAIL:</w:t>
      </w:r>
    </w:p>
    <w:p w14:paraId="284A28EC" w14:textId="77777777" w:rsidR="00612C35" w:rsidRPr="00612C35" w:rsidRDefault="00612C35" w:rsidP="00612C35">
      <w:pPr>
        <w:rPr>
          <w:rFonts w:cs="Arial"/>
          <w:sz w:val="22"/>
          <w:szCs w:val="22"/>
        </w:rPr>
      </w:pPr>
      <w:r w:rsidRPr="00612C35">
        <w:rPr>
          <w:rFonts w:cs="Arial"/>
          <w:sz w:val="22"/>
          <w:szCs w:val="22"/>
        </w:rPr>
        <w:t>SÍTIO:</w:t>
      </w:r>
    </w:p>
    <w:p w14:paraId="4010BC6D" w14:textId="77777777" w:rsidR="00612C35" w:rsidRPr="00612C35" w:rsidRDefault="00612C35" w:rsidP="00612C35">
      <w:pPr>
        <w:rPr>
          <w:rFonts w:cs="Arial"/>
          <w:sz w:val="22"/>
          <w:szCs w:val="22"/>
        </w:rPr>
      </w:pPr>
    </w:p>
    <w:p w14:paraId="5D198181" w14:textId="77777777" w:rsidR="00612C35" w:rsidRPr="00612C35" w:rsidRDefault="00612C35" w:rsidP="00612C35">
      <w:pPr>
        <w:rPr>
          <w:rFonts w:cs="Arial"/>
          <w:sz w:val="22"/>
          <w:szCs w:val="22"/>
        </w:rPr>
      </w:pPr>
      <w:r w:rsidRPr="00612C35">
        <w:rPr>
          <w:rFonts w:cs="Arial"/>
          <w:sz w:val="22"/>
          <w:szCs w:val="22"/>
        </w:rPr>
        <w:t>À</w:t>
      </w:r>
    </w:p>
    <w:p w14:paraId="368A1EE3" w14:textId="77777777" w:rsidR="00612C35" w:rsidRPr="00612C35" w:rsidRDefault="00612C35" w:rsidP="00612C35">
      <w:pPr>
        <w:autoSpaceDE w:val="0"/>
        <w:autoSpaceDN w:val="0"/>
        <w:adjustRightInd w:val="0"/>
        <w:jc w:val="both"/>
        <w:rPr>
          <w:rFonts w:cs="Arial"/>
          <w:bCs/>
          <w:sz w:val="22"/>
          <w:szCs w:val="22"/>
        </w:rPr>
      </w:pPr>
      <w:r w:rsidRPr="00612C35">
        <w:rPr>
          <w:rFonts w:cs="Arial"/>
          <w:bCs/>
          <w:sz w:val="22"/>
          <w:szCs w:val="22"/>
        </w:rPr>
        <w:t>CODEVASF</w:t>
      </w:r>
    </w:p>
    <w:p w14:paraId="6BCFA8F4" w14:textId="77777777" w:rsidR="00612C35" w:rsidRPr="00612C35" w:rsidRDefault="00612C35" w:rsidP="00612C35">
      <w:pPr>
        <w:rPr>
          <w:rFonts w:cs="Arial"/>
          <w:sz w:val="22"/>
          <w:szCs w:val="22"/>
        </w:rPr>
      </w:pPr>
      <w:r w:rsidRPr="00612C35">
        <w:rPr>
          <w:rFonts w:cs="Arial"/>
          <w:sz w:val="22"/>
          <w:szCs w:val="22"/>
        </w:rPr>
        <w:t>Avenida Beira Mar, n 2.150 – Bairro Jardins</w:t>
      </w:r>
    </w:p>
    <w:p w14:paraId="18918537" w14:textId="77777777" w:rsidR="00612C35" w:rsidRPr="00612C35" w:rsidRDefault="00612C35" w:rsidP="00612C35">
      <w:pPr>
        <w:rPr>
          <w:rFonts w:cs="Arial"/>
          <w:sz w:val="22"/>
          <w:szCs w:val="22"/>
        </w:rPr>
      </w:pPr>
      <w:r w:rsidRPr="00612C35">
        <w:rPr>
          <w:rFonts w:cs="Arial"/>
          <w:sz w:val="22"/>
          <w:szCs w:val="22"/>
        </w:rPr>
        <w:t xml:space="preserve">CEP: 49.025-040 – </w:t>
      </w:r>
      <w:proofErr w:type="spellStart"/>
      <w:r w:rsidRPr="00612C35">
        <w:rPr>
          <w:rFonts w:cs="Arial"/>
          <w:sz w:val="22"/>
          <w:szCs w:val="22"/>
        </w:rPr>
        <w:t>Aracaju-SE</w:t>
      </w:r>
      <w:proofErr w:type="spellEnd"/>
    </w:p>
    <w:p w14:paraId="21B04A1A" w14:textId="5D774262" w:rsidR="00612C35" w:rsidRPr="00612C35" w:rsidRDefault="00612C35" w:rsidP="00612C35">
      <w:pPr>
        <w:ind w:right="5527"/>
        <w:rPr>
          <w:rFonts w:cs="Arial"/>
          <w:sz w:val="22"/>
          <w:szCs w:val="22"/>
        </w:rPr>
      </w:pPr>
      <w:r w:rsidRPr="00612C35">
        <w:rPr>
          <w:rFonts w:cs="Arial"/>
          <w:sz w:val="22"/>
          <w:szCs w:val="22"/>
        </w:rPr>
        <w:t xml:space="preserve">Ref.: Edital nº </w:t>
      </w:r>
    </w:p>
    <w:p w14:paraId="031786FD" w14:textId="77777777" w:rsidR="00612C35" w:rsidRPr="00612C35" w:rsidRDefault="00612C35" w:rsidP="00612C35">
      <w:pPr>
        <w:rPr>
          <w:rFonts w:cs="Arial"/>
          <w:sz w:val="22"/>
          <w:szCs w:val="22"/>
        </w:rPr>
      </w:pPr>
    </w:p>
    <w:p w14:paraId="38A24C96" w14:textId="77777777" w:rsidR="00612C35" w:rsidRPr="00612C35" w:rsidRDefault="00612C35" w:rsidP="00612C35">
      <w:pPr>
        <w:rPr>
          <w:rFonts w:cs="Arial"/>
          <w:sz w:val="22"/>
          <w:szCs w:val="22"/>
        </w:rPr>
      </w:pPr>
      <w:r w:rsidRPr="00612C35">
        <w:rPr>
          <w:rFonts w:cs="Arial"/>
          <w:sz w:val="22"/>
          <w:szCs w:val="22"/>
        </w:rPr>
        <w:t>Prezados Senhores,</w:t>
      </w:r>
    </w:p>
    <w:p w14:paraId="4560E492" w14:textId="77777777" w:rsidR="00612C35" w:rsidRPr="00612C35" w:rsidRDefault="00612C35" w:rsidP="00612C35">
      <w:pPr>
        <w:rPr>
          <w:rFonts w:cs="Arial"/>
          <w:sz w:val="22"/>
          <w:szCs w:val="22"/>
        </w:rPr>
      </w:pPr>
    </w:p>
    <w:p w14:paraId="312D89DC" w14:textId="3BB72828" w:rsidR="00612C35" w:rsidRPr="00612C35" w:rsidRDefault="00612C35" w:rsidP="00612C35">
      <w:pPr>
        <w:spacing w:before="120" w:after="120"/>
        <w:jc w:val="both"/>
        <w:rPr>
          <w:rFonts w:cs="Arial"/>
          <w:sz w:val="22"/>
          <w:szCs w:val="22"/>
        </w:rPr>
      </w:pPr>
      <w:r w:rsidRPr="00612C35">
        <w:rPr>
          <w:rFonts w:cs="Arial"/>
          <w:sz w:val="22"/>
          <w:szCs w:val="22"/>
        </w:rPr>
        <w:t xml:space="preserve">Tendo examinado o Edital n.º /2020 e seus elementos técnicos constitutivos, nós, abaixo-assinados, oferecemos proposta para execução dos serviços </w:t>
      </w:r>
      <w:r w:rsidR="00AC63AF">
        <w:rPr>
          <w:rFonts w:cs="Arial"/>
          <w:sz w:val="22"/>
          <w:szCs w:val="22"/>
        </w:rPr>
        <w:t xml:space="preserve">de </w:t>
      </w:r>
      <w:r w:rsidR="00AC63AF" w:rsidRPr="00AC63AF">
        <w:rPr>
          <w:rFonts w:cs="Arial"/>
          <w:sz w:val="22"/>
          <w:szCs w:val="22"/>
        </w:rPr>
        <w:t>assistência técnica e extensão rural (ATER) para 701 famílias de pequenos produtores assentadas no Projeto Público de Irrigação Jacaré-</w:t>
      </w:r>
      <w:proofErr w:type="spellStart"/>
      <w:r w:rsidR="00AC63AF" w:rsidRPr="00AC63AF">
        <w:rPr>
          <w:rFonts w:cs="Arial"/>
          <w:sz w:val="22"/>
          <w:szCs w:val="22"/>
        </w:rPr>
        <w:t>Curituba</w:t>
      </w:r>
      <w:proofErr w:type="spellEnd"/>
      <w:r w:rsidR="00AC63AF" w:rsidRPr="00AC63AF">
        <w:rPr>
          <w:rFonts w:cs="Arial"/>
          <w:sz w:val="22"/>
          <w:szCs w:val="22"/>
        </w:rPr>
        <w:t>, localizado nos municípios de Canindé de São Francisco e Poço Redondo, no estado de Sergipe</w:t>
      </w:r>
      <w:r w:rsidRPr="00612C35">
        <w:rPr>
          <w:rFonts w:cs="Arial"/>
          <w:sz w:val="22"/>
          <w:szCs w:val="22"/>
        </w:rPr>
        <w:t>, na área de atuação da 4ª Superintendência Regional da CODEVASF, no global anual de  R$ __________,___ (</w:t>
      </w:r>
      <w:r w:rsidRPr="00612C35">
        <w:rPr>
          <w:rFonts w:cs="Arial"/>
          <w:b/>
          <w:sz w:val="22"/>
          <w:szCs w:val="22"/>
        </w:rPr>
        <w:t xml:space="preserve">VALOR TOTAL POR EXTENSO, EM REAIS), </w:t>
      </w:r>
      <w:r w:rsidRPr="00612C35">
        <w:rPr>
          <w:rFonts w:cs="Arial"/>
          <w:sz w:val="22"/>
          <w:szCs w:val="22"/>
        </w:rPr>
        <w:t>de acordo com a planilha de preços em Anexo, que é parte integrante desta proposta.</w:t>
      </w:r>
    </w:p>
    <w:p w14:paraId="3B0E8813" w14:textId="77777777" w:rsidR="00612C35" w:rsidRPr="00612C35" w:rsidRDefault="00612C35" w:rsidP="00612C35">
      <w:pPr>
        <w:tabs>
          <w:tab w:val="left" w:pos="737"/>
        </w:tabs>
        <w:jc w:val="both"/>
        <w:rPr>
          <w:rFonts w:cs="Arial"/>
          <w:b/>
          <w:sz w:val="22"/>
          <w:szCs w:val="22"/>
        </w:rPr>
      </w:pPr>
    </w:p>
    <w:p w14:paraId="378721DC" w14:textId="77777777" w:rsidR="00612C35" w:rsidRPr="00612C35" w:rsidRDefault="00612C35" w:rsidP="00612C35">
      <w:pPr>
        <w:ind w:right="-1"/>
        <w:jc w:val="both"/>
        <w:rPr>
          <w:rFonts w:cs="Arial"/>
          <w:sz w:val="22"/>
          <w:szCs w:val="22"/>
        </w:rPr>
      </w:pPr>
      <w:r w:rsidRPr="00612C35">
        <w:rPr>
          <w:rFonts w:cs="Arial"/>
          <w:sz w:val="22"/>
          <w:szCs w:val="22"/>
        </w:rPr>
        <w:t xml:space="preserve">Comprometendo-nos, se nossa proposta for aceita, a executar os serviços no prazo fixado no Edital e conforme Especificações Técnicas, a contar da data de emissão da(s) Nota(s) de Empenho pela CODEVASF. Caso nossa proposta seja aceita, obteremos garantia de um Banco num valor que não exceda 5% (cinco por cento) do valor do contrato, para a realização do contrato. </w:t>
      </w:r>
    </w:p>
    <w:p w14:paraId="562AD069" w14:textId="77777777" w:rsidR="00612C35" w:rsidRPr="00612C35" w:rsidRDefault="00612C35" w:rsidP="00612C35">
      <w:pPr>
        <w:ind w:right="-1"/>
        <w:jc w:val="both"/>
        <w:rPr>
          <w:rFonts w:cs="Arial"/>
          <w:sz w:val="22"/>
          <w:szCs w:val="22"/>
        </w:rPr>
      </w:pPr>
      <w:r w:rsidRPr="00612C35">
        <w:rPr>
          <w:rFonts w:cs="Arial"/>
          <w:sz w:val="22"/>
          <w:szCs w:val="22"/>
        </w:rPr>
        <w:t>Nos preços cotados está incluso o transporte (frete) para o material necessário à execução do objeto desta licitação.</w:t>
      </w:r>
    </w:p>
    <w:p w14:paraId="438A1DAB" w14:textId="77777777" w:rsidR="00612C35" w:rsidRPr="00612C35" w:rsidRDefault="00612C35" w:rsidP="00612C35">
      <w:pPr>
        <w:tabs>
          <w:tab w:val="left" w:pos="737"/>
        </w:tabs>
        <w:jc w:val="both"/>
        <w:rPr>
          <w:rFonts w:cs="Arial"/>
          <w:sz w:val="22"/>
          <w:szCs w:val="22"/>
        </w:rPr>
      </w:pPr>
    </w:p>
    <w:p w14:paraId="24A0F493" w14:textId="77777777" w:rsidR="00612C35" w:rsidRPr="00612C35" w:rsidRDefault="00612C35" w:rsidP="00612C35">
      <w:pPr>
        <w:tabs>
          <w:tab w:val="left" w:pos="737"/>
        </w:tabs>
        <w:jc w:val="both"/>
        <w:rPr>
          <w:rFonts w:cs="Arial"/>
          <w:sz w:val="22"/>
          <w:szCs w:val="22"/>
        </w:rPr>
      </w:pPr>
      <w:r w:rsidRPr="00612C35">
        <w:rPr>
          <w:rFonts w:cs="Arial"/>
          <w:sz w:val="22"/>
          <w:szCs w:val="22"/>
        </w:rPr>
        <w:t xml:space="preserve">Comprometendo-nos, se nossa proposta for aceita, a realizar o serviço no prazo de ____ (____) ______, a contar da data de assinatura do contrato. </w:t>
      </w:r>
    </w:p>
    <w:p w14:paraId="4DD381DE" w14:textId="77777777" w:rsidR="00612C35" w:rsidRPr="00612C35" w:rsidRDefault="00612C35" w:rsidP="00612C35">
      <w:pPr>
        <w:tabs>
          <w:tab w:val="left" w:pos="737"/>
        </w:tabs>
        <w:jc w:val="both"/>
        <w:rPr>
          <w:rFonts w:cs="Arial"/>
          <w:sz w:val="22"/>
          <w:szCs w:val="22"/>
          <w:lang w:val="x-none" w:eastAsia="x-none"/>
        </w:rPr>
      </w:pPr>
    </w:p>
    <w:p w14:paraId="462A1304" w14:textId="77777777" w:rsidR="00612C35" w:rsidRPr="00612C35" w:rsidRDefault="00612C35" w:rsidP="00612C35">
      <w:pPr>
        <w:tabs>
          <w:tab w:val="left" w:pos="737"/>
        </w:tabs>
        <w:jc w:val="both"/>
        <w:rPr>
          <w:rFonts w:cs="Arial"/>
          <w:sz w:val="22"/>
          <w:szCs w:val="22"/>
          <w:lang w:val="x-none" w:eastAsia="x-none"/>
        </w:rPr>
      </w:pPr>
      <w:r w:rsidRPr="00612C35">
        <w:rPr>
          <w:rFonts w:cs="Arial"/>
          <w:sz w:val="22"/>
          <w:szCs w:val="22"/>
          <w:lang w:val="x-none" w:eastAsia="x-none"/>
        </w:rPr>
        <w:t>Concordamos em manter a validade desta proposta por um período de 60 (sessenta) dias desde a data fixada para abertura das propostas (__/___/_____), representando um compromisso que pode ser aceito a qualquer tempo antes da expiração do prazo.</w:t>
      </w:r>
    </w:p>
    <w:p w14:paraId="57285379" w14:textId="77777777" w:rsidR="00612C35" w:rsidRPr="00612C35" w:rsidRDefault="00612C35" w:rsidP="00612C35">
      <w:pPr>
        <w:tabs>
          <w:tab w:val="left" w:pos="737"/>
        </w:tabs>
        <w:jc w:val="both"/>
        <w:rPr>
          <w:rFonts w:cs="Arial"/>
          <w:sz w:val="22"/>
          <w:szCs w:val="22"/>
          <w:lang w:val="x-none" w:eastAsia="x-none"/>
        </w:rPr>
      </w:pPr>
    </w:p>
    <w:p w14:paraId="41172CB0" w14:textId="77777777" w:rsidR="00612C35" w:rsidRPr="00612C35" w:rsidRDefault="00612C35" w:rsidP="00612C35">
      <w:pPr>
        <w:tabs>
          <w:tab w:val="left" w:pos="737"/>
          <w:tab w:val="left" w:pos="10206"/>
        </w:tabs>
        <w:jc w:val="both"/>
        <w:rPr>
          <w:rFonts w:cs="Arial"/>
          <w:sz w:val="22"/>
          <w:szCs w:val="22"/>
        </w:rPr>
      </w:pPr>
      <w:r w:rsidRPr="00612C35">
        <w:rPr>
          <w:rFonts w:cs="Arial"/>
          <w:sz w:val="22"/>
          <w:szCs w:val="22"/>
        </w:rPr>
        <w:t>Até que seja preparado e assinado um contrato formal, esta proposta, será considerada um contrato de obrigação entre as partes.</w:t>
      </w:r>
    </w:p>
    <w:p w14:paraId="311A2CB6" w14:textId="77777777" w:rsidR="00612C35" w:rsidRPr="00612C35" w:rsidRDefault="00612C35" w:rsidP="00612C35">
      <w:pPr>
        <w:tabs>
          <w:tab w:val="left" w:pos="737"/>
          <w:tab w:val="left" w:pos="10206"/>
        </w:tabs>
        <w:jc w:val="both"/>
        <w:rPr>
          <w:rFonts w:cs="Arial"/>
          <w:sz w:val="22"/>
          <w:szCs w:val="22"/>
        </w:rPr>
      </w:pPr>
    </w:p>
    <w:p w14:paraId="5432149D" w14:textId="77777777" w:rsidR="00612C35" w:rsidRPr="00612C35" w:rsidRDefault="00612C35" w:rsidP="00612C35">
      <w:pPr>
        <w:tabs>
          <w:tab w:val="left" w:pos="737"/>
          <w:tab w:val="left" w:pos="10206"/>
        </w:tabs>
        <w:jc w:val="both"/>
        <w:rPr>
          <w:rFonts w:cs="Arial"/>
          <w:sz w:val="22"/>
          <w:szCs w:val="22"/>
          <w:lang w:val="x-none" w:eastAsia="x-none"/>
        </w:rPr>
      </w:pPr>
      <w:r w:rsidRPr="00612C35">
        <w:rPr>
          <w:rFonts w:cs="Arial"/>
          <w:sz w:val="22"/>
          <w:szCs w:val="22"/>
          <w:lang w:val="x-none" w:eastAsia="x-none"/>
        </w:rPr>
        <w:t xml:space="preserve">Na oportunidade, credenciamos junto à CODEVASF o(a) Sr.(ª) __________________, carteira de Identidade n.º _________________, Órgão Expedidor ____________, CPF n.º________________, residente e domiciliado(a) na rua_____________________, n.º_____, bairro__________, na cidade de_________, Estado de______________, ao(à) qual outorgamos os mais amplos poderes inclusive para interpor recursos, quando cabíveis transigir, desistir, </w:t>
      </w:r>
      <w:r w:rsidRPr="00612C35">
        <w:rPr>
          <w:rFonts w:cs="Arial"/>
          <w:sz w:val="22"/>
          <w:szCs w:val="22"/>
          <w:lang w:val="x-none" w:eastAsia="x-none"/>
        </w:rPr>
        <w:lastRenderedPageBreak/>
        <w:t>assinar contratos, atas e documentos, enfim, praticar os demais atos no presente processo licitatório.</w:t>
      </w:r>
    </w:p>
    <w:p w14:paraId="204DA45A" w14:textId="77777777" w:rsidR="00612C35" w:rsidRPr="00612C35" w:rsidRDefault="00612C35" w:rsidP="00612C35">
      <w:pPr>
        <w:tabs>
          <w:tab w:val="left" w:pos="737"/>
          <w:tab w:val="left" w:pos="10206"/>
        </w:tabs>
        <w:jc w:val="both"/>
        <w:rPr>
          <w:rFonts w:cs="Arial"/>
          <w:sz w:val="22"/>
          <w:szCs w:val="22"/>
          <w:lang w:val="x-none" w:eastAsia="x-none"/>
        </w:rPr>
      </w:pPr>
    </w:p>
    <w:p w14:paraId="5DA6D7F3" w14:textId="77777777" w:rsidR="00612C35" w:rsidRPr="00612C35" w:rsidRDefault="00612C35" w:rsidP="00612C35">
      <w:pPr>
        <w:tabs>
          <w:tab w:val="left" w:pos="737"/>
        </w:tabs>
        <w:jc w:val="both"/>
        <w:rPr>
          <w:rFonts w:cs="Arial"/>
          <w:sz w:val="22"/>
          <w:szCs w:val="22"/>
          <w:lang w:val="x-none" w:eastAsia="x-none"/>
        </w:rPr>
      </w:pPr>
      <w:r w:rsidRPr="00612C35">
        <w:rPr>
          <w:rFonts w:cs="Arial"/>
          <w:sz w:val="22"/>
          <w:szCs w:val="22"/>
          <w:lang w:val="x-none" w:eastAsia="x-none"/>
        </w:rPr>
        <w:t>Declaramos que temos pleno conhecimento de todos os aspectos relativos à licitação em causa e que nossa proposta compreende a integralidade dos custos para atendimento dos direitos trabalhistas assegurados na Constituição Federal e nas leis trabalhistas, normas infralegais, convenções coletivas de trabalho e que não serão transferidos à CODEVASF a responsabilidade por seu pagamento.</w:t>
      </w:r>
    </w:p>
    <w:p w14:paraId="64B77B83" w14:textId="77777777" w:rsidR="00612C35" w:rsidRPr="00612C35" w:rsidRDefault="00612C35" w:rsidP="00612C35">
      <w:pPr>
        <w:tabs>
          <w:tab w:val="left" w:pos="737"/>
        </w:tabs>
        <w:jc w:val="both"/>
        <w:rPr>
          <w:rFonts w:cs="Arial"/>
          <w:sz w:val="22"/>
          <w:szCs w:val="22"/>
          <w:lang w:val="x-none" w:eastAsia="x-none"/>
        </w:rPr>
      </w:pPr>
    </w:p>
    <w:p w14:paraId="6E0A428E" w14:textId="77777777" w:rsidR="00612C35" w:rsidRPr="00612C35" w:rsidRDefault="00612C35" w:rsidP="00612C35">
      <w:pPr>
        <w:tabs>
          <w:tab w:val="left" w:pos="737"/>
        </w:tabs>
        <w:jc w:val="both"/>
        <w:rPr>
          <w:rFonts w:cs="Arial"/>
          <w:sz w:val="22"/>
          <w:szCs w:val="22"/>
          <w:lang w:val="x-none" w:eastAsia="x-none"/>
        </w:rPr>
      </w:pPr>
      <w:r w:rsidRPr="00612C35">
        <w:rPr>
          <w:rFonts w:cs="Arial"/>
          <w:sz w:val="22"/>
          <w:szCs w:val="22"/>
          <w:lang w:val="x-none" w:eastAsia="x-none"/>
        </w:rPr>
        <w:t>Declaramos, ainda, nossa plena concordância com as condições constantes no presente Edital e seus Anexos e que em nossa proposta estão incluídas todas as despesas, inclusive aquelas relativas a taxas, tributos, encargos sociais, ensaios, testes e demais provas exigidas por normas técnicas oficiais, que possam influir direta ou indiretamente no custo de execução dos serviços, e, ainda, as despesas relativas à mobilização e desmobilização de pessoal, máquinas e equipamentos, sem que nos caiba, em qualquer caso, direito regressivo em relação à CODEVASF.</w:t>
      </w:r>
    </w:p>
    <w:p w14:paraId="1AA825FE" w14:textId="77777777" w:rsidR="00612C35" w:rsidRPr="00612C35" w:rsidRDefault="00612C35" w:rsidP="00612C35">
      <w:pPr>
        <w:tabs>
          <w:tab w:val="left" w:pos="737"/>
        </w:tabs>
        <w:jc w:val="both"/>
        <w:rPr>
          <w:rFonts w:cs="Arial"/>
          <w:sz w:val="22"/>
          <w:szCs w:val="22"/>
          <w:lang w:val="x-none" w:eastAsia="x-none"/>
        </w:rPr>
      </w:pPr>
      <w:r w:rsidRPr="00612C35">
        <w:rPr>
          <w:rFonts w:cs="Arial"/>
          <w:sz w:val="22"/>
          <w:szCs w:val="22"/>
          <w:lang w:val="x-none" w:eastAsia="x-none"/>
        </w:rPr>
        <w:t xml:space="preserve"> </w:t>
      </w:r>
    </w:p>
    <w:p w14:paraId="3FC64409" w14:textId="77777777" w:rsidR="00612C35" w:rsidRPr="00612C35" w:rsidRDefault="00612C35" w:rsidP="00612C35">
      <w:pPr>
        <w:tabs>
          <w:tab w:val="left" w:pos="737"/>
        </w:tabs>
        <w:jc w:val="both"/>
        <w:rPr>
          <w:rFonts w:cs="Arial"/>
          <w:sz w:val="22"/>
          <w:szCs w:val="22"/>
          <w:lang w:val="x-none" w:eastAsia="x-none"/>
        </w:rPr>
      </w:pPr>
      <w:r w:rsidRPr="00612C35">
        <w:rPr>
          <w:rFonts w:cs="Arial"/>
          <w:sz w:val="22"/>
          <w:szCs w:val="22"/>
          <w:lang w:val="x-none" w:eastAsia="x-none"/>
        </w:rPr>
        <w:t>Declaramos, que temos pleno conhecimento de todos os aspectos relativos à licitação em pauta, e ainda, que concordamos plenamente com as condições constantes no presente Edital e seus Anexos, e que nos preços propostos estão inclusos todos os tributos e despesas, de qualquer natureza, incidentes sobre o serviço</w:t>
      </w:r>
    </w:p>
    <w:p w14:paraId="342CE10A" w14:textId="77777777" w:rsidR="00612C35" w:rsidRPr="00612C35" w:rsidRDefault="00612C35" w:rsidP="00612C35">
      <w:pPr>
        <w:ind w:left="4111"/>
        <w:jc w:val="both"/>
        <w:rPr>
          <w:rFonts w:cs="Arial"/>
          <w:sz w:val="22"/>
          <w:szCs w:val="22"/>
        </w:rPr>
      </w:pPr>
    </w:p>
    <w:p w14:paraId="38C21952" w14:textId="77777777" w:rsidR="00612C35" w:rsidRPr="00612C35" w:rsidRDefault="00612C35" w:rsidP="00612C35">
      <w:pPr>
        <w:ind w:left="4111"/>
        <w:jc w:val="both"/>
        <w:rPr>
          <w:rFonts w:cs="Arial"/>
          <w:sz w:val="22"/>
          <w:szCs w:val="22"/>
        </w:rPr>
      </w:pPr>
      <w:r w:rsidRPr="00612C35">
        <w:rPr>
          <w:rFonts w:cs="Arial"/>
          <w:sz w:val="22"/>
          <w:szCs w:val="22"/>
        </w:rPr>
        <w:t>Atenciosamente,</w:t>
      </w:r>
    </w:p>
    <w:p w14:paraId="09522CB8" w14:textId="77777777" w:rsidR="00612C35" w:rsidRPr="00612C35" w:rsidRDefault="00612C35" w:rsidP="00612C35">
      <w:pPr>
        <w:ind w:left="4111"/>
        <w:jc w:val="both"/>
        <w:rPr>
          <w:rFonts w:cs="Arial"/>
          <w:sz w:val="22"/>
          <w:szCs w:val="22"/>
        </w:rPr>
      </w:pPr>
    </w:p>
    <w:p w14:paraId="308A3EB9" w14:textId="77777777" w:rsidR="00612C35" w:rsidRPr="00612C35" w:rsidRDefault="00612C35" w:rsidP="00612C35">
      <w:pPr>
        <w:tabs>
          <w:tab w:val="left" w:pos="737"/>
        </w:tabs>
        <w:jc w:val="center"/>
        <w:rPr>
          <w:rFonts w:cs="Arial"/>
          <w:sz w:val="22"/>
          <w:szCs w:val="22"/>
        </w:rPr>
      </w:pPr>
      <w:r w:rsidRPr="00612C35">
        <w:rPr>
          <w:rFonts w:cs="Arial"/>
          <w:sz w:val="22"/>
          <w:szCs w:val="22"/>
        </w:rPr>
        <w:t>______________________________________</w:t>
      </w:r>
    </w:p>
    <w:p w14:paraId="42951BAB" w14:textId="77777777" w:rsidR="00612C35" w:rsidRPr="00612C35" w:rsidRDefault="00612C35" w:rsidP="00612C35">
      <w:pPr>
        <w:tabs>
          <w:tab w:val="left" w:pos="737"/>
        </w:tabs>
        <w:jc w:val="center"/>
        <w:rPr>
          <w:rFonts w:cs="Arial"/>
          <w:sz w:val="22"/>
          <w:szCs w:val="22"/>
        </w:rPr>
      </w:pPr>
      <w:r w:rsidRPr="00612C35">
        <w:rPr>
          <w:rFonts w:cs="Arial"/>
          <w:sz w:val="22"/>
          <w:szCs w:val="22"/>
        </w:rPr>
        <w:t>FIRMA LICITANTE/CNPJ</w:t>
      </w:r>
    </w:p>
    <w:p w14:paraId="6D534E81" w14:textId="77777777" w:rsidR="00612C35" w:rsidRPr="00612C35" w:rsidRDefault="00612C35" w:rsidP="00612C35">
      <w:pPr>
        <w:tabs>
          <w:tab w:val="left" w:pos="737"/>
        </w:tabs>
        <w:jc w:val="center"/>
        <w:rPr>
          <w:rFonts w:cs="Arial"/>
          <w:sz w:val="22"/>
          <w:szCs w:val="22"/>
        </w:rPr>
      </w:pPr>
      <w:r w:rsidRPr="00612C35">
        <w:rPr>
          <w:rFonts w:cs="Arial"/>
          <w:sz w:val="22"/>
          <w:szCs w:val="22"/>
        </w:rPr>
        <w:t>_________________________________________</w:t>
      </w:r>
    </w:p>
    <w:p w14:paraId="2FF78D78" w14:textId="77777777" w:rsidR="00612C35" w:rsidRPr="00612C35" w:rsidRDefault="00612C35" w:rsidP="00612C35">
      <w:pPr>
        <w:tabs>
          <w:tab w:val="left" w:pos="737"/>
        </w:tabs>
        <w:jc w:val="center"/>
        <w:rPr>
          <w:rFonts w:cs="Arial"/>
          <w:b/>
          <w:sz w:val="22"/>
          <w:szCs w:val="22"/>
        </w:rPr>
      </w:pPr>
      <w:r w:rsidRPr="00612C35">
        <w:rPr>
          <w:rFonts w:cs="Arial"/>
          <w:sz w:val="22"/>
          <w:szCs w:val="22"/>
        </w:rPr>
        <w:t>ASSINATURA DO REPRESENTANTE LEGAL</w:t>
      </w:r>
    </w:p>
    <w:sectPr w:rsidR="00612C35" w:rsidRPr="00612C35" w:rsidSect="00856369">
      <w:pgSz w:w="11906" w:h="16838"/>
      <w:pgMar w:top="426" w:right="849"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8E9654" w14:textId="77777777" w:rsidR="001D41D3" w:rsidRDefault="001D41D3">
      <w:r>
        <w:separator/>
      </w:r>
    </w:p>
  </w:endnote>
  <w:endnote w:type="continuationSeparator" w:id="0">
    <w:p w14:paraId="15A0C897" w14:textId="77777777" w:rsidR="001D41D3" w:rsidRDefault="001D41D3">
      <w:r>
        <w:continuationSeparator/>
      </w:r>
    </w:p>
  </w:endnote>
  <w:endnote w:type="continuationNotice" w:id="1">
    <w:p w14:paraId="1FEF70A7" w14:textId="77777777" w:rsidR="001D41D3" w:rsidRDefault="001D41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Ecofont_Spranq_eco_Sans">
    <w:altName w:val="Calibri"/>
    <w:charset w:val="00"/>
    <w:family w:val="swiss"/>
    <w:pitch w:val="variable"/>
    <w:sig w:usb0="800000AF" w:usb1="1000204A"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Arial Negrito">
    <w:altName w:val="Cambria"/>
    <w:panose1 w:val="020B0704020202020204"/>
    <w:charset w:val="00"/>
    <w:family w:val="swiss"/>
    <w:pitch w:val="default"/>
    <w:sig w:usb0="00000003" w:usb1="00000000" w:usb2="00000000" w:usb3="00000000" w:csb0="00000001" w:csb1="00000000"/>
  </w:font>
  <w:font w:name="Times New Roman PS">
    <w:altName w:val="Times New Roman"/>
    <w:charset w:val="00"/>
    <w:family w:val="roman"/>
    <w:pitch w:val="default"/>
    <w:sig w:usb0="00000000" w:usb1="00000000" w:usb2="00000000" w:usb3="00000000" w:csb0="00040001" w:csb1="00000000"/>
  </w:font>
  <w:font w:name="CG Times">
    <w:charset w:val="00"/>
    <w:family w:val="roman"/>
    <w:pitch w:val="default"/>
    <w:sig w:usb0="00000003" w:usb1="00000000" w:usb2="00000000" w:usb3="00000000" w:csb0="00000001" w:csb1="00000000"/>
  </w:font>
  <w:font w:name="Albertus Medium">
    <w:altName w:val="Tahoma"/>
    <w:charset w:val="00"/>
    <w:family w:val="swiss"/>
    <w:pitch w:val="variable"/>
    <w:sig w:usb0="00000007" w:usb1="00000000" w:usb2="00000000" w:usb3="00000000" w:csb0="00000013"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02"/>
    <w:family w:val="auto"/>
    <w:pitch w:val="default"/>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4574391"/>
      <w:docPartObj>
        <w:docPartGallery w:val="Page Numbers (Bottom of Page)"/>
        <w:docPartUnique/>
      </w:docPartObj>
    </w:sdtPr>
    <w:sdtEndPr/>
    <w:sdtContent>
      <w:p w14:paraId="18334244" w14:textId="299FC00A" w:rsidR="00612C35" w:rsidRDefault="00612C35">
        <w:pPr>
          <w:pStyle w:val="Rodap"/>
          <w:jc w:val="right"/>
        </w:pPr>
        <w:r>
          <w:rPr>
            <w:noProof/>
          </w:rPr>
          <mc:AlternateContent>
            <mc:Choice Requires="wps">
              <w:drawing>
                <wp:anchor distT="0" distB="0" distL="114300" distR="114300" simplePos="0" relativeHeight="251658240" behindDoc="0" locked="0" layoutInCell="1" allowOverlap="1" wp14:anchorId="36BFC07B" wp14:editId="54F4C867">
                  <wp:simplePos x="0" y="0"/>
                  <wp:positionH relativeFrom="column">
                    <wp:posOffset>3377565</wp:posOffset>
                  </wp:positionH>
                  <wp:positionV relativeFrom="paragraph">
                    <wp:posOffset>22860</wp:posOffset>
                  </wp:positionV>
                  <wp:extent cx="2171700" cy="314325"/>
                  <wp:effectExtent l="0" t="0" r="19050" b="28575"/>
                  <wp:wrapNone/>
                  <wp:docPr id="29" name="Caixa de Texto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14325"/>
                          </a:xfrm>
                          <a:prstGeom prst="rect">
                            <a:avLst/>
                          </a:prstGeom>
                          <a:solidFill>
                            <a:srgbClr val="FFFFFF"/>
                          </a:solidFill>
                          <a:ln w="9525">
                            <a:solidFill>
                              <a:srgbClr val="000000"/>
                            </a:solidFill>
                            <a:miter lim="800000"/>
                            <a:headEnd/>
                            <a:tailEnd/>
                          </a:ln>
                        </wps:spPr>
                        <wps:txbx>
                          <w:txbxContent>
                            <w:p w14:paraId="1CF3E1CB" w14:textId="77777777" w:rsidR="00612C35" w:rsidRPr="00054A57" w:rsidRDefault="00612C35" w:rsidP="006A5BF4">
                              <w:pPr>
                                <w:rPr>
                                  <w:sz w:val="18"/>
                                  <w:szCs w:val="18"/>
                                </w:rPr>
                              </w:pPr>
                              <w:r w:rsidRPr="00054A57">
                                <w:rPr>
                                  <w:sz w:val="18"/>
                                  <w:szCs w:val="18"/>
                                </w:rPr>
                                <w:t>Processo nº :59540</w:t>
                              </w:r>
                              <w:r>
                                <w:rPr>
                                  <w:sz w:val="18"/>
                                  <w:szCs w:val="18"/>
                                </w:rPr>
                                <w:t>.000700</w:t>
                              </w:r>
                              <w:r w:rsidRPr="00054A57">
                                <w:rPr>
                                  <w:sz w:val="18"/>
                                  <w:szCs w:val="18"/>
                                </w:rPr>
                                <w:t>/2020</w:t>
                              </w:r>
                              <w:r>
                                <w:rPr>
                                  <w:sz w:val="18"/>
                                  <w:szCs w:val="18"/>
                                </w:rPr>
                                <w:t>-91</w:t>
                              </w:r>
                            </w:p>
                            <w:p w14:paraId="5329FB17" w14:textId="77777777" w:rsidR="00612C35" w:rsidRDefault="00612C35" w:rsidP="006A5B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BFC07B" id="_x0000_t202" coordsize="21600,21600" o:spt="202" path="m,l,21600r21600,l21600,xe">
                  <v:stroke joinstyle="miter"/>
                  <v:path gradientshapeok="t" o:connecttype="rect"/>
                </v:shapetype>
                <v:shape id="Caixa de Texto 29" o:spid="_x0000_s1026" type="#_x0000_t202" style="position:absolute;left:0;text-align:left;margin-left:265.95pt;margin-top:1.8pt;width:171pt;height:2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">
                  <v:textbox>
                    <w:txbxContent>
                      <w:p w14:paraId="1CF3E1CB" w14:textId="77777777" w:rsidR="00612C35" w:rsidRPr="00054A57" w:rsidRDefault="00612C35" w:rsidP="006A5BF4">
                        <w:pPr>
                          <w:rPr>
                            <w:sz w:val="18"/>
                            <w:szCs w:val="18"/>
                          </w:rPr>
                        </w:pPr>
                        <w:r w:rsidRPr="00054A57">
                          <w:rPr>
                            <w:sz w:val="18"/>
                            <w:szCs w:val="18"/>
                          </w:rPr>
                          <w:t>Processo nº :59540</w:t>
                        </w:r>
                        <w:r>
                          <w:rPr>
                            <w:sz w:val="18"/>
                            <w:szCs w:val="18"/>
                          </w:rPr>
                          <w:t>.000700</w:t>
                        </w:r>
                        <w:r w:rsidRPr="00054A57">
                          <w:rPr>
                            <w:sz w:val="18"/>
                            <w:szCs w:val="18"/>
                          </w:rPr>
                          <w:t>/2020</w:t>
                        </w:r>
                        <w:r>
                          <w:rPr>
                            <w:sz w:val="18"/>
                            <w:szCs w:val="18"/>
                          </w:rPr>
                          <w:t>-91</w:t>
                        </w:r>
                      </w:p>
                      <w:p w14:paraId="5329FB17" w14:textId="77777777" w:rsidR="00612C35" w:rsidRDefault="00612C35" w:rsidP="006A5BF4"/>
                    </w:txbxContent>
                  </v:textbox>
                </v:shape>
              </w:pict>
            </mc:Fallback>
          </mc:AlternateContent>
        </w:r>
        <w:r>
          <w:fldChar w:fldCharType="begin"/>
        </w:r>
        <w:r>
          <w:instrText>PAGE   \* MERGEFORMAT</w:instrText>
        </w:r>
        <w:r>
          <w:fldChar w:fldCharType="separate"/>
        </w:r>
        <w:r>
          <w:t>2</w:t>
        </w:r>
        <w:r>
          <w:fldChar w:fldCharType="end"/>
        </w:r>
      </w:p>
    </w:sdtContent>
  </w:sdt>
  <w:p w14:paraId="554C9A5F" w14:textId="1F520BEA" w:rsidR="00612C35" w:rsidRDefault="00612C35">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B8F4F" w14:textId="7C1F9FC8" w:rsidR="00612C35" w:rsidRDefault="00612C35">
    <w:pPr>
      <w:pStyle w:val="Rodap"/>
    </w:pPr>
    <w:r>
      <w:rPr>
        <w:noProof/>
      </w:rPr>
      <mc:AlternateContent>
        <mc:Choice Requires="wps">
          <w:drawing>
            <wp:anchor distT="0" distB="0" distL="114300" distR="114300" simplePos="0" relativeHeight="251659264" behindDoc="0" locked="0" layoutInCell="1" allowOverlap="1" wp14:anchorId="7547EEBF" wp14:editId="222FA7A9">
              <wp:simplePos x="0" y="0"/>
              <wp:positionH relativeFrom="column">
                <wp:posOffset>2929890</wp:posOffset>
              </wp:positionH>
              <wp:positionV relativeFrom="paragraph">
                <wp:posOffset>57785</wp:posOffset>
              </wp:positionV>
              <wp:extent cx="2171700" cy="342900"/>
              <wp:effectExtent l="0" t="0" r="19050" b="19050"/>
              <wp:wrapNone/>
              <wp:docPr id="30" name="Caixa de Texto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42900"/>
                      </a:xfrm>
                      <a:prstGeom prst="rect">
                        <a:avLst/>
                      </a:prstGeom>
                      <a:solidFill>
                        <a:srgbClr val="FFFFFF"/>
                      </a:solidFill>
                      <a:ln w="9525">
                        <a:solidFill>
                          <a:srgbClr val="000000"/>
                        </a:solidFill>
                        <a:miter lim="800000"/>
                        <a:headEnd/>
                        <a:tailEnd/>
                      </a:ln>
                    </wps:spPr>
                    <wps:txbx>
                      <w:txbxContent>
                        <w:p w14:paraId="7301D37C" w14:textId="77777777" w:rsidR="00612C35" w:rsidRPr="00054A57" w:rsidRDefault="00612C35" w:rsidP="006A5BF4">
                          <w:pPr>
                            <w:rPr>
                              <w:sz w:val="18"/>
                              <w:szCs w:val="18"/>
                            </w:rPr>
                          </w:pPr>
                          <w:r w:rsidRPr="00054A57">
                            <w:rPr>
                              <w:sz w:val="18"/>
                              <w:szCs w:val="18"/>
                            </w:rPr>
                            <w:t>Processo nº :59540</w:t>
                          </w:r>
                          <w:r>
                            <w:rPr>
                              <w:sz w:val="18"/>
                              <w:szCs w:val="18"/>
                            </w:rPr>
                            <w:t>.000700</w:t>
                          </w:r>
                          <w:r w:rsidRPr="00054A57">
                            <w:rPr>
                              <w:sz w:val="18"/>
                              <w:szCs w:val="18"/>
                            </w:rPr>
                            <w:t>/2020</w:t>
                          </w:r>
                          <w:r>
                            <w:rPr>
                              <w:sz w:val="18"/>
                              <w:szCs w:val="18"/>
                            </w:rPr>
                            <w:t>-91</w:t>
                          </w:r>
                        </w:p>
                        <w:p w14:paraId="281B3E93" w14:textId="77777777" w:rsidR="00612C35" w:rsidRDefault="00612C35" w:rsidP="006A5B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47EEBF" id="_x0000_t202" coordsize="21600,21600" o:spt="202" path="m,l,21600r21600,l21600,xe">
              <v:stroke joinstyle="miter"/>
              <v:path gradientshapeok="t" o:connecttype="rect"/>
            </v:shapetype>
            <v:shape id="Caixa de Texto 30" o:spid="_x0000_s1027" type="#_x0000_t202" style="position:absolute;margin-left:230.7pt;margin-top:4.55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">
              <v:textbox>
                <w:txbxContent>
                  <w:p w14:paraId="7301D37C" w14:textId="77777777" w:rsidR="00612C35" w:rsidRPr="00054A57" w:rsidRDefault="00612C35" w:rsidP="006A5BF4">
                    <w:pPr>
                      <w:rPr>
                        <w:sz w:val="18"/>
                        <w:szCs w:val="18"/>
                      </w:rPr>
                    </w:pPr>
                    <w:r w:rsidRPr="00054A57">
                      <w:rPr>
                        <w:sz w:val="18"/>
                        <w:szCs w:val="18"/>
                      </w:rPr>
                      <w:t>Processo nº :59540</w:t>
                    </w:r>
                    <w:r>
                      <w:rPr>
                        <w:sz w:val="18"/>
                        <w:szCs w:val="18"/>
                      </w:rPr>
                      <w:t>.000700</w:t>
                    </w:r>
                    <w:r w:rsidRPr="00054A57">
                      <w:rPr>
                        <w:sz w:val="18"/>
                        <w:szCs w:val="18"/>
                      </w:rPr>
                      <w:t>/2020</w:t>
                    </w:r>
                    <w:r>
                      <w:rPr>
                        <w:sz w:val="18"/>
                        <w:szCs w:val="18"/>
                      </w:rPr>
                      <w:t>-91</w:t>
                    </w:r>
                  </w:p>
                  <w:p w14:paraId="281B3E93" w14:textId="77777777" w:rsidR="00612C35" w:rsidRDefault="00612C35" w:rsidP="006A5BF4"/>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1B0568" w14:textId="77777777" w:rsidR="001D41D3" w:rsidRDefault="001D41D3">
      <w:r>
        <w:separator/>
      </w:r>
    </w:p>
  </w:footnote>
  <w:footnote w:type="continuationSeparator" w:id="0">
    <w:p w14:paraId="52B4820E" w14:textId="77777777" w:rsidR="001D41D3" w:rsidRDefault="001D41D3">
      <w:r>
        <w:continuationSeparator/>
      </w:r>
    </w:p>
  </w:footnote>
  <w:footnote w:type="continuationNotice" w:id="1">
    <w:p w14:paraId="595DF058" w14:textId="77777777" w:rsidR="001D41D3" w:rsidRDefault="001D41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jc w:val="center"/>
      <w:tblLook w:val="04A0" w:firstRow="1" w:lastRow="0" w:firstColumn="1" w:lastColumn="0" w:noHBand="0" w:noVBand="1"/>
    </w:tblPr>
    <w:tblGrid>
      <w:gridCol w:w="3233"/>
      <w:gridCol w:w="6973"/>
    </w:tblGrid>
    <w:tr w:rsidR="00612C35" w14:paraId="39752DB1" w14:textId="77777777" w:rsidTr="00DA6458">
      <w:trPr>
        <w:trHeight w:val="113"/>
        <w:jc w:val="center"/>
      </w:trPr>
      <w:tc>
        <w:tcPr>
          <w:tcW w:w="2974" w:type="dxa"/>
          <w:vAlign w:val="center"/>
        </w:tcPr>
        <w:p w14:paraId="35179197" w14:textId="33898C11" w:rsidR="00612C35" w:rsidRDefault="00612C35" w:rsidP="00D36063">
          <w:pPr>
            <w:pStyle w:val="Cabealho"/>
            <w:ind w:left="-134"/>
          </w:pPr>
          <w:r w:rsidRPr="009F1BB4">
            <w:rPr>
              <w:noProof/>
            </w:rPr>
            <w:drawing>
              <wp:inline distT="0" distB="0" distL="0" distR="0" wp14:anchorId="5FE37BF7" wp14:editId="13620C96">
                <wp:extent cx="2000250" cy="438150"/>
                <wp:effectExtent l="0" t="0" r="0" b="0"/>
                <wp:docPr id="28" name="Image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0250" cy="438150"/>
                        </a:xfrm>
                        <a:prstGeom prst="rect">
                          <a:avLst/>
                        </a:prstGeom>
                        <a:noFill/>
                        <a:ln>
                          <a:noFill/>
                        </a:ln>
                      </pic:spPr>
                    </pic:pic>
                  </a:graphicData>
                </a:graphic>
              </wp:inline>
            </w:drawing>
          </w:r>
        </w:p>
      </w:tc>
      <w:tc>
        <w:tcPr>
          <w:tcW w:w="7232" w:type="dxa"/>
          <w:vAlign w:val="center"/>
        </w:tcPr>
        <w:p w14:paraId="6439260B" w14:textId="77777777" w:rsidR="00612C35" w:rsidRPr="00FE07BD" w:rsidRDefault="00612C35" w:rsidP="00D36063">
          <w:pPr>
            <w:pStyle w:val="Cabealho"/>
            <w:ind w:left="-53"/>
            <w:rPr>
              <w:rFonts w:ascii="Arial Narrow" w:hAnsi="Arial Narrow"/>
              <w:b/>
            </w:rPr>
          </w:pPr>
          <w:r w:rsidRPr="00FE07BD">
            <w:rPr>
              <w:rFonts w:ascii="Arial Narrow" w:hAnsi="Arial Narrow"/>
              <w:b/>
            </w:rPr>
            <w:t>Ministério do Desenvolvimento</w:t>
          </w:r>
          <w:r>
            <w:rPr>
              <w:rFonts w:ascii="Arial Narrow" w:hAnsi="Arial Narrow"/>
              <w:b/>
            </w:rPr>
            <w:t xml:space="preserve"> Regional</w:t>
          </w:r>
          <w:r w:rsidRPr="00FE07BD">
            <w:rPr>
              <w:rFonts w:ascii="Arial Narrow" w:hAnsi="Arial Narrow"/>
              <w:b/>
            </w:rPr>
            <w:t xml:space="preserve"> - MDR</w:t>
          </w:r>
        </w:p>
        <w:p w14:paraId="7F756C2D" w14:textId="28BC37CA" w:rsidR="00612C35" w:rsidRPr="00FE07BD" w:rsidRDefault="00612C35" w:rsidP="00D36063">
          <w:pPr>
            <w:pStyle w:val="Cabealho"/>
            <w:ind w:left="-53"/>
            <w:rPr>
              <w:rFonts w:ascii="Arial Narrow" w:hAnsi="Arial Narrow"/>
              <w:bCs/>
              <w:szCs w:val="20"/>
            </w:rPr>
          </w:pPr>
          <w:r w:rsidRPr="00FE07BD">
            <w:rPr>
              <w:rFonts w:ascii="Arial Narrow" w:hAnsi="Arial Narrow"/>
              <w:bCs/>
              <w:szCs w:val="20"/>
            </w:rPr>
            <w:t>Companhia de Desenvolvimento dos Vales do São Francisco e do Parnaíba</w:t>
          </w:r>
          <w:r>
            <w:rPr>
              <w:rFonts w:ascii="Arial Narrow" w:hAnsi="Arial Narrow"/>
              <w:bCs/>
              <w:szCs w:val="20"/>
            </w:rPr>
            <w:t xml:space="preserve"> - CODEVASF</w:t>
          </w:r>
        </w:p>
        <w:p w14:paraId="56C40809" w14:textId="466C972B" w:rsidR="00612C35" w:rsidRPr="005B7317" w:rsidRDefault="00612C35" w:rsidP="00D36063">
          <w:pPr>
            <w:pStyle w:val="Cabealho"/>
            <w:ind w:left="-53"/>
            <w:rPr>
              <w:b/>
            </w:rPr>
          </w:pPr>
          <w:r>
            <w:rPr>
              <w:rFonts w:ascii="Arial Narrow" w:hAnsi="Arial Narrow"/>
              <w:bCs/>
              <w:szCs w:val="20"/>
            </w:rPr>
            <w:t>4ª Superintendência Regional</w:t>
          </w:r>
        </w:p>
      </w:tc>
    </w:tr>
  </w:tbl>
  <w:p w14:paraId="56607BB3" w14:textId="77777777" w:rsidR="00612C35" w:rsidRPr="00D628CE" w:rsidRDefault="00612C35">
    <w:pPr>
      <w:pStyle w:val="Cabealho"/>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1"/>
    <w:multiLevelType w:val="singleLevel"/>
    <w:tmpl w:val="00000001"/>
    <w:name w:val="WW8Num1"/>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3" w15:restartNumberingAfterBreak="0">
    <w:nsid w:val="0000000C"/>
    <w:multiLevelType w:val="singleLevel"/>
    <w:tmpl w:val="0000000C"/>
    <w:name w:val="WW8Num18"/>
    <w:lvl w:ilvl="0">
      <w:start w:val="1"/>
      <w:numFmt w:val="bullet"/>
      <w:lvlText w:val="-"/>
      <w:lvlJc w:val="left"/>
      <w:pPr>
        <w:tabs>
          <w:tab w:val="num" w:pos="0"/>
        </w:tabs>
        <w:ind w:left="720" w:hanging="360"/>
      </w:pPr>
      <w:rPr>
        <w:rFonts w:ascii="Courier New" w:hAnsi="Courier New" w:cs="Courier New" w:hint="default"/>
      </w:rPr>
    </w:lvl>
  </w:abstractNum>
  <w:abstractNum w:abstractNumId="4" w15:restartNumberingAfterBreak="0">
    <w:nsid w:val="00000010"/>
    <w:multiLevelType w:val="multilevel"/>
    <w:tmpl w:val="00000010"/>
    <w:name w:val="WW8Num17"/>
    <w:lvl w:ilvl="0">
      <w:start w:val="1"/>
      <w:numFmt w:val="bullet"/>
      <w:lvlText w:val=""/>
      <w:lvlJc w:val="left"/>
      <w:pPr>
        <w:tabs>
          <w:tab w:val="num" w:pos="2136"/>
        </w:tabs>
        <w:ind w:left="2136" w:hanging="360"/>
      </w:pPr>
      <w:rPr>
        <w:rFonts w:ascii="Symbol" w:hAnsi="Symbol"/>
      </w:rPr>
    </w:lvl>
    <w:lvl w:ilvl="1">
      <w:numFmt w:val="bullet"/>
      <w:lvlText w:val="-"/>
      <w:lvlJc w:val="left"/>
      <w:pPr>
        <w:tabs>
          <w:tab w:val="num" w:pos="2856"/>
        </w:tabs>
        <w:ind w:left="2856" w:hanging="360"/>
      </w:pPr>
      <w:rPr>
        <w:rFonts w:ascii="Times New Roman" w:hAnsi="Times New Roman" w:cs="Times New Roman"/>
      </w:rPr>
    </w:lvl>
    <w:lvl w:ilvl="2">
      <w:start w:val="1"/>
      <w:numFmt w:val="bullet"/>
      <w:lvlText w:val=""/>
      <w:lvlJc w:val="left"/>
      <w:pPr>
        <w:tabs>
          <w:tab w:val="num" w:pos="3576"/>
        </w:tabs>
        <w:ind w:left="3576" w:hanging="360"/>
      </w:pPr>
      <w:rPr>
        <w:rFonts w:ascii="Wingdings" w:hAnsi="Wingdings"/>
      </w:rPr>
    </w:lvl>
    <w:lvl w:ilvl="3">
      <w:start w:val="1"/>
      <w:numFmt w:val="bullet"/>
      <w:lvlText w:val=""/>
      <w:lvlJc w:val="left"/>
      <w:pPr>
        <w:tabs>
          <w:tab w:val="num" w:pos="4296"/>
        </w:tabs>
        <w:ind w:left="4296" w:hanging="360"/>
      </w:pPr>
      <w:rPr>
        <w:rFonts w:ascii="Symbol" w:hAnsi="Symbol"/>
      </w:rPr>
    </w:lvl>
    <w:lvl w:ilvl="4">
      <w:start w:val="1"/>
      <w:numFmt w:val="bullet"/>
      <w:lvlText w:val="o"/>
      <w:lvlJc w:val="left"/>
      <w:pPr>
        <w:tabs>
          <w:tab w:val="num" w:pos="5016"/>
        </w:tabs>
        <w:ind w:left="5016" w:hanging="360"/>
      </w:pPr>
      <w:rPr>
        <w:rFonts w:ascii="Courier New" w:hAnsi="Courier New"/>
      </w:rPr>
    </w:lvl>
    <w:lvl w:ilvl="5">
      <w:start w:val="1"/>
      <w:numFmt w:val="bullet"/>
      <w:lvlText w:val=""/>
      <w:lvlJc w:val="left"/>
      <w:pPr>
        <w:tabs>
          <w:tab w:val="num" w:pos="5736"/>
        </w:tabs>
        <w:ind w:left="5736" w:hanging="360"/>
      </w:pPr>
      <w:rPr>
        <w:rFonts w:ascii="Wingdings" w:hAnsi="Wingdings"/>
      </w:rPr>
    </w:lvl>
    <w:lvl w:ilvl="6">
      <w:start w:val="1"/>
      <w:numFmt w:val="bullet"/>
      <w:lvlText w:val=""/>
      <w:lvlJc w:val="left"/>
      <w:pPr>
        <w:tabs>
          <w:tab w:val="num" w:pos="6456"/>
        </w:tabs>
        <w:ind w:left="6456" w:hanging="360"/>
      </w:pPr>
      <w:rPr>
        <w:rFonts w:ascii="Symbol" w:hAnsi="Symbol"/>
      </w:rPr>
    </w:lvl>
    <w:lvl w:ilvl="7">
      <w:start w:val="1"/>
      <w:numFmt w:val="bullet"/>
      <w:lvlText w:val="o"/>
      <w:lvlJc w:val="left"/>
      <w:pPr>
        <w:tabs>
          <w:tab w:val="num" w:pos="7176"/>
        </w:tabs>
        <w:ind w:left="7176" w:hanging="360"/>
      </w:pPr>
      <w:rPr>
        <w:rFonts w:ascii="Courier New" w:hAnsi="Courier New"/>
      </w:rPr>
    </w:lvl>
    <w:lvl w:ilvl="8">
      <w:start w:val="1"/>
      <w:numFmt w:val="bullet"/>
      <w:lvlText w:val=""/>
      <w:lvlJc w:val="left"/>
      <w:pPr>
        <w:tabs>
          <w:tab w:val="num" w:pos="7896"/>
        </w:tabs>
        <w:ind w:left="7896" w:hanging="360"/>
      </w:pPr>
      <w:rPr>
        <w:rFonts w:ascii="Wingdings" w:hAnsi="Wingdings"/>
      </w:rPr>
    </w:lvl>
  </w:abstractNum>
  <w:abstractNum w:abstractNumId="5" w15:restartNumberingAfterBreak="0">
    <w:nsid w:val="036A1A58"/>
    <w:multiLevelType w:val="multilevel"/>
    <w:tmpl w:val="F58474AA"/>
    <w:lvl w:ilvl="0">
      <w:start w:val="1"/>
      <w:numFmt w:val="decimal"/>
      <w:pStyle w:val="CODEVASF-Titulo1"/>
      <w:lvlText w:val="%1."/>
      <w:lvlJc w:val="left"/>
      <w:pPr>
        <w:tabs>
          <w:tab w:val="num" w:pos="851"/>
        </w:tabs>
        <w:ind w:left="851" w:hanging="851"/>
      </w:pPr>
    </w:lvl>
    <w:lvl w:ilvl="1">
      <w:start w:val="1"/>
      <w:numFmt w:val="decimal"/>
      <w:pStyle w:val="CODEVASF-Titulo2"/>
      <w:lvlText w:val="%1.%2."/>
      <w:lvlJc w:val="left"/>
      <w:pPr>
        <w:tabs>
          <w:tab w:val="num" w:pos="851"/>
        </w:tabs>
        <w:ind w:left="851" w:hanging="851"/>
      </w:pPr>
    </w:lvl>
    <w:lvl w:ilvl="2">
      <w:start w:val="1"/>
      <w:numFmt w:val="decimal"/>
      <w:pStyle w:val="CODEVASF-Titulo3"/>
      <w:lvlText w:val="%1.%2.%3."/>
      <w:lvlJc w:val="left"/>
      <w:pPr>
        <w:tabs>
          <w:tab w:val="num" w:pos="851"/>
        </w:tabs>
        <w:snapToGrid w:val="0"/>
        <w:ind w:left="851" w:hanging="851"/>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40137B8"/>
    <w:multiLevelType w:val="hybridMultilevel"/>
    <w:tmpl w:val="4C8C1CD2"/>
    <w:lvl w:ilvl="0" w:tplc="FBDCF0B8">
      <w:start w:val="1"/>
      <w:numFmt w:val="bullet"/>
      <w:pStyle w:val="CODEVASF-Lista"/>
      <w:lvlText w:val=""/>
      <w:lvlJc w:val="left"/>
      <w:pPr>
        <w:tabs>
          <w:tab w:val="num" w:pos="1134"/>
        </w:tabs>
        <w:ind w:left="1134" w:hanging="227"/>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B12AB2"/>
    <w:multiLevelType w:val="multilevel"/>
    <w:tmpl w:val="2AF2CA80"/>
    <w:name w:val="WW8Num42"/>
    <w:lvl w:ilvl="0">
      <w:start w:val="1"/>
      <w:numFmt w:val="lowerLetter"/>
      <w:lvlText w:val="%1)"/>
      <w:lvlJc w:val="left"/>
      <w:pPr>
        <w:tabs>
          <w:tab w:val="num" w:pos="1381"/>
        </w:tabs>
        <w:ind w:left="1381" w:hanging="360"/>
      </w:pPr>
      <w:rPr>
        <w:b w:val="0"/>
        <w:bCs/>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8" w15:restartNumberingAfterBreak="0">
    <w:nsid w:val="12F919C3"/>
    <w:multiLevelType w:val="hybridMultilevel"/>
    <w:tmpl w:val="CAE68C6A"/>
    <w:lvl w:ilvl="0" w:tplc="7C680ECC">
      <w:start w:val="1"/>
      <w:numFmt w:val="decimal"/>
      <w:lvlText w:val="3.%1."/>
      <w:lvlJc w:val="left"/>
      <w:pPr>
        <w:ind w:left="720" w:hanging="360"/>
      </w:pPr>
    </w:lvl>
    <w:lvl w:ilvl="1" w:tplc="0416000F">
      <w:start w:val="1"/>
      <w:numFmt w:val="decimal"/>
      <w:lvlText w:val="%2."/>
      <w:lvlJc w:val="left"/>
      <w:pPr>
        <w:ind w:left="1440" w:hanging="360"/>
      </w:pPr>
    </w:lvl>
    <w:lvl w:ilvl="2" w:tplc="20EEA2D2">
      <w:start w:val="1"/>
      <w:numFmt w:val="decimal"/>
      <w:lvlText w:val="%3)"/>
      <w:lvlJc w:val="left"/>
      <w:pPr>
        <w:ind w:left="2340" w:hanging="36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9" w15:restartNumberingAfterBreak="0">
    <w:nsid w:val="1D5C100D"/>
    <w:multiLevelType w:val="multilevel"/>
    <w:tmpl w:val="495838E8"/>
    <w:lvl w:ilvl="0">
      <w:start w:val="1"/>
      <w:numFmt w:val="decimal"/>
      <w:pStyle w:val="Nivel1"/>
      <w:lvlText w:val="%1."/>
      <w:lvlJc w:val="left"/>
      <w:pPr>
        <w:ind w:left="644" w:hanging="360"/>
      </w:pPr>
      <w:rPr>
        <w:rFonts w:hint="default"/>
        <w:i w:val="0"/>
        <w:color w:val="auto"/>
      </w:rPr>
    </w:lvl>
    <w:lvl w:ilvl="1">
      <w:start w:val="1"/>
      <w:numFmt w:val="decimal"/>
      <w:lvlText w:val="%1.%2."/>
      <w:lvlJc w:val="left"/>
      <w:pPr>
        <w:ind w:left="716" w:hanging="432"/>
      </w:pPr>
      <w:rPr>
        <w:rFonts w:hint="default"/>
        <w:b w:val="0"/>
        <w:bCs w:val="0"/>
        <w:i w:val="0"/>
        <w:color w:val="auto"/>
        <w:lang w:val="x-none"/>
      </w:rPr>
    </w:lvl>
    <w:lvl w:ilvl="2">
      <w:start w:val="1"/>
      <w:numFmt w:val="decimal"/>
      <w:lvlText w:val="%1.%2.%3."/>
      <w:lvlJc w:val="left"/>
      <w:pPr>
        <w:ind w:left="1922" w:hanging="504"/>
      </w:pPr>
      <w:rPr>
        <w:rFonts w:hint="default"/>
        <w:color w:val="auto"/>
      </w:rPr>
    </w:lvl>
    <w:lvl w:ilvl="3">
      <w:start w:val="1"/>
      <w:numFmt w:val="lowerLetter"/>
      <w:lvlText w:val="%4."/>
      <w:lvlJc w:val="left"/>
      <w:pPr>
        <w:ind w:left="2491" w:hanging="648"/>
      </w:pPr>
      <w:rPr>
        <w:rFonts w:hint="default"/>
        <w:i w:val="0"/>
      </w:rPr>
    </w:lvl>
    <w:lvl w:ilvl="4">
      <w:start w:val="1"/>
      <w:numFmt w:val="lowerLetter"/>
      <w:lvlText w:val="%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2845ABC"/>
    <w:multiLevelType w:val="hybridMultilevel"/>
    <w:tmpl w:val="6EA4E7E4"/>
    <w:name w:val="WW8Num432"/>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1" w15:restartNumberingAfterBreak="0">
    <w:nsid w:val="23727B02"/>
    <w:multiLevelType w:val="hybridMultilevel"/>
    <w:tmpl w:val="2FDEB190"/>
    <w:lvl w:ilvl="0" w:tplc="6D5E12A6">
      <w:start w:val="1"/>
      <w:numFmt w:val="decimal"/>
      <w:pStyle w:val="Nivel01Titulo"/>
      <w:lvlText w:val="%1."/>
      <w:lvlJc w:val="left"/>
      <w:pPr>
        <w:ind w:left="144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59F0CA7"/>
    <w:multiLevelType w:val="hybridMultilevel"/>
    <w:tmpl w:val="117E71DC"/>
    <w:lvl w:ilvl="0" w:tplc="63DED438">
      <w:start w:val="1"/>
      <w:numFmt w:val="bullet"/>
      <w:lvlText w:val="-"/>
      <w:lvlJc w:val="left"/>
      <w:pPr>
        <w:ind w:left="720" w:hanging="360"/>
      </w:pPr>
      <w:rPr>
        <w:rFonts w:ascii="Courier New" w:hAnsi="Courier New" w:cs="Times New Roman"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3" w15:restartNumberingAfterBreak="0">
    <w:nsid w:val="26D577A1"/>
    <w:multiLevelType w:val="hybridMultilevel"/>
    <w:tmpl w:val="7FF4371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15:restartNumberingAfterBreak="0">
    <w:nsid w:val="34AF5173"/>
    <w:multiLevelType w:val="hybridMultilevel"/>
    <w:tmpl w:val="4D622F9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34E44F95"/>
    <w:multiLevelType w:val="multilevel"/>
    <w:tmpl w:val="15CC7424"/>
    <w:name w:val="WW8Num44"/>
    <w:lvl w:ilvl="0">
      <w:start w:val="1"/>
      <w:numFmt w:val="decimal"/>
      <w:lvlText w:val="c.%1)"/>
      <w:lvlJc w:val="left"/>
      <w:pPr>
        <w:tabs>
          <w:tab w:val="num" w:pos="1381"/>
        </w:tabs>
        <w:ind w:left="1381" w:hanging="360"/>
      </w:pPr>
      <w:rPr>
        <w:b w:val="0"/>
        <w:bCs/>
        <w:i w:val="0"/>
        <w:color w:val="auto"/>
        <w:sz w:val="21"/>
        <w:szCs w:val="21"/>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6" w15:restartNumberingAfterBreak="0">
    <w:nsid w:val="36E93742"/>
    <w:multiLevelType w:val="multilevel"/>
    <w:tmpl w:val="28C46B72"/>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9163B45"/>
    <w:multiLevelType w:val="hybridMultilevel"/>
    <w:tmpl w:val="271255D6"/>
    <w:lvl w:ilvl="0" w:tplc="488480E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B0621BC"/>
    <w:multiLevelType w:val="hybridMultilevel"/>
    <w:tmpl w:val="BC103C2E"/>
    <w:lvl w:ilvl="0" w:tplc="20A4A168">
      <w:start w:val="1"/>
      <w:numFmt w:val="bullet"/>
      <w:pStyle w:val="Nivel5"/>
      <w:lvlText w:val="-"/>
      <w:lvlJc w:val="left"/>
      <w:pPr>
        <w:ind w:left="3981" w:hanging="360"/>
      </w:pPr>
      <w:rPr>
        <w:rFonts w:ascii="Courier New" w:hAnsi="Courier New" w:hint="default"/>
      </w:rPr>
    </w:lvl>
    <w:lvl w:ilvl="1" w:tplc="04160019" w:tentative="1">
      <w:start w:val="1"/>
      <w:numFmt w:val="lowerLetter"/>
      <w:lvlText w:val="%2."/>
      <w:lvlJc w:val="left"/>
      <w:pPr>
        <w:ind w:left="4701" w:hanging="360"/>
      </w:pPr>
    </w:lvl>
    <w:lvl w:ilvl="2" w:tplc="0416001B" w:tentative="1">
      <w:start w:val="1"/>
      <w:numFmt w:val="lowerRoman"/>
      <w:lvlText w:val="%3."/>
      <w:lvlJc w:val="right"/>
      <w:pPr>
        <w:ind w:left="5421" w:hanging="180"/>
      </w:pPr>
    </w:lvl>
    <w:lvl w:ilvl="3" w:tplc="0416000F" w:tentative="1">
      <w:start w:val="1"/>
      <w:numFmt w:val="decimal"/>
      <w:lvlText w:val="%4."/>
      <w:lvlJc w:val="left"/>
      <w:pPr>
        <w:ind w:left="6141" w:hanging="360"/>
      </w:pPr>
    </w:lvl>
    <w:lvl w:ilvl="4" w:tplc="04160019" w:tentative="1">
      <w:start w:val="1"/>
      <w:numFmt w:val="lowerLetter"/>
      <w:lvlText w:val="%5."/>
      <w:lvlJc w:val="left"/>
      <w:pPr>
        <w:ind w:left="6861" w:hanging="360"/>
      </w:pPr>
    </w:lvl>
    <w:lvl w:ilvl="5" w:tplc="0416001B" w:tentative="1">
      <w:start w:val="1"/>
      <w:numFmt w:val="lowerRoman"/>
      <w:lvlText w:val="%6."/>
      <w:lvlJc w:val="right"/>
      <w:pPr>
        <w:ind w:left="7581" w:hanging="180"/>
      </w:pPr>
    </w:lvl>
    <w:lvl w:ilvl="6" w:tplc="0416000F" w:tentative="1">
      <w:start w:val="1"/>
      <w:numFmt w:val="decimal"/>
      <w:lvlText w:val="%7."/>
      <w:lvlJc w:val="left"/>
      <w:pPr>
        <w:ind w:left="8301" w:hanging="360"/>
      </w:pPr>
    </w:lvl>
    <w:lvl w:ilvl="7" w:tplc="04160019" w:tentative="1">
      <w:start w:val="1"/>
      <w:numFmt w:val="lowerLetter"/>
      <w:lvlText w:val="%8."/>
      <w:lvlJc w:val="left"/>
      <w:pPr>
        <w:ind w:left="9021" w:hanging="360"/>
      </w:pPr>
    </w:lvl>
    <w:lvl w:ilvl="8" w:tplc="0416001B" w:tentative="1">
      <w:start w:val="1"/>
      <w:numFmt w:val="lowerRoman"/>
      <w:lvlText w:val="%9."/>
      <w:lvlJc w:val="right"/>
      <w:pPr>
        <w:ind w:left="9741" w:hanging="180"/>
      </w:pPr>
    </w:lvl>
  </w:abstractNum>
  <w:abstractNum w:abstractNumId="19" w15:restartNumberingAfterBreak="0">
    <w:nsid w:val="45464E71"/>
    <w:multiLevelType w:val="hybridMultilevel"/>
    <w:tmpl w:val="2CFC1FB2"/>
    <w:lvl w:ilvl="0" w:tplc="FDA431E8">
      <w:start w:val="1"/>
      <w:numFmt w:val="lowerLetter"/>
      <w:lvlText w:val="%1)"/>
      <w:lvlJc w:val="left"/>
      <w:pPr>
        <w:ind w:left="1734" w:hanging="360"/>
      </w:pPr>
      <w:rPr>
        <w:rFonts w:ascii="Arial" w:hAnsi="Arial" w:hint="default"/>
        <w:b w:val="0"/>
        <w:i w:val="0"/>
        <w:sz w:val="23"/>
      </w:rPr>
    </w:lvl>
    <w:lvl w:ilvl="1" w:tplc="04160019" w:tentative="1">
      <w:start w:val="1"/>
      <w:numFmt w:val="lowerLetter"/>
      <w:lvlText w:val="%2."/>
      <w:lvlJc w:val="left"/>
      <w:pPr>
        <w:ind w:left="2454" w:hanging="360"/>
      </w:pPr>
    </w:lvl>
    <w:lvl w:ilvl="2" w:tplc="0416001B" w:tentative="1">
      <w:start w:val="1"/>
      <w:numFmt w:val="lowerRoman"/>
      <w:lvlText w:val="%3."/>
      <w:lvlJc w:val="right"/>
      <w:pPr>
        <w:ind w:left="3174" w:hanging="180"/>
      </w:pPr>
    </w:lvl>
    <w:lvl w:ilvl="3" w:tplc="0416000F" w:tentative="1">
      <w:start w:val="1"/>
      <w:numFmt w:val="decimal"/>
      <w:lvlText w:val="%4."/>
      <w:lvlJc w:val="left"/>
      <w:pPr>
        <w:ind w:left="3894" w:hanging="360"/>
      </w:pPr>
    </w:lvl>
    <w:lvl w:ilvl="4" w:tplc="04160019" w:tentative="1">
      <w:start w:val="1"/>
      <w:numFmt w:val="lowerLetter"/>
      <w:lvlText w:val="%5."/>
      <w:lvlJc w:val="left"/>
      <w:pPr>
        <w:ind w:left="4614" w:hanging="360"/>
      </w:pPr>
    </w:lvl>
    <w:lvl w:ilvl="5" w:tplc="0416001B" w:tentative="1">
      <w:start w:val="1"/>
      <w:numFmt w:val="lowerRoman"/>
      <w:lvlText w:val="%6."/>
      <w:lvlJc w:val="right"/>
      <w:pPr>
        <w:ind w:left="5334" w:hanging="180"/>
      </w:pPr>
    </w:lvl>
    <w:lvl w:ilvl="6" w:tplc="0416000F" w:tentative="1">
      <w:start w:val="1"/>
      <w:numFmt w:val="decimal"/>
      <w:lvlText w:val="%7."/>
      <w:lvlJc w:val="left"/>
      <w:pPr>
        <w:ind w:left="6054" w:hanging="360"/>
      </w:pPr>
    </w:lvl>
    <w:lvl w:ilvl="7" w:tplc="04160019" w:tentative="1">
      <w:start w:val="1"/>
      <w:numFmt w:val="lowerLetter"/>
      <w:lvlText w:val="%8."/>
      <w:lvlJc w:val="left"/>
      <w:pPr>
        <w:ind w:left="6774" w:hanging="360"/>
      </w:pPr>
    </w:lvl>
    <w:lvl w:ilvl="8" w:tplc="0416001B" w:tentative="1">
      <w:start w:val="1"/>
      <w:numFmt w:val="lowerRoman"/>
      <w:lvlText w:val="%9."/>
      <w:lvlJc w:val="right"/>
      <w:pPr>
        <w:ind w:left="7494" w:hanging="180"/>
      </w:pPr>
    </w:lvl>
  </w:abstractNum>
  <w:abstractNum w:abstractNumId="20" w15:restartNumberingAfterBreak="0">
    <w:nsid w:val="458A0B86"/>
    <w:multiLevelType w:val="hybridMultilevel"/>
    <w:tmpl w:val="9312AC00"/>
    <w:lvl w:ilvl="0" w:tplc="FFFFFFFF">
      <w:start w:val="1"/>
      <w:numFmt w:val="bullet"/>
      <w:pStyle w:val="PCJTrao"/>
      <w:lvlText w:val="–"/>
      <w:lvlJc w:val="left"/>
      <w:pPr>
        <w:tabs>
          <w:tab w:val="num" w:pos="284"/>
        </w:tabs>
        <w:ind w:left="284" w:hanging="284"/>
      </w:pPr>
      <w:rPr>
        <w:rFonts w:ascii="Arial" w:hAnsi="Arial" w:cs="Times New Roman" w:hint="default"/>
      </w:rPr>
    </w:lvl>
    <w:lvl w:ilvl="1" w:tplc="FFFFFFFF">
      <w:start w:val="1"/>
      <w:numFmt w:val="bullet"/>
      <w:lvlText w:val="o"/>
      <w:lvlJc w:val="left"/>
      <w:pPr>
        <w:tabs>
          <w:tab w:val="num" w:pos="1063"/>
        </w:tabs>
        <w:ind w:left="1063" w:hanging="360"/>
      </w:pPr>
      <w:rPr>
        <w:rFonts w:ascii="Courier New" w:hAnsi="Courier New" w:cs="Tahoma" w:hint="default"/>
      </w:rPr>
    </w:lvl>
    <w:lvl w:ilvl="2" w:tplc="FFFFFFFF">
      <w:start w:val="1"/>
      <w:numFmt w:val="bullet"/>
      <w:lvlText w:val=""/>
      <w:lvlJc w:val="left"/>
      <w:pPr>
        <w:tabs>
          <w:tab w:val="num" w:pos="1783"/>
        </w:tabs>
        <w:ind w:left="1783" w:hanging="360"/>
      </w:pPr>
      <w:rPr>
        <w:rFonts w:ascii="Wingdings" w:hAnsi="Wingdings" w:hint="default"/>
      </w:rPr>
    </w:lvl>
    <w:lvl w:ilvl="3" w:tplc="FFFFFFFF">
      <w:start w:val="1"/>
      <w:numFmt w:val="bullet"/>
      <w:lvlText w:val=""/>
      <w:lvlJc w:val="left"/>
      <w:pPr>
        <w:tabs>
          <w:tab w:val="num" w:pos="2503"/>
        </w:tabs>
        <w:ind w:left="2503" w:hanging="360"/>
      </w:pPr>
      <w:rPr>
        <w:rFonts w:ascii="Symbol" w:hAnsi="Symbol" w:hint="default"/>
      </w:rPr>
    </w:lvl>
    <w:lvl w:ilvl="4" w:tplc="FFFFFFFF">
      <w:start w:val="1"/>
      <w:numFmt w:val="bullet"/>
      <w:lvlText w:val="o"/>
      <w:lvlJc w:val="left"/>
      <w:pPr>
        <w:tabs>
          <w:tab w:val="num" w:pos="3223"/>
        </w:tabs>
        <w:ind w:left="3223" w:hanging="360"/>
      </w:pPr>
      <w:rPr>
        <w:rFonts w:ascii="Courier New" w:hAnsi="Courier New" w:cs="Tahoma" w:hint="default"/>
      </w:rPr>
    </w:lvl>
    <w:lvl w:ilvl="5" w:tplc="FFFFFFFF">
      <w:start w:val="1"/>
      <w:numFmt w:val="bullet"/>
      <w:lvlText w:val=""/>
      <w:lvlJc w:val="left"/>
      <w:pPr>
        <w:tabs>
          <w:tab w:val="num" w:pos="3943"/>
        </w:tabs>
        <w:ind w:left="3943" w:hanging="360"/>
      </w:pPr>
      <w:rPr>
        <w:rFonts w:ascii="Wingdings" w:hAnsi="Wingdings" w:hint="default"/>
      </w:rPr>
    </w:lvl>
    <w:lvl w:ilvl="6" w:tplc="FFFFFFFF">
      <w:start w:val="1"/>
      <w:numFmt w:val="bullet"/>
      <w:lvlText w:val=""/>
      <w:lvlJc w:val="left"/>
      <w:pPr>
        <w:tabs>
          <w:tab w:val="num" w:pos="4663"/>
        </w:tabs>
        <w:ind w:left="4663" w:hanging="360"/>
      </w:pPr>
      <w:rPr>
        <w:rFonts w:ascii="Symbol" w:hAnsi="Symbol" w:hint="default"/>
      </w:rPr>
    </w:lvl>
    <w:lvl w:ilvl="7" w:tplc="FFFFFFFF">
      <w:start w:val="1"/>
      <w:numFmt w:val="bullet"/>
      <w:lvlText w:val="o"/>
      <w:lvlJc w:val="left"/>
      <w:pPr>
        <w:tabs>
          <w:tab w:val="num" w:pos="5383"/>
        </w:tabs>
        <w:ind w:left="5383" w:hanging="360"/>
      </w:pPr>
      <w:rPr>
        <w:rFonts w:ascii="Courier New" w:hAnsi="Courier New" w:cs="Tahoma" w:hint="default"/>
      </w:rPr>
    </w:lvl>
    <w:lvl w:ilvl="8" w:tplc="FFFFFFFF">
      <w:start w:val="1"/>
      <w:numFmt w:val="bullet"/>
      <w:lvlText w:val=""/>
      <w:lvlJc w:val="left"/>
      <w:pPr>
        <w:tabs>
          <w:tab w:val="num" w:pos="6103"/>
        </w:tabs>
        <w:ind w:left="6103" w:hanging="360"/>
      </w:pPr>
      <w:rPr>
        <w:rFonts w:ascii="Wingdings" w:hAnsi="Wingdings" w:hint="default"/>
      </w:rPr>
    </w:lvl>
  </w:abstractNum>
  <w:abstractNum w:abstractNumId="21" w15:restartNumberingAfterBreak="0">
    <w:nsid w:val="50371AA3"/>
    <w:multiLevelType w:val="hybridMultilevel"/>
    <w:tmpl w:val="2D18487E"/>
    <w:lvl w:ilvl="0" w:tplc="63DED438">
      <w:start w:val="1"/>
      <w:numFmt w:val="bullet"/>
      <w:lvlText w:val="-"/>
      <w:lvlJc w:val="left"/>
      <w:pPr>
        <w:ind w:left="3129" w:hanging="360"/>
      </w:pPr>
      <w:rPr>
        <w:rFonts w:ascii="Courier New" w:hAnsi="Courier New" w:hint="default"/>
      </w:rPr>
    </w:lvl>
    <w:lvl w:ilvl="1" w:tplc="04160003" w:tentative="1">
      <w:start w:val="1"/>
      <w:numFmt w:val="bullet"/>
      <w:lvlText w:val="o"/>
      <w:lvlJc w:val="left"/>
      <w:pPr>
        <w:ind w:left="3849" w:hanging="360"/>
      </w:pPr>
      <w:rPr>
        <w:rFonts w:ascii="Courier New" w:hAnsi="Courier New" w:cs="Courier New" w:hint="default"/>
      </w:rPr>
    </w:lvl>
    <w:lvl w:ilvl="2" w:tplc="04160005" w:tentative="1">
      <w:start w:val="1"/>
      <w:numFmt w:val="bullet"/>
      <w:lvlText w:val=""/>
      <w:lvlJc w:val="left"/>
      <w:pPr>
        <w:ind w:left="4569" w:hanging="360"/>
      </w:pPr>
      <w:rPr>
        <w:rFonts w:ascii="Wingdings" w:hAnsi="Wingdings" w:hint="default"/>
      </w:rPr>
    </w:lvl>
    <w:lvl w:ilvl="3" w:tplc="04160001" w:tentative="1">
      <w:start w:val="1"/>
      <w:numFmt w:val="bullet"/>
      <w:lvlText w:val=""/>
      <w:lvlJc w:val="left"/>
      <w:pPr>
        <w:ind w:left="5289" w:hanging="360"/>
      </w:pPr>
      <w:rPr>
        <w:rFonts w:ascii="Symbol" w:hAnsi="Symbol" w:hint="default"/>
      </w:rPr>
    </w:lvl>
    <w:lvl w:ilvl="4" w:tplc="04160003" w:tentative="1">
      <w:start w:val="1"/>
      <w:numFmt w:val="bullet"/>
      <w:lvlText w:val="o"/>
      <w:lvlJc w:val="left"/>
      <w:pPr>
        <w:ind w:left="6009" w:hanging="360"/>
      </w:pPr>
      <w:rPr>
        <w:rFonts w:ascii="Courier New" w:hAnsi="Courier New" w:cs="Courier New" w:hint="default"/>
      </w:rPr>
    </w:lvl>
    <w:lvl w:ilvl="5" w:tplc="04160005" w:tentative="1">
      <w:start w:val="1"/>
      <w:numFmt w:val="bullet"/>
      <w:lvlText w:val=""/>
      <w:lvlJc w:val="left"/>
      <w:pPr>
        <w:ind w:left="6729" w:hanging="360"/>
      </w:pPr>
      <w:rPr>
        <w:rFonts w:ascii="Wingdings" w:hAnsi="Wingdings" w:hint="default"/>
      </w:rPr>
    </w:lvl>
    <w:lvl w:ilvl="6" w:tplc="04160001" w:tentative="1">
      <w:start w:val="1"/>
      <w:numFmt w:val="bullet"/>
      <w:lvlText w:val=""/>
      <w:lvlJc w:val="left"/>
      <w:pPr>
        <w:ind w:left="7449" w:hanging="360"/>
      </w:pPr>
      <w:rPr>
        <w:rFonts w:ascii="Symbol" w:hAnsi="Symbol" w:hint="default"/>
      </w:rPr>
    </w:lvl>
    <w:lvl w:ilvl="7" w:tplc="04160003" w:tentative="1">
      <w:start w:val="1"/>
      <w:numFmt w:val="bullet"/>
      <w:lvlText w:val="o"/>
      <w:lvlJc w:val="left"/>
      <w:pPr>
        <w:ind w:left="8169" w:hanging="360"/>
      </w:pPr>
      <w:rPr>
        <w:rFonts w:ascii="Courier New" w:hAnsi="Courier New" w:cs="Courier New" w:hint="default"/>
      </w:rPr>
    </w:lvl>
    <w:lvl w:ilvl="8" w:tplc="04160005" w:tentative="1">
      <w:start w:val="1"/>
      <w:numFmt w:val="bullet"/>
      <w:lvlText w:val=""/>
      <w:lvlJc w:val="left"/>
      <w:pPr>
        <w:ind w:left="8889" w:hanging="360"/>
      </w:pPr>
      <w:rPr>
        <w:rFonts w:ascii="Wingdings" w:hAnsi="Wingdings" w:hint="default"/>
      </w:rPr>
    </w:lvl>
  </w:abstractNum>
  <w:abstractNum w:abstractNumId="22" w15:restartNumberingAfterBreak="0">
    <w:nsid w:val="53A11B93"/>
    <w:multiLevelType w:val="hybridMultilevel"/>
    <w:tmpl w:val="121622A4"/>
    <w:lvl w:ilvl="0" w:tplc="3E3E4994">
      <w:start w:val="1"/>
      <w:numFmt w:val="bullet"/>
      <w:pStyle w:val="CODEVASFLista1"/>
      <w:lvlText w:val=""/>
      <w:lvlJc w:val="left"/>
      <w:pPr>
        <w:tabs>
          <w:tab w:val="num" w:pos="953"/>
        </w:tabs>
        <w:ind w:left="2901" w:hanging="360"/>
      </w:pPr>
      <w:rPr>
        <w:rFonts w:ascii="Symbol" w:hAnsi="Symbol" w:hint="default"/>
      </w:rPr>
    </w:lvl>
    <w:lvl w:ilvl="1" w:tplc="04090003">
      <w:start w:val="1"/>
      <w:numFmt w:val="bullet"/>
      <w:lvlText w:val="o"/>
      <w:lvlJc w:val="left"/>
      <w:pPr>
        <w:tabs>
          <w:tab w:val="num" w:pos="2280"/>
        </w:tabs>
        <w:ind w:left="2280" w:hanging="360"/>
      </w:pPr>
      <w:rPr>
        <w:rFonts w:ascii="Courier New" w:hAnsi="Courier New" w:cs="Courier New" w:hint="default"/>
      </w:rPr>
    </w:lvl>
    <w:lvl w:ilvl="2" w:tplc="04090005">
      <w:start w:val="1"/>
      <w:numFmt w:val="bullet"/>
      <w:lvlText w:val=""/>
      <w:lvlJc w:val="left"/>
      <w:pPr>
        <w:tabs>
          <w:tab w:val="num" w:pos="3000"/>
        </w:tabs>
        <w:ind w:left="3000" w:hanging="360"/>
      </w:pPr>
      <w:rPr>
        <w:rFonts w:ascii="Wingdings" w:hAnsi="Wingdings" w:hint="default"/>
      </w:rPr>
    </w:lvl>
    <w:lvl w:ilvl="3" w:tplc="04090001">
      <w:start w:val="1"/>
      <w:numFmt w:val="bullet"/>
      <w:lvlText w:val=""/>
      <w:lvlJc w:val="left"/>
      <w:pPr>
        <w:tabs>
          <w:tab w:val="num" w:pos="3720"/>
        </w:tabs>
        <w:ind w:left="3720" w:hanging="360"/>
      </w:pPr>
      <w:rPr>
        <w:rFonts w:ascii="Symbol" w:hAnsi="Symbol" w:hint="default"/>
      </w:rPr>
    </w:lvl>
    <w:lvl w:ilvl="4" w:tplc="04090003">
      <w:start w:val="1"/>
      <w:numFmt w:val="bullet"/>
      <w:lvlText w:val="o"/>
      <w:lvlJc w:val="left"/>
      <w:pPr>
        <w:tabs>
          <w:tab w:val="num" w:pos="4440"/>
        </w:tabs>
        <w:ind w:left="4440" w:hanging="360"/>
      </w:pPr>
      <w:rPr>
        <w:rFonts w:ascii="Courier New" w:hAnsi="Courier New" w:cs="Courier New" w:hint="default"/>
      </w:rPr>
    </w:lvl>
    <w:lvl w:ilvl="5" w:tplc="04090005">
      <w:start w:val="1"/>
      <w:numFmt w:val="bullet"/>
      <w:lvlText w:val=""/>
      <w:lvlJc w:val="left"/>
      <w:pPr>
        <w:tabs>
          <w:tab w:val="num" w:pos="5160"/>
        </w:tabs>
        <w:ind w:left="5160" w:hanging="360"/>
      </w:pPr>
      <w:rPr>
        <w:rFonts w:ascii="Wingdings" w:hAnsi="Wingdings" w:hint="default"/>
      </w:rPr>
    </w:lvl>
    <w:lvl w:ilvl="6" w:tplc="04090001">
      <w:start w:val="1"/>
      <w:numFmt w:val="bullet"/>
      <w:lvlText w:val=""/>
      <w:lvlJc w:val="left"/>
      <w:pPr>
        <w:tabs>
          <w:tab w:val="num" w:pos="5880"/>
        </w:tabs>
        <w:ind w:left="5880" w:hanging="360"/>
      </w:pPr>
      <w:rPr>
        <w:rFonts w:ascii="Symbol" w:hAnsi="Symbol" w:hint="default"/>
      </w:rPr>
    </w:lvl>
    <w:lvl w:ilvl="7" w:tplc="04090003">
      <w:start w:val="1"/>
      <w:numFmt w:val="bullet"/>
      <w:lvlText w:val="o"/>
      <w:lvlJc w:val="left"/>
      <w:pPr>
        <w:tabs>
          <w:tab w:val="num" w:pos="6600"/>
        </w:tabs>
        <w:ind w:left="6600" w:hanging="360"/>
      </w:pPr>
      <w:rPr>
        <w:rFonts w:ascii="Courier New" w:hAnsi="Courier New" w:cs="Courier New" w:hint="default"/>
      </w:rPr>
    </w:lvl>
    <w:lvl w:ilvl="8" w:tplc="04090005">
      <w:start w:val="1"/>
      <w:numFmt w:val="bullet"/>
      <w:lvlText w:val=""/>
      <w:lvlJc w:val="left"/>
      <w:pPr>
        <w:tabs>
          <w:tab w:val="num" w:pos="7320"/>
        </w:tabs>
        <w:ind w:left="7320" w:hanging="360"/>
      </w:pPr>
      <w:rPr>
        <w:rFonts w:ascii="Wingdings" w:hAnsi="Wingdings" w:hint="default"/>
      </w:rPr>
    </w:lvl>
  </w:abstractNum>
  <w:abstractNum w:abstractNumId="23" w15:restartNumberingAfterBreak="0">
    <w:nsid w:val="58C43149"/>
    <w:multiLevelType w:val="hybridMultilevel"/>
    <w:tmpl w:val="F9ACE6D2"/>
    <w:lvl w:ilvl="0" w:tplc="A3D6E852">
      <w:start w:val="1"/>
      <w:numFmt w:val="lowerLetter"/>
      <w:pStyle w:val="Nivel4"/>
      <w:lvlText w:val="%1."/>
      <w:lvlJc w:val="left"/>
      <w:pPr>
        <w:ind w:left="1800" w:hanging="360"/>
      </w:pPr>
      <w:rPr>
        <w:rFonts w:hint="default"/>
      </w:r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24" w15:restartNumberingAfterBreak="0">
    <w:nsid w:val="58C70088"/>
    <w:multiLevelType w:val="multilevel"/>
    <w:tmpl w:val="D1F64938"/>
    <w:lvl w:ilvl="0">
      <w:start w:val="1"/>
      <w:numFmt w:val="decimal"/>
      <w:pStyle w:val="Nivel10"/>
      <w:lvlText w:val="%1."/>
      <w:lvlJc w:val="left"/>
      <w:pPr>
        <w:ind w:left="502" w:hanging="360"/>
      </w:pPr>
      <w:rPr>
        <w:rFonts w:hint="default"/>
        <w:b/>
        <w:i w:val="0"/>
        <w:strike w:val="0"/>
        <w:dstrike w:val="0"/>
        <w:u w:val="none"/>
        <w:effect w:val="none"/>
      </w:rPr>
    </w:lvl>
    <w:lvl w:ilvl="1">
      <w:start w:val="1"/>
      <w:numFmt w:val="decimal"/>
      <w:pStyle w:val="Nivel2"/>
      <w:suff w:val="nothing"/>
      <w:lvlText w:val="%1.%2."/>
      <w:lvlJc w:val="left"/>
      <w:pPr>
        <w:ind w:left="858" w:hanging="432"/>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ivel3"/>
      <w:suff w:val="nothing"/>
      <w:lvlText w:val="%1.%2.%3."/>
      <w:lvlJc w:val="left"/>
      <w:pPr>
        <w:ind w:left="1224" w:hanging="504"/>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4053"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1DD361E"/>
    <w:multiLevelType w:val="multilevel"/>
    <w:tmpl w:val="99829F54"/>
    <w:lvl w:ilvl="0">
      <w:start w:val="1"/>
      <w:numFmt w:val="decimal"/>
      <w:pStyle w:val="Nivel01"/>
      <w:suff w:val="space"/>
      <w:lvlText w:val="%1."/>
      <w:lvlJc w:val="left"/>
      <w:pPr>
        <w:ind w:left="0" w:firstLine="0"/>
      </w:pPr>
      <w:rPr>
        <w:b/>
        <w:i w:val="0"/>
      </w:rPr>
    </w:lvl>
    <w:lvl w:ilvl="1">
      <w:start w:val="1"/>
      <w:numFmt w:val="decimal"/>
      <w:suff w:val="space"/>
      <w:lvlText w:val="%1.%2."/>
      <w:lvlJc w:val="left"/>
      <w:pPr>
        <w:ind w:left="284" w:firstLine="0"/>
      </w:pPr>
      <w:rPr>
        <w:b w:val="0"/>
        <w:i w:val="0"/>
        <w:color w:val="auto"/>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67876057"/>
    <w:multiLevelType w:val="hybridMultilevel"/>
    <w:tmpl w:val="4CFAA736"/>
    <w:lvl w:ilvl="0" w:tplc="10FABCC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718C4E65"/>
    <w:multiLevelType w:val="multilevel"/>
    <w:tmpl w:val="DCB24DAA"/>
    <w:lvl w:ilvl="0">
      <w:start w:val="1"/>
      <w:numFmt w:val="decimal"/>
      <w:pStyle w:val="Itens"/>
      <w:lvlText w:val="%1."/>
      <w:lvlJc w:val="left"/>
      <w:pPr>
        <w:tabs>
          <w:tab w:val="num" w:pos="708"/>
        </w:tabs>
        <w:ind w:left="708" w:hanging="708"/>
      </w:pPr>
    </w:lvl>
    <w:lvl w:ilvl="1">
      <w:start w:val="2"/>
      <w:numFmt w:val="decimal"/>
      <w:isLgl/>
      <w:lvlText w:val="%1.%2"/>
      <w:lvlJc w:val="left"/>
      <w:pPr>
        <w:tabs>
          <w:tab w:val="num" w:pos="708"/>
        </w:tabs>
        <w:ind w:left="708" w:hanging="708"/>
      </w:pPr>
    </w:lvl>
    <w:lvl w:ilvl="2">
      <w:start w:val="2"/>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1800"/>
        </w:tabs>
        <w:ind w:left="1800" w:hanging="1800"/>
      </w:pPr>
    </w:lvl>
  </w:abstractNum>
  <w:abstractNum w:abstractNumId="28" w15:restartNumberingAfterBreak="0">
    <w:nsid w:val="725A46FE"/>
    <w:multiLevelType w:val="multilevel"/>
    <w:tmpl w:val="ACCEDE60"/>
    <w:lvl w:ilvl="0">
      <w:start w:val="1"/>
      <w:numFmt w:val="decimal"/>
      <w:lvlText w:val="%1."/>
      <w:lvlJc w:val="left"/>
      <w:pPr>
        <w:ind w:left="720" w:hanging="360"/>
      </w:pPr>
      <w:rPr>
        <w:b/>
      </w:rPr>
    </w:lvl>
    <w:lvl w:ilvl="1">
      <w:start w:val="1"/>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9" w15:restartNumberingAfterBreak="0">
    <w:nsid w:val="7E182F9E"/>
    <w:multiLevelType w:val="hybridMultilevel"/>
    <w:tmpl w:val="FF54F6E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16"/>
  </w:num>
  <w:num w:numId="6">
    <w:abstractNumId w:val="19"/>
  </w:num>
  <w:num w:numId="7">
    <w:abstractNumId w:val="14"/>
  </w:num>
  <w:num w:numId="8">
    <w:abstractNumId w:val="17"/>
  </w:num>
  <w:num w:numId="9">
    <w:abstractNumId w:val="26"/>
  </w:num>
  <w:num w:numId="10">
    <w:abstractNumId w:val="21"/>
  </w:num>
  <w:num w:numId="11">
    <w:abstractNumId w:val="23"/>
  </w:num>
  <w:num w:numId="12">
    <w:abstractNumId w:val="23"/>
    <w:lvlOverride w:ilvl="0">
      <w:startOverride w:val="1"/>
    </w:lvlOverride>
  </w:num>
  <w:num w:numId="13">
    <w:abstractNumId w:val="18"/>
  </w:num>
  <w:num w:numId="14">
    <w:abstractNumId w:val="23"/>
    <w:lvlOverride w:ilvl="0">
      <w:startOverride w:val="1"/>
    </w:lvlOverride>
  </w:num>
  <w:num w:numId="15">
    <w:abstractNumId w:val="23"/>
    <w:lvlOverride w:ilvl="0">
      <w:startOverride w:val="1"/>
    </w:lvlOverride>
  </w:num>
  <w:num w:numId="16">
    <w:abstractNumId w:val="23"/>
    <w:lvlOverride w:ilvl="0">
      <w:startOverride w:val="1"/>
    </w:lvlOverride>
  </w:num>
  <w:num w:numId="17">
    <w:abstractNumId w:val="23"/>
    <w:lvlOverride w:ilvl="0">
      <w:startOverride w:val="1"/>
    </w:lvlOverride>
  </w:num>
  <w:num w:numId="18">
    <w:abstractNumId w:val="23"/>
    <w:lvlOverride w:ilvl="0">
      <w:startOverride w:val="1"/>
    </w:lvlOverride>
  </w:num>
  <w:num w:numId="19">
    <w:abstractNumId w:val="23"/>
    <w:lvlOverride w:ilvl="0">
      <w:startOverride w:val="1"/>
    </w:lvlOverride>
  </w:num>
  <w:num w:numId="20">
    <w:abstractNumId w:val="23"/>
    <w:lvlOverride w:ilvl="0">
      <w:startOverride w:val="1"/>
    </w:lvlOverride>
  </w:num>
  <w:num w:numId="21">
    <w:abstractNumId w:val="23"/>
    <w:lvlOverride w:ilvl="0">
      <w:startOverride w:val="1"/>
    </w:lvlOverride>
  </w:num>
  <w:num w:numId="22">
    <w:abstractNumId w:val="23"/>
    <w:lvlOverride w:ilvl="0">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num>
  <w:num w:numId="25">
    <w:abstractNumId w:val="23"/>
    <w:lvlOverride w:ilvl="0">
      <w:startOverride w:val="1"/>
    </w:lvlOverride>
  </w:num>
  <w:num w:numId="26">
    <w:abstractNumId w:val="23"/>
    <w:lvlOverride w:ilvl="0">
      <w:startOverride w:val="1"/>
    </w:lvlOverride>
  </w:num>
  <w:num w:numId="27">
    <w:abstractNumId w:val="23"/>
    <w:lvlOverride w:ilvl="0">
      <w:startOverride w:val="1"/>
    </w:lvlOverride>
  </w:num>
  <w:num w:numId="28">
    <w:abstractNumId w:val="23"/>
    <w:lvlOverride w:ilvl="0">
      <w:startOverride w:val="1"/>
    </w:lvlOverride>
  </w:num>
  <w:num w:numId="29">
    <w:abstractNumId w:val="12"/>
  </w:num>
  <w:num w:numId="30">
    <w:abstractNumId w:val="20"/>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27"/>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13"/>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lvlOverride w:ilvl="0">
      <w:startOverride w:val="1"/>
    </w:lvlOverride>
  </w:num>
  <w:num w:numId="40">
    <w:abstractNumId w:val="11"/>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1"/>
    </w:lvlOverride>
  </w:num>
  <w:num w:numId="43">
    <w:abstractNumId w:val="23"/>
    <w:lvlOverride w:ilvl="0">
      <w:startOverride w:val="1"/>
    </w:lvlOverride>
  </w:num>
  <w:num w:numId="44">
    <w:abstractNumId w:val="23"/>
    <w:lvlOverride w:ilvl="0">
      <w:startOverride w:val="1"/>
    </w:lvlOverride>
  </w:num>
  <w:num w:numId="45">
    <w:abstractNumId w:val="23"/>
    <w:lvlOverride w:ilvl="0">
      <w:startOverride w:val="1"/>
    </w:lvlOverride>
  </w:num>
  <w:num w:numId="46">
    <w:abstractNumId w:val="23"/>
    <w:lvlOverride w:ilvl="0">
      <w:startOverride w:val="1"/>
    </w:lvlOverride>
  </w:num>
  <w:num w:numId="47">
    <w:abstractNumId w:val="23"/>
    <w:lvlOverride w:ilvl="0">
      <w:startOverride w:val="1"/>
    </w:lvlOverride>
  </w:num>
  <w:num w:numId="48">
    <w:abstractNumId w:val="23"/>
    <w:lvlOverride w:ilvl="0">
      <w:startOverride w:val="1"/>
    </w:lvlOverride>
  </w:num>
  <w:num w:numId="49">
    <w:abstractNumId w:val="23"/>
    <w:lvlOverride w:ilvl="0">
      <w:startOverride w:val="1"/>
    </w:lvlOverride>
  </w:num>
  <w:num w:numId="50">
    <w:abstractNumId w:val="23"/>
    <w:lvlOverride w:ilvl="0">
      <w:startOverride w:val="1"/>
    </w:lvlOverride>
  </w:num>
  <w:num w:numId="51">
    <w:abstractNumId w:val="23"/>
    <w:lvlOverride w:ilvl="0">
      <w:startOverride w:val="1"/>
    </w:lvlOverride>
  </w:num>
  <w:num w:numId="52">
    <w:abstractNumId w:val="23"/>
    <w:lvlOverride w:ilvl="0">
      <w:startOverride w:val="1"/>
    </w:lvlOverride>
  </w:num>
  <w:num w:numId="53">
    <w:abstractNumId w:val="23"/>
    <w:lvlOverride w:ilvl="0">
      <w:startOverride w:val="1"/>
    </w:lvlOverride>
  </w:num>
  <w:num w:numId="54">
    <w:abstractNumId w:val="23"/>
    <w:lvlOverride w:ilvl="0">
      <w:startOverride w:val="1"/>
    </w:lvlOverride>
  </w:num>
  <w:num w:numId="55">
    <w:abstractNumId w:val="23"/>
    <w:lvlOverride w:ilvl="0">
      <w:startOverride w:val="1"/>
    </w:lvlOverride>
  </w:num>
  <w:num w:numId="56">
    <w:abstractNumId w:val="23"/>
    <w:lvlOverride w:ilvl="0">
      <w:startOverride w:val="1"/>
    </w:lvlOverride>
  </w:num>
  <w:num w:numId="57">
    <w:abstractNumId w:val="23"/>
    <w:lvlOverride w:ilvl="0">
      <w:startOverride w:val="1"/>
    </w:lvlOverride>
  </w:num>
  <w:num w:numId="58">
    <w:abstractNumId w:val="23"/>
    <w:lvlOverride w:ilvl="0">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141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6E5"/>
    <w:rsid w:val="00000DB1"/>
    <w:rsid w:val="0000143E"/>
    <w:rsid w:val="0000144E"/>
    <w:rsid w:val="0000236D"/>
    <w:rsid w:val="00003298"/>
    <w:rsid w:val="0001030F"/>
    <w:rsid w:val="00010AC1"/>
    <w:rsid w:val="00013988"/>
    <w:rsid w:val="000139C9"/>
    <w:rsid w:val="00014A7E"/>
    <w:rsid w:val="00017E3C"/>
    <w:rsid w:val="0002260C"/>
    <w:rsid w:val="0002306D"/>
    <w:rsid w:val="000242C8"/>
    <w:rsid w:val="0002580C"/>
    <w:rsid w:val="000263D3"/>
    <w:rsid w:val="00027155"/>
    <w:rsid w:val="00030768"/>
    <w:rsid w:val="000318BA"/>
    <w:rsid w:val="00031DD6"/>
    <w:rsid w:val="00033F9A"/>
    <w:rsid w:val="00034151"/>
    <w:rsid w:val="00034752"/>
    <w:rsid w:val="00034A29"/>
    <w:rsid w:val="00040957"/>
    <w:rsid w:val="0004284D"/>
    <w:rsid w:val="00044299"/>
    <w:rsid w:val="00047D73"/>
    <w:rsid w:val="000523A2"/>
    <w:rsid w:val="00052D53"/>
    <w:rsid w:val="00054132"/>
    <w:rsid w:val="00054C8C"/>
    <w:rsid w:val="00056433"/>
    <w:rsid w:val="00060414"/>
    <w:rsid w:val="000608F6"/>
    <w:rsid w:val="00060D91"/>
    <w:rsid w:val="00062853"/>
    <w:rsid w:val="00063028"/>
    <w:rsid w:val="00063155"/>
    <w:rsid w:val="00063E24"/>
    <w:rsid w:val="0006537A"/>
    <w:rsid w:val="00065668"/>
    <w:rsid w:val="00066222"/>
    <w:rsid w:val="00066647"/>
    <w:rsid w:val="00066E3E"/>
    <w:rsid w:val="000670EC"/>
    <w:rsid w:val="000677A2"/>
    <w:rsid w:val="0006797C"/>
    <w:rsid w:val="00070B9C"/>
    <w:rsid w:val="00070EA5"/>
    <w:rsid w:val="00070F8B"/>
    <w:rsid w:val="00072409"/>
    <w:rsid w:val="0007303B"/>
    <w:rsid w:val="0007344F"/>
    <w:rsid w:val="00076CBC"/>
    <w:rsid w:val="00077689"/>
    <w:rsid w:val="000779C7"/>
    <w:rsid w:val="000805AB"/>
    <w:rsid w:val="0008101B"/>
    <w:rsid w:val="00081098"/>
    <w:rsid w:val="00081DDF"/>
    <w:rsid w:val="00082091"/>
    <w:rsid w:val="000823E2"/>
    <w:rsid w:val="00082976"/>
    <w:rsid w:val="000839C7"/>
    <w:rsid w:val="00085BEF"/>
    <w:rsid w:val="00085FC4"/>
    <w:rsid w:val="0008646D"/>
    <w:rsid w:val="00087EF2"/>
    <w:rsid w:val="00087FF6"/>
    <w:rsid w:val="0009021C"/>
    <w:rsid w:val="00090F5D"/>
    <w:rsid w:val="00091FCF"/>
    <w:rsid w:val="00092759"/>
    <w:rsid w:val="00092BD1"/>
    <w:rsid w:val="00094321"/>
    <w:rsid w:val="0009529A"/>
    <w:rsid w:val="000A102A"/>
    <w:rsid w:val="000A1A7B"/>
    <w:rsid w:val="000A1B88"/>
    <w:rsid w:val="000A1EA9"/>
    <w:rsid w:val="000A23DA"/>
    <w:rsid w:val="000A23F8"/>
    <w:rsid w:val="000A40EE"/>
    <w:rsid w:val="000A48F5"/>
    <w:rsid w:val="000A674F"/>
    <w:rsid w:val="000A707C"/>
    <w:rsid w:val="000A7BA1"/>
    <w:rsid w:val="000B1720"/>
    <w:rsid w:val="000B53D4"/>
    <w:rsid w:val="000B5E1F"/>
    <w:rsid w:val="000B648F"/>
    <w:rsid w:val="000B7131"/>
    <w:rsid w:val="000B7B55"/>
    <w:rsid w:val="000C123B"/>
    <w:rsid w:val="000C21AD"/>
    <w:rsid w:val="000C26CF"/>
    <w:rsid w:val="000C2C16"/>
    <w:rsid w:val="000C36CD"/>
    <w:rsid w:val="000C4A6F"/>
    <w:rsid w:val="000C54FA"/>
    <w:rsid w:val="000C670A"/>
    <w:rsid w:val="000C674C"/>
    <w:rsid w:val="000C68A7"/>
    <w:rsid w:val="000C69EE"/>
    <w:rsid w:val="000D04A9"/>
    <w:rsid w:val="000D07BE"/>
    <w:rsid w:val="000D0A06"/>
    <w:rsid w:val="000D1378"/>
    <w:rsid w:val="000D144E"/>
    <w:rsid w:val="000D20BA"/>
    <w:rsid w:val="000D2367"/>
    <w:rsid w:val="000D2AC3"/>
    <w:rsid w:val="000D2D37"/>
    <w:rsid w:val="000D3105"/>
    <w:rsid w:val="000D390A"/>
    <w:rsid w:val="000D445C"/>
    <w:rsid w:val="000D46BF"/>
    <w:rsid w:val="000D557E"/>
    <w:rsid w:val="000D5DC0"/>
    <w:rsid w:val="000D7559"/>
    <w:rsid w:val="000E29DB"/>
    <w:rsid w:val="000E3F1D"/>
    <w:rsid w:val="000E4B9C"/>
    <w:rsid w:val="000E6BF7"/>
    <w:rsid w:val="000E7388"/>
    <w:rsid w:val="000E74B9"/>
    <w:rsid w:val="000E7525"/>
    <w:rsid w:val="000F19B6"/>
    <w:rsid w:val="000F1C1C"/>
    <w:rsid w:val="000F3047"/>
    <w:rsid w:val="000F3454"/>
    <w:rsid w:val="000F38CD"/>
    <w:rsid w:val="000F4088"/>
    <w:rsid w:val="000F411A"/>
    <w:rsid w:val="000F4EBE"/>
    <w:rsid w:val="000F4F96"/>
    <w:rsid w:val="000F5805"/>
    <w:rsid w:val="000F5A07"/>
    <w:rsid w:val="000F6628"/>
    <w:rsid w:val="000F71D7"/>
    <w:rsid w:val="000F7E92"/>
    <w:rsid w:val="00100990"/>
    <w:rsid w:val="00102FD5"/>
    <w:rsid w:val="00104A79"/>
    <w:rsid w:val="00105707"/>
    <w:rsid w:val="0010670C"/>
    <w:rsid w:val="001103FF"/>
    <w:rsid w:val="001115D7"/>
    <w:rsid w:val="00111869"/>
    <w:rsid w:val="00112044"/>
    <w:rsid w:val="001139C0"/>
    <w:rsid w:val="00113EEB"/>
    <w:rsid w:val="00114259"/>
    <w:rsid w:val="00116FC6"/>
    <w:rsid w:val="001213C6"/>
    <w:rsid w:val="00121439"/>
    <w:rsid w:val="001219B0"/>
    <w:rsid w:val="00121DE7"/>
    <w:rsid w:val="0012223D"/>
    <w:rsid w:val="00123721"/>
    <w:rsid w:val="00124990"/>
    <w:rsid w:val="00126BEA"/>
    <w:rsid w:val="00126E1D"/>
    <w:rsid w:val="001271D8"/>
    <w:rsid w:val="00130306"/>
    <w:rsid w:val="001304C0"/>
    <w:rsid w:val="00130AA0"/>
    <w:rsid w:val="001315F2"/>
    <w:rsid w:val="00131896"/>
    <w:rsid w:val="00132026"/>
    <w:rsid w:val="00133136"/>
    <w:rsid w:val="0013348D"/>
    <w:rsid w:val="001377C7"/>
    <w:rsid w:val="00137C32"/>
    <w:rsid w:val="0014004B"/>
    <w:rsid w:val="00141FF0"/>
    <w:rsid w:val="0014325E"/>
    <w:rsid w:val="00143529"/>
    <w:rsid w:val="001449A3"/>
    <w:rsid w:val="00144DA0"/>
    <w:rsid w:val="00144F4E"/>
    <w:rsid w:val="00144F83"/>
    <w:rsid w:val="00146BDF"/>
    <w:rsid w:val="001513F0"/>
    <w:rsid w:val="001516EA"/>
    <w:rsid w:val="0015297A"/>
    <w:rsid w:val="00153E25"/>
    <w:rsid w:val="00154505"/>
    <w:rsid w:val="001545A4"/>
    <w:rsid w:val="0015476C"/>
    <w:rsid w:val="0015519E"/>
    <w:rsid w:val="0015684D"/>
    <w:rsid w:val="00156DD0"/>
    <w:rsid w:val="00160BBD"/>
    <w:rsid w:val="00160DA4"/>
    <w:rsid w:val="0016171E"/>
    <w:rsid w:val="001629EF"/>
    <w:rsid w:val="00162E5B"/>
    <w:rsid w:val="00163704"/>
    <w:rsid w:val="00164484"/>
    <w:rsid w:val="0016584A"/>
    <w:rsid w:val="00165FBC"/>
    <w:rsid w:val="001671BF"/>
    <w:rsid w:val="00167D00"/>
    <w:rsid w:val="00170CE1"/>
    <w:rsid w:val="0017338E"/>
    <w:rsid w:val="0017466F"/>
    <w:rsid w:val="00174CAA"/>
    <w:rsid w:val="0017673D"/>
    <w:rsid w:val="00176E44"/>
    <w:rsid w:val="00177CD5"/>
    <w:rsid w:val="001815FF"/>
    <w:rsid w:val="001817D2"/>
    <w:rsid w:val="0018370D"/>
    <w:rsid w:val="00183AF9"/>
    <w:rsid w:val="00183C33"/>
    <w:rsid w:val="00184086"/>
    <w:rsid w:val="00185B3E"/>
    <w:rsid w:val="0019028F"/>
    <w:rsid w:val="001904A8"/>
    <w:rsid w:val="00193D37"/>
    <w:rsid w:val="00193E85"/>
    <w:rsid w:val="001950B6"/>
    <w:rsid w:val="00196500"/>
    <w:rsid w:val="001A1732"/>
    <w:rsid w:val="001A2CE9"/>
    <w:rsid w:val="001A3A05"/>
    <w:rsid w:val="001A3E18"/>
    <w:rsid w:val="001A408A"/>
    <w:rsid w:val="001A44B8"/>
    <w:rsid w:val="001A585B"/>
    <w:rsid w:val="001B005B"/>
    <w:rsid w:val="001B09F6"/>
    <w:rsid w:val="001B1865"/>
    <w:rsid w:val="001B3306"/>
    <w:rsid w:val="001B5997"/>
    <w:rsid w:val="001B6009"/>
    <w:rsid w:val="001B6763"/>
    <w:rsid w:val="001B7BE2"/>
    <w:rsid w:val="001C270F"/>
    <w:rsid w:val="001C30D7"/>
    <w:rsid w:val="001C3AB6"/>
    <w:rsid w:val="001C3F32"/>
    <w:rsid w:val="001C425C"/>
    <w:rsid w:val="001C48B6"/>
    <w:rsid w:val="001C4C04"/>
    <w:rsid w:val="001C5006"/>
    <w:rsid w:val="001C694F"/>
    <w:rsid w:val="001C7174"/>
    <w:rsid w:val="001C721E"/>
    <w:rsid w:val="001D0D66"/>
    <w:rsid w:val="001D0D6D"/>
    <w:rsid w:val="001D1478"/>
    <w:rsid w:val="001D2048"/>
    <w:rsid w:val="001D41D3"/>
    <w:rsid w:val="001D5497"/>
    <w:rsid w:val="001D5915"/>
    <w:rsid w:val="001D6D07"/>
    <w:rsid w:val="001E10E8"/>
    <w:rsid w:val="001E316F"/>
    <w:rsid w:val="001E35A8"/>
    <w:rsid w:val="001E3AAF"/>
    <w:rsid w:val="001E40E4"/>
    <w:rsid w:val="001E65F6"/>
    <w:rsid w:val="001E66D6"/>
    <w:rsid w:val="001E6771"/>
    <w:rsid w:val="001E6BA5"/>
    <w:rsid w:val="001E6F1E"/>
    <w:rsid w:val="001F0A6E"/>
    <w:rsid w:val="001F1AD1"/>
    <w:rsid w:val="001F39FA"/>
    <w:rsid w:val="001F7203"/>
    <w:rsid w:val="001F731E"/>
    <w:rsid w:val="002004CF"/>
    <w:rsid w:val="0020061B"/>
    <w:rsid w:val="00200F21"/>
    <w:rsid w:val="002011A4"/>
    <w:rsid w:val="00201E23"/>
    <w:rsid w:val="002024C8"/>
    <w:rsid w:val="00202818"/>
    <w:rsid w:val="00202A04"/>
    <w:rsid w:val="00202D3A"/>
    <w:rsid w:val="00204A1F"/>
    <w:rsid w:val="00204BAA"/>
    <w:rsid w:val="00204DA2"/>
    <w:rsid w:val="00204E6F"/>
    <w:rsid w:val="00205197"/>
    <w:rsid w:val="0020593D"/>
    <w:rsid w:val="00206358"/>
    <w:rsid w:val="00206E8C"/>
    <w:rsid w:val="00206F5F"/>
    <w:rsid w:val="00207B98"/>
    <w:rsid w:val="00210001"/>
    <w:rsid w:val="0021106D"/>
    <w:rsid w:val="00213C35"/>
    <w:rsid w:val="0021546D"/>
    <w:rsid w:val="00216483"/>
    <w:rsid w:val="0022034C"/>
    <w:rsid w:val="00221BA5"/>
    <w:rsid w:val="00221C60"/>
    <w:rsid w:val="00222359"/>
    <w:rsid w:val="00222980"/>
    <w:rsid w:val="00222D2F"/>
    <w:rsid w:val="0022418E"/>
    <w:rsid w:val="002241A2"/>
    <w:rsid w:val="002241D5"/>
    <w:rsid w:val="002241DF"/>
    <w:rsid w:val="00224F4A"/>
    <w:rsid w:val="0022512C"/>
    <w:rsid w:val="00225762"/>
    <w:rsid w:val="00225E3D"/>
    <w:rsid w:val="0022631B"/>
    <w:rsid w:val="00227104"/>
    <w:rsid w:val="00231E9C"/>
    <w:rsid w:val="002361A4"/>
    <w:rsid w:val="00240B17"/>
    <w:rsid w:val="00241D78"/>
    <w:rsid w:val="00242E79"/>
    <w:rsid w:val="00245704"/>
    <w:rsid w:val="00245768"/>
    <w:rsid w:val="00246DAE"/>
    <w:rsid w:val="00247AF8"/>
    <w:rsid w:val="002510B8"/>
    <w:rsid w:val="002538B4"/>
    <w:rsid w:val="002538E3"/>
    <w:rsid w:val="00253EC9"/>
    <w:rsid w:val="00254823"/>
    <w:rsid w:val="0025493E"/>
    <w:rsid w:val="00255249"/>
    <w:rsid w:val="00255C24"/>
    <w:rsid w:val="00257787"/>
    <w:rsid w:val="00257F09"/>
    <w:rsid w:val="002600E7"/>
    <w:rsid w:val="0026035F"/>
    <w:rsid w:val="00260573"/>
    <w:rsid w:val="00260802"/>
    <w:rsid w:val="00260CA3"/>
    <w:rsid w:val="002610DF"/>
    <w:rsid w:val="00261C58"/>
    <w:rsid w:val="0026386A"/>
    <w:rsid w:val="002639CB"/>
    <w:rsid w:val="00265AD7"/>
    <w:rsid w:val="00267081"/>
    <w:rsid w:val="00267125"/>
    <w:rsid w:val="00267B22"/>
    <w:rsid w:val="00270D37"/>
    <w:rsid w:val="00271CB6"/>
    <w:rsid w:val="00272D2B"/>
    <w:rsid w:val="0027301A"/>
    <w:rsid w:val="00273275"/>
    <w:rsid w:val="00274880"/>
    <w:rsid w:val="00275139"/>
    <w:rsid w:val="00276235"/>
    <w:rsid w:val="00276ECC"/>
    <w:rsid w:val="002801FA"/>
    <w:rsid w:val="00280B30"/>
    <w:rsid w:val="002813D8"/>
    <w:rsid w:val="002838CC"/>
    <w:rsid w:val="002839F7"/>
    <w:rsid w:val="00284220"/>
    <w:rsid w:val="00287347"/>
    <w:rsid w:val="0028765E"/>
    <w:rsid w:val="0029037D"/>
    <w:rsid w:val="00292028"/>
    <w:rsid w:val="00292217"/>
    <w:rsid w:val="002937D4"/>
    <w:rsid w:val="0029388F"/>
    <w:rsid w:val="00293A02"/>
    <w:rsid w:val="0029605F"/>
    <w:rsid w:val="002A08C8"/>
    <w:rsid w:val="002A763F"/>
    <w:rsid w:val="002A7EC0"/>
    <w:rsid w:val="002B034A"/>
    <w:rsid w:val="002B5FB0"/>
    <w:rsid w:val="002B6EA3"/>
    <w:rsid w:val="002B77F4"/>
    <w:rsid w:val="002C4545"/>
    <w:rsid w:val="002C490E"/>
    <w:rsid w:val="002C54C1"/>
    <w:rsid w:val="002C7DAE"/>
    <w:rsid w:val="002C7FE3"/>
    <w:rsid w:val="002D2F8E"/>
    <w:rsid w:val="002D61A5"/>
    <w:rsid w:val="002D6201"/>
    <w:rsid w:val="002D656F"/>
    <w:rsid w:val="002D78B4"/>
    <w:rsid w:val="002D7960"/>
    <w:rsid w:val="002D7C8E"/>
    <w:rsid w:val="002E1144"/>
    <w:rsid w:val="002E160F"/>
    <w:rsid w:val="002E1AFE"/>
    <w:rsid w:val="002E3F91"/>
    <w:rsid w:val="002E480D"/>
    <w:rsid w:val="002E5F6B"/>
    <w:rsid w:val="002E6199"/>
    <w:rsid w:val="002E6E63"/>
    <w:rsid w:val="002F084D"/>
    <w:rsid w:val="002F115A"/>
    <w:rsid w:val="002F308B"/>
    <w:rsid w:val="002F3441"/>
    <w:rsid w:val="002F3BF1"/>
    <w:rsid w:val="002F6B34"/>
    <w:rsid w:val="002F6BC8"/>
    <w:rsid w:val="002F71DC"/>
    <w:rsid w:val="00300858"/>
    <w:rsid w:val="003017F8"/>
    <w:rsid w:val="00302208"/>
    <w:rsid w:val="00303A36"/>
    <w:rsid w:val="00304AAE"/>
    <w:rsid w:val="00304F66"/>
    <w:rsid w:val="00305352"/>
    <w:rsid w:val="003053DD"/>
    <w:rsid w:val="00307CB7"/>
    <w:rsid w:val="00307DD2"/>
    <w:rsid w:val="00310B4A"/>
    <w:rsid w:val="003133C8"/>
    <w:rsid w:val="0031762E"/>
    <w:rsid w:val="00320359"/>
    <w:rsid w:val="00321EDD"/>
    <w:rsid w:val="00322C16"/>
    <w:rsid w:val="003238C3"/>
    <w:rsid w:val="00324BCD"/>
    <w:rsid w:val="00324F30"/>
    <w:rsid w:val="00325023"/>
    <w:rsid w:val="00325FD8"/>
    <w:rsid w:val="003265B9"/>
    <w:rsid w:val="00327232"/>
    <w:rsid w:val="00327BC6"/>
    <w:rsid w:val="00331182"/>
    <w:rsid w:val="00332656"/>
    <w:rsid w:val="00333C8F"/>
    <w:rsid w:val="00335AB9"/>
    <w:rsid w:val="00336DD6"/>
    <w:rsid w:val="00340EE0"/>
    <w:rsid w:val="0034272D"/>
    <w:rsid w:val="00343032"/>
    <w:rsid w:val="003464AF"/>
    <w:rsid w:val="003466CD"/>
    <w:rsid w:val="00346F7E"/>
    <w:rsid w:val="00347A73"/>
    <w:rsid w:val="00350193"/>
    <w:rsid w:val="003504E6"/>
    <w:rsid w:val="00350762"/>
    <w:rsid w:val="00350773"/>
    <w:rsid w:val="00354BE6"/>
    <w:rsid w:val="00354BED"/>
    <w:rsid w:val="0035658A"/>
    <w:rsid w:val="0036371D"/>
    <w:rsid w:val="00364141"/>
    <w:rsid w:val="00364909"/>
    <w:rsid w:val="00365F60"/>
    <w:rsid w:val="003661EB"/>
    <w:rsid w:val="00366D53"/>
    <w:rsid w:val="003678D6"/>
    <w:rsid w:val="00367EF6"/>
    <w:rsid w:val="00372E24"/>
    <w:rsid w:val="00373F2A"/>
    <w:rsid w:val="0037470E"/>
    <w:rsid w:val="003767F5"/>
    <w:rsid w:val="003779A2"/>
    <w:rsid w:val="0038050C"/>
    <w:rsid w:val="00380639"/>
    <w:rsid w:val="0038139C"/>
    <w:rsid w:val="003830C9"/>
    <w:rsid w:val="003830F0"/>
    <w:rsid w:val="00383BEC"/>
    <w:rsid w:val="00383FD9"/>
    <w:rsid w:val="00384950"/>
    <w:rsid w:val="00385BCD"/>
    <w:rsid w:val="00386157"/>
    <w:rsid w:val="00386ADE"/>
    <w:rsid w:val="00391E14"/>
    <w:rsid w:val="003959F6"/>
    <w:rsid w:val="00396920"/>
    <w:rsid w:val="003A0402"/>
    <w:rsid w:val="003A0C0B"/>
    <w:rsid w:val="003A467E"/>
    <w:rsid w:val="003A739D"/>
    <w:rsid w:val="003A73C1"/>
    <w:rsid w:val="003A7644"/>
    <w:rsid w:val="003B11C6"/>
    <w:rsid w:val="003B2449"/>
    <w:rsid w:val="003B2A70"/>
    <w:rsid w:val="003B2BA3"/>
    <w:rsid w:val="003B33C0"/>
    <w:rsid w:val="003B46EC"/>
    <w:rsid w:val="003B6443"/>
    <w:rsid w:val="003B6478"/>
    <w:rsid w:val="003B791E"/>
    <w:rsid w:val="003C05FE"/>
    <w:rsid w:val="003C08BE"/>
    <w:rsid w:val="003C1699"/>
    <w:rsid w:val="003C1C0E"/>
    <w:rsid w:val="003C25D1"/>
    <w:rsid w:val="003C2710"/>
    <w:rsid w:val="003C309D"/>
    <w:rsid w:val="003C464C"/>
    <w:rsid w:val="003C609E"/>
    <w:rsid w:val="003C6275"/>
    <w:rsid w:val="003C6D84"/>
    <w:rsid w:val="003D389C"/>
    <w:rsid w:val="003D4CE7"/>
    <w:rsid w:val="003D4FEC"/>
    <w:rsid w:val="003D5A8E"/>
    <w:rsid w:val="003D5D1D"/>
    <w:rsid w:val="003D660D"/>
    <w:rsid w:val="003D72D6"/>
    <w:rsid w:val="003E40D9"/>
    <w:rsid w:val="003E4927"/>
    <w:rsid w:val="003E49E4"/>
    <w:rsid w:val="003E4D76"/>
    <w:rsid w:val="003E55B1"/>
    <w:rsid w:val="003E6EC2"/>
    <w:rsid w:val="003E712C"/>
    <w:rsid w:val="003F004A"/>
    <w:rsid w:val="003F0707"/>
    <w:rsid w:val="003F1437"/>
    <w:rsid w:val="003F185C"/>
    <w:rsid w:val="003F316D"/>
    <w:rsid w:val="003F33D3"/>
    <w:rsid w:val="003F3417"/>
    <w:rsid w:val="003F36A3"/>
    <w:rsid w:val="003F480E"/>
    <w:rsid w:val="003F77D7"/>
    <w:rsid w:val="003F7981"/>
    <w:rsid w:val="00400C33"/>
    <w:rsid w:val="004028FB"/>
    <w:rsid w:val="0040443F"/>
    <w:rsid w:val="00404FB7"/>
    <w:rsid w:val="004053E1"/>
    <w:rsid w:val="0040563C"/>
    <w:rsid w:val="0040758E"/>
    <w:rsid w:val="00407F1C"/>
    <w:rsid w:val="00411101"/>
    <w:rsid w:val="00412358"/>
    <w:rsid w:val="00415F27"/>
    <w:rsid w:val="00416934"/>
    <w:rsid w:val="00416A59"/>
    <w:rsid w:val="00417A99"/>
    <w:rsid w:val="00417CA8"/>
    <w:rsid w:val="004213DF"/>
    <w:rsid w:val="0042190C"/>
    <w:rsid w:val="004221ED"/>
    <w:rsid w:val="0042455F"/>
    <w:rsid w:val="00425359"/>
    <w:rsid w:val="00426682"/>
    <w:rsid w:val="0042714F"/>
    <w:rsid w:val="00430A97"/>
    <w:rsid w:val="00431589"/>
    <w:rsid w:val="004316D7"/>
    <w:rsid w:val="00431D95"/>
    <w:rsid w:val="00431EDA"/>
    <w:rsid w:val="0043231C"/>
    <w:rsid w:val="0043242E"/>
    <w:rsid w:val="00432470"/>
    <w:rsid w:val="004328BB"/>
    <w:rsid w:val="00432F61"/>
    <w:rsid w:val="00433E96"/>
    <w:rsid w:val="00433FFC"/>
    <w:rsid w:val="00435276"/>
    <w:rsid w:val="00435447"/>
    <w:rsid w:val="004359D3"/>
    <w:rsid w:val="004369E1"/>
    <w:rsid w:val="00437C5D"/>
    <w:rsid w:val="004401CD"/>
    <w:rsid w:val="004412B9"/>
    <w:rsid w:val="00441E13"/>
    <w:rsid w:val="00441EA1"/>
    <w:rsid w:val="00443F04"/>
    <w:rsid w:val="004452D7"/>
    <w:rsid w:val="00445798"/>
    <w:rsid w:val="00446AD6"/>
    <w:rsid w:val="00446C0D"/>
    <w:rsid w:val="0044725C"/>
    <w:rsid w:val="00447465"/>
    <w:rsid w:val="004536C6"/>
    <w:rsid w:val="0045409E"/>
    <w:rsid w:val="00455CBE"/>
    <w:rsid w:val="00455EB7"/>
    <w:rsid w:val="00455FD5"/>
    <w:rsid w:val="004562C2"/>
    <w:rsid w:val="00460E8A"/>
    <w:rsid w:val="00461D1E"/>
    <w:rsid w:val="0046230A"/>
    <w:rsid w:val="00462C95"/>
    <w:rsid w:val="0046486A"/>
    <w:rsid w:val="00464C69"/>
    <w:rsid w:val="0046504F"/>
    <w:rsid w:val="00465447"/>
    <w:rsid w:val="00472512"/>
    <w:rsid w:val="004758D1"/>
    <w:rsid w:val="00475E6E"/>
    <w:rsid w:val="004773FC"/>
    <w:rsid w:val="004777ED"/>
    <w:rsid w:val="00480328"/>
    <w:rsid w:val="00480481"/>
    <w:rsid w:val="00480834"/>
    <w:rsid w:val="004834FC"/>
    <w:rsid w:val="00483B15"/>
    <w:rsid w:val="00483FB9"/>
    <w:rsid w:val="00484247"/>
    <w:rsid w:val="00485C3F"/>
    <w:rsid w:val="004922F2"/>
    <w:rsid w:val="0049347E"/>
    <w:rsid w:val="0049389F"/>
    <w:rsid w:val="00494124"/>
    <w:rsid w:val="00494AE7"/>
    <w:rsid w:val="0049576F"/>
    <w:rsid w:val="00495E26"/>
    <w:rsid w:val="00495FB6"/>
    <w:rsid w:val="004A2A97"/>
    <w:rsid w:val="004A53DF"/>
    <w:rsid w:val="004A7066"/>
    <w:rsid w:val="004A72F7"/>
    <w:rsid w:val="004B0252"/>
    <w:rsid w:val="004B05B0"/>
    <w:rsid w:val="004B0CAC"/>
    <w:rsid w:val="004B0FED"/>
    <w:rsid w:val="004B19B5"/>
    <w:rsid w:val="004B1BDD"/>
    <w:rsid w:val="004B1D7D"/>
    <w:rsid w:val="004B2407"/>
    <w:rsid w:val="004B25D9"/>
    <w:rsid w:val="004B3089"/>
    <w:rsid w:val="004B44A7"/>
    <w:rsid w:val="004B460A"/>
    <w:rsid w:val="004B4B1B"/>
    <w:rsid w:val="004B5795"/>
    <w:rsid w:val="004B5B19"/>
    <w:rsid w:val="004B6820"/>
    <w:rsid w:val="004C0212"/>
    <w:rsid w:val="004C05F9"/>
    <w:rsid w:val="004C1B9E"/>
    <w:rsid w:val="004C1F21"/>
    <w:rsid w:val="004C3381"/>
    <w:rsid w:val="004C3CD7"/>
    <w:rsid w:val="004C48AD"/>
    <w:rsid w:val="004C4EF2"/>
    <w:rsid w:val="004C7378"/>
    <w:rsid w:val="004D34F8"/>
    <w:rsid w:val="004D3B02"/>
    <w:rsid w:val="004D41F6"/>
    <w:rsid w:val="004D4A72"/>
    <w:rsid w:val="004D6006"/>
    <w:rsid w:val="004E0194"/>
    <w:rsid w:val="004E0CC8"/>
    <w:rsid w:val="004E0F42"/>
    <w:rsid w:val="004E230F"/>
    <w:rsid w:val="004E2E83"/>
    <w:rsid w:val="004E37BB"/>
    <w:rsid w:val="004E495D"/>
    <w:rsid w:val="004E7BEB"/>
    <w:rsid w:val="004F208B"/>
    <w:rsid w:val="004F36D2"/>
    <w:rsid w:val="004F41E7"/>
    <w:rsid w:val="004F5107"/>
    <w:rsid w:val="004F5DF9"/>
    <w:rsid w:val="004F66B4"/>
    <w:rsid w:val="004F6CEB"/>
    <w:rsid w:val="004F78B0"/>
    <w:rsid w:val="004F78C6"/>
    <w:rsid w:val="004F79E3"/>
    <w:rsid w:val="00500473"/>
    <w:rsid w:val="00500CE5"/>
    <w:rsid w:val="0050224C"/>
    <w:rsid w:val="005037A6"/>
    <w:rsid w:val="00504533"/>
    <w:rsid w:val="00505F3E"/>
    <w:rsid w:val="005060AE"/>
    <w:rsid w:val="005067FE"/>
    <w:rsid w:val="00507024"/>
    <w:rsid w:val="00507A67"/>
    <w:rsid w:val="00510FE2"/>
    <w:rsid w:val="00512D53"/>
    <w:rsid w:val="00514883"/>
    <w:rsid w:val="00514C7D"/>
    <w:rsid w:val="00515ADD"/>
    <w:rsid w:val="00516968"/>
    <w:rsid w:val="00521443"/>
    <w:rsid w:val="0052351D"/>
    <w:rsid w:val="00523C55"/>
    <w:rsid w:val="00523F32"/>
    <w:rsid w:val="005251CB"/>
    <w:rsid w:val="005264B8"/>
    <w:rsid w:val="00530489"/>
    <w:rsid w:val="0053132E"/>
    <w:rsid w:val="00532DA5"/>
    <w:rsid w:val="005349EF"/>
    <w:rsid w:val="00534D81"/>
    <w:rsid w:val="005357DE"/>
    <w:rsid w:val="00535B91"/>
    <w:rsid w:val="00537820"/>
    <w:rsid w:val="00537F83"/>
    <w:rsid w:val="00540174"/>
    <w:rsid w:val="00542B20"/>
    <w:rsid w:val="00542FAC"/>
    <w:rsid w:val="00545130"/>
    <w:rsid w:val="00550185"/>
    <w:rsid w:val="00552B39"/>
    <w:rsid w:val="0055306E"/>
    <w:rsid w:val="00553229"/>
    <w:rsid w:val="00553B95"/>
    <w:rsid w:val="0055429C"/>
    <w:rsid w:val="00555448"/>
    <w:rsid w:val="00555B58"/>
    <w:rsid w:val="00555D48"/>
    <w:rsid w:val="00561C04"/>
    <w:rsid w:val="0056213B"/>
    <w:rsid w:val="00562F82"/>
    <w:rsid w:val="00563005"/>
    <w:rsid w:val="00564913"/>
    <w:rsid w:val="005673BA"/>
    <w:rsid w:val="00571C4B"/>
    <w:rsid w:val="00571F84"/>
    <w:rsid w:val="00572024"/>
    <w:rsid w:val="00572193"/>
    <w:rsid w:val="0057329F"/>
    <w:rsid w:val="00574A11"/>
    <w:rsid w:val="005777A4"/>
    <w:rsid w:val="00577C4E"/>
    <w:rsid w:val="00577C55"/>
    <w:rsid w:val="005800D8"/>
    <w:rsid w:val="005814C9"/>
    <w:rsid w:val="0058214A"/>
    <w:rsid w:val="005846C9"/>
    <w:rsid w:val="00584DF2"/>
    <w:rsid w:val="00585667"/>
    <w:rsid w:val="00586358"/>
    <w:rsid w:val="00586834"/>
    <w:rsid w:val="005873FC"/>
    <w:rsid w:val="005900DC"/>
    <w:rsid w:val="00590EAF"/>
    <w:rsid w:val="005930C1"/>
    <w:rsid w:val="00595623"/>
    <w:rsid w:val="00595DA6"/>
    <w:rsid w:val="005A3BE7"/>
    <w:rsid w:val="005A63F8"/>
    <w:rsid w:val="005A6A91"/>
    <w:rsid w:val="005B0066"/>
    <w:rsid w:val="005B195F"/>
    <w:rsid w:val="005B1D0B"/>
    <w:rsid w:val="005B1FBA"/>
    <w:rsid w:val="005B403C"/>
    <w:rsid w:val="005B74D8"/>
    <w:rsid w:val="005B7BEB"/>
    <w:rsid w:val="005C2BD9"/>
    <w:rsid w:val="005C37CC"/>
    <w:rsid w:val="005C3930"/>
    <w:rsid w:val="005C48E3"/>
    <w:rsid w:val="005C50FD"/>
    <w:rsid w:val="005C5C14"/>
    <w:rsid w:val="005C651A"/>
    <w:rsid w:val="005C76D8"/>
    <w:rsid w:val="005D01BB"/>
    <w:rsid w:val="005D09D2"/>
    <w:rsid w:val="005D3118"/>
    <w:rsid w:val="005D3191"/>
    <w:rsid w:val="005D3849"/>
    <w:rsid w:val="005D4308"/>
    <w:rsid w:val="005D45F2"/>
    <w:rsid w:val="005D496E"/>
    <w:rsid w:val="005D4D37"/>
    <w:rsid w:val="005D6869"/>
    <w:rsid w:val="005D71CD"/>
    <w:rsid w:val="005D7817"/>
    <w:rsid w:val="005E0390"/>
    <w:rsid w:val="005E0923"/>
    <w:rsid w:val="005E0A41"/>
    <w:rsid w:val="005E1321"/>
    <w:rsid w:val="005E2DD4"/>
    <w:rsid w:val="005E374B"/>
    <w:rsid w:val="005E4323"/>
    <w:rsid w:val="005E5AC2"/>
    <w:rsid w:val="005E5F39"/>
    <w:rsid w:val="005E6D43"/>
    <w:rsid w:val="005F03BA"/>
    <w:rsid w:val="005F22F0"/>
    <w:rsid w:val="005F3702"/>
    <w:rsid w:val="005F4F8E"/>
    <w:rsid w:val="005F512C"/>
    <w:rsid w:val="005F69B7"/>
    <w:rsid w:val="005F6F64"/>
    <w:rsid w:val="005F7AAB"/>
    <w:rsid w:val="005F7B0A"/>
    <w:rsid w:val="005F7E84"/>
    <w:rsid w:val="00601146"/>
    <w:rsid w:val="00601299"/>
    <w:rsid w:val="006015BB"/>
    <w:rsid w:val="00602D5D"/>
    <w:rsid w:val="00603EFA"/>
    <w:rsid w:val="00605C11"/>
    <w:rsid w:val="00606440"/>
    <w:rsid w:val="006078C2"/>
    <w:rsid w:val="00610BB7"/>
    <w:rsid w:val="006123C7"/>
    <w:rsid w:val="00612C35"/>
    <w:rsid w:val="0061355E"/>
    <w:rsid w:val="00613C0F"/>
    <w:rsid w:val="0061719F"/>
    <w:rsid w:val="006171A9"/>
    <w:rsid w:val="0061787F"/>
    <w:rsid w:val="00620A05"/>
    <w:rsid w:val="00622D7E"/>
    <w:rsid w:val="00623436"/>
    <w:rsid w:val="00625472"/>
    <w:rsid w:val="0063125F"/>
    <w:rsid w:val="006320C0"/>
    <w:rsid w:val="00634610"/>
    <w:rsid w:val="00634991"/>
    <w:rsid w:val="006351BE"/>
    <w:rsid w:val="00635DD8"/>
    <w:rsid w:val="00636016"/>
    <w:rsid w:val="00640863"/>
    <w:rsid w:val="00640F39"/>
    <w:rsid w:val="006428B9"/>
    <w:rsid w:val="0064353A"/>
    <w:rsid w:val="006437EC"/>
    <w:rsid w:val="00645189"/>
    <w:rsid w:val="00646652"/>
    <w:rsid w:val="00646BB7"/>
    <w:rsid w:val="00647983"/>
    <w:rsid w:val="00650968"/>
    <w:rsid w:val="00651129"/>
    <w:rsid w:val="00652EF1"/>
    <w:rsid w:val="00653003"/>
    <w:rsid w:val="006542CF"/>
    <w:rsid w:val="00654E3C"/>
    <w:rsid w:val="00655AAF"/>
    <w:rsid w:val="00656A30"/>
    <w:rsid w:val="00656F07"/>
    <w:rsid w:val="00657497"/>
    <w:rsid w:val="00661716"/>
    <w:rsid w:val="00661BD2"/>
    <w:rsid w:val="00661EB3"/>
    <w:rsid w:val="0066451B"/>
    <w:rsid w:val="00665664"/>
    <w:rsid w:val="00667379"/>
    <w:rsid w:val="006673E7"/>
    <w:rsid w:val="0066759F"/>
    <w:rsid w:val="006738BB"/>
    <w:rsid w:val="0067453C"/>
    <w:rsid w:val="00674964"/>
    <w:rsid w:val="00674B6C"/>
    <w:rsid w:val="00675B48"/>
    <w:rsid w:val="0067632D"/>
    <w:rsid w:val="00676D5F"/>
    <w:rsid w:val="00680050"/>
    <w:rsid w:val="00680543"/>
    <w:rsid w:val="006808C7"/>
    <w:rsid w:val="00680B7E"/>
    <w:rsid w:val="00681838"/>
    <w:rsid w:val="00683124"/>
    <w:rsid w:val="00683B94"/>
    <w:rsid w:val="00683E3C"/>
    <w:rsid w:val="00686692"/>
    <w:rsid w:val="00687D4E"/>
    <w:rsid w:val="0069072C"/>
    <w:rsid w:val="00693033"/>
    <w:rsid w:val="00693321"/>
    <w:rsid w:val="00694363"/>
    <w:rsid w:val="00694893"/>
    <w:rsid w:val="00694DD9"/>
    <w:rsid w:val="0069603B"/>
    <w:rsid w:val="006970FC"/>
    <w:rsid w:val="006A042E"/>
    <w:rsid w:val="006A12B1"/>
    <w:rsid w:val="006A1AC4"/>
    <w:rsid w:val="006A414A"/>
    <w:rsid w:val="006A52E8"/>
    <w:rsid w:val="006A5BF4"/>
    <w:rsid w:val="006A5F42"/>
    <w:rsid w:val="006A6103"/>
    <w:rsid w:val="006A6A1F"/>
    <w:rsid w:val="006B03E3"/>
    <w:rsid w:val="006B10ED"/>
    <w:rsid w:val="006B156A"/>
    <w:rsid w:val="006B3310"/>
    <w:rsid w:val="006B366A"/>
    <w:rsid w:val="006B51B2"/>
    <w:rsid w:val="006B5B60"/>
    <w:rsid w:val="006B6DA6"/>
    <w:rsid w:val="006C1562"/>
    <w:rsid w:val="006C17A0"/>
    <w:rsid w:val="006C3869"/>
    <w:rsid w:val="006C3C56"/>
    <w:rsid w:val="006C4B1C"/>
    <w:rsid w:val="006C5F00"/>
    <w:rsid w:val="006C764E"/>
    <w:rsid w:val="006D2502"/>
    <w:rsid w:val="006D27E3"/>
    <w:rsid w:val="006D3D1C"/>
    <w:rsid w:val="006D4135"/>
    <w:rsid w:val="006D579B"/>
    <w:rsid w:val="006D6102"/>
    <w:rsid w:val="006D685D"/>
    <w:rsid w:val="006E0653"/>
    <w:rsid w:val="006E09F2"/>
    <w:rsid w:val="006E0BBF"/>
    <w:rsid w:val="006E0DDB"/>
    <w:rsid w:val="006E2BF6"/>
    <w:rsid w:val="006E39C5"/>
    <w:rsid w:val="006E3DF1"/>
    <w:rsid w:val="006E47C1"/>
    <w:rsid w:val="006E4855"/>
    <w:rsid w:val="006E5515"/>
    <w:rsid w:val="006E6761"/>
    <w:rsid w:val="006E71C6"/>
    <w:rsid w:val="006E721C"/>
    <w:rsid w:val="006E79EC"/>
    <w:rsid w:val="006E7ADF"/>
    <w:rsid w:val="006F170C"/>
    <w:rsid w:val="006F1974"/>
    <w:rsid w:val="006F3169"/>
    <w:rsid w:val="006F3EE2"/>
    <w:rsid w:val="006F426A"/>
    <w:rsid w:val="006F5424"/>
    <w:rsid w:val="006F66ED"/>
    <w:rsid w:val="00700CBD"/>
    <w:rsid w:val="00700CE9"/>
    <w:rsid w:val="00701206"/>
    <w:rsid w:val="007028C7"/>
    <w:rsid w:val="00704462"/>
    <w:rsid w:val="0070743B"/>
    <w:rsid w:val="00710B52"/>
    <w:rsid w:val="00710C7E"/>
    <w:rsid w:val="007112FB"/>
    <w:rsid w:val="007120CE"/>
    <w:rsid w:val="00712E0E"/>
    <w:rsid w:val="00717E9A"/>
    <w:rsid w:val="007217A7"/>
    <w:rsid w:val="00721AB3"/>
    <w:rsid w:val="00724CAD"/>
    <w:rsid w:val="0072732C"/>
    <w:rsid w:val="00727B84"/>
    <w:rsid w:val="00727BF6"/>
    <w:rsid w:val="00730BD3"/>
    <w:rsid w:val="00732915"/>
    <w:rsid w:val="00732C05"/>
    <w:rsid w:val="00732EA8"/>
    <w:rsid w:val="00733BCC"/>
    <w:rsid w:val="00733DE0"/>
    <w:rsid w:val="00734BB4"/>
    <w:rsid w:val="007357C5"/>
    <w:rsid w:val="00737269"/>
    <w:rsid w:val="007376B8"/>
    <w:rsid w:val="0074031F"/>
    <w:rsid w:val="0074032D"/>
    <w:rsid w:val="00740D25"/>
    <w:rsid w:val="00741328"/>
    <w:rsid w:val="00741BBA"/>
    <w:rsid w:val="00743852"/>
    <w:rsid w:val="007465A4"/>
    <w:rsid w:val="00747B3E"/>
    <w:rsid w:val="00750BC7"/>
    <w:rsid w:val="00751727"/>
    <w:rsid w:val="00752569"/>
    <w:rsid w:val="007530DA"/>
    <w:rsid w:val="00753220"/>
    <w:rsid w:val="00753D06"/>
    <w:rsid w:val="00754103"/>
    <w:rsid w:val="00755D73"/>
    <w:rsid w:val="00755F9B"/>
    <w:rsid w:val="0075696E"/>
    <w:rsid w:val="00756F76"/>
    <w:rsid w:val="00761D03"/>
    <w:rsid w:val="00762644"/>
    <w:rsid w:val="007656F9"/>
    <w:rsid w:val="00766BEC"/>
    <w:rsid w:val="00766C4B"/>
    <w:rsid w:val="0076702B"/>
    <w:rsid w:val="007679B9"/>
    <w:rsid w:val="007701A1"/>
    <w:rsid w:val="00771B80"/>
    <w:rsid w:val="0077325E"/>
    <w:rsid w:val="00773BCC"/>
    <w:rsid w:val="007749CB"/>
    <w:rsid w:val="00776488"/>
    <w:rsid w:val="00776572"/>
    <w:rsid w:val="00776803"/>
    <w:rsid w:val="0077738D"/>
    <w:rsid w:val="007774C2"/>
    <w:rsid w:val="00782F5B"/>
    <w:rsid w:val="0078467C"/>
    <w:rsid w:val="00784C47"/>
    <w:rsid w:val="00784F2E"/>
    <w:rsid w:val="00784F62"/>
    <w:rsid w:val="00785DBB"/>
    <w:rsid w:val="00786EB9"/>
    <w:rsid w:val="00787D28"/>
    <w:rsid w:val="0079000C"/>
    <w:rsid w:val="00790D93"/>
    <w:rsid w:val="00791CD7"/>
    <w:rsid w:val="0079430D"/>
    <w:rsid w:val="00795A2B"/>
    <w:rsid w:val="0079754C"/>
    <w:rsid w:val="007A1395"/>
    <w:rsid w:val="007B0FF3"/>
    <w:rsid w:val="007B19CE"/>
    <w:rsid w:val="007B3904"/>
    <w:rsid w:val="007B3FBF"/>
    <w:rsid w:val="007B4A7C"/>
    <w:rsid w:val="007B6432"/>
    <w:rsid w:val="007B6F17"/>
    <w:rsid w:val="007B7792"/>
    <w:rsid w:val="007B7C23"/>
    <w:rsid w:val="007B7E1C"/>
    <w:rsid w:val="007C0255"/>
    <w:rsid w:val="007C09C8"/>
    <w:rsid w:val="007C0C22"/>
    <w:rsid w:val="007C13ED"/>
    <w:rsid w:val="007C2707"/>
    <w:rsid w:val="007C27FD"/>
    <w:rsid w:val="007C3493"/>
    <w:rsid w:val="007C43A2"/>
    <w:rsid w:val="007C5581"/>
    <w:rsid w:val="007C72B2"/>
    <w:rsid w:val="007C7548"/>
    <w:rsid w:val="007D11E5"/>
    <w:rsid w:val="007D26DA"/>
    <w:rsid w:val="007D2832"/>
    <w:rsid w:val="007D3572"/>
    <w:rsid w:val="007D3FA5"/>
    <w:rsid w:val="007D4CE4"/>
    <w:rsid w:val="007D501A"/>
    <w:rsid w:val="007E0EEC"/>
    <w:rsid w:val="007E1BD9"/>
    <w:rsid w:val="007E3F65"/>
    <w:rsid w:val="007E4FAC"/>
    <w:rsid w:val="007E51AF"/>
    <w:rsid w:val="007E5253"/>
    <w:rsid w:val="007E57A5"/>
    <w:rsid w:val="007E585A"/>
    <w:rsid w:val="007E68F6"/>
    <w:rsid w:val="007E6EF9"/>
    <w:rsid w:val="007E73B6"/>
    <w:rsid w:val="007E77BC"/>
    <w:rsid w:val="007E7A7B"/>
    <w:rsid w:val="007F0511"/>
    <w:rsid w:val="007F0F5D"/>
    <w:rsid w:val="007F163C"/>
    <w:rsid w:val="007F1DAA"/>
    <w:rsid w:val="007F2AE5"/>
    <w:rsid w:val="007F3154"/>
    <w:rsid w:val="007F4C27"/>
    <w:rsid w:val="007F5777"/>
    <w:rsid w:val="007F6AB0"/>
    <w:rsid w:val="008000EB"/>
    <w:rsid w:val="00801772"/>
    <w:rsid w:val="0080329B"/>
    <w:rsid w:val="00803805"/>
    <w:rsid w:val="0080582D"/>
    <w:rsid w:val="0080756C"/>
    <w:rsid w:val="0081011C"/>
    <w:rsid w:val="0081325F"/>
    <w:rsid w:val="00813835"/>
    <w:rsid w:val="008139DB"/>
    <w:rsid w:val="00813E50"/>
    <w:rsid w:val="00815351"/>
    <w:rsid w:val="00821BEA"/>
    <w:rsid w:val="00822758"/>
    <w:rsid w:val="0082280E"/>
    <w:rsid w:val="0082594B"/>
    <w:rsid w:val="00826293"/>
    <w:rsid w:val="00827ECB"/>
    <w:rsid w:val="0083076F"/>
    <w:rsid w:val="00831204"/>
    <w:rsid w:val="00831208"/>
    <w:rsid w:val="00833E07"/>
    <w:rsid w:val="008351E1"/>
    <w:rsid w:val="0083560E"/>
    <w:rsid w:val="0083563D"/>
    <w:rsid w:val="00835A02"/>
    <w:rsid w:val="00837C2A"/>
    <w:rsid w:val="0084012F"/>
    <w:rsid w:val="00841AD8"/>
    <w:rsid w:val="008429CF"/>
    <w:rsid w:val="008435C0"/>
    <w:rsid w:val="008446E2"/>
    <w:rsid w:val="00844B7C"/>
    <w:rsid w:val="00847814"/>
    <w:rsid w:val="00847860"/>
    <w:rsid w:val="0084798C"/>
    <w:rsid w:val="00847E19"/>
    <w:rsid w:val="00850CD3"/>
    <w:rsid w:val="0085112C"/>
    <w:rsid w:val="008512B7"/>
    <w:rsid w:val="0085134F"/>
    <w:rsid w:val="0085196B"/>
    <w:rsid w:val="00851E2F"/>
    <w:rsid w:val="00855857"/>
    <w:rsid w:val="00856369"/>
    <w:rsid w:val="008601A9"/>
    <w:rsid w:val="00861798"/>
    <w:rsid w:val="00861C64"/>
    <w:rsid w:val="00861D29"/>
    <w:rsid w:val="00861E43"/>
    <w:rsid w:val="00861EA7"/>
    <w:rsid w:val="008640FA"/>
    <w:rsid w:val="0086450A"/>
    <w:rsid w:val="00865B0D"/>
    <w:rsid w:val="00871785"/>
    <w:rsid w:val="00871B33"/>
    <w:rsid w:val="00871E85"/>
    <w:rsid w:val="00872949"/>
    <w:rsid w:val="008729C2"/>
    <w:rsid w:val="00874B15"/>
    <w:rsid w:val="00875F96"/>
    <w:rsid w:val="0087676D"/>
    <w:rsid w:val="00877468"/>
    <w:rsid w:val="00880180"/>
    <w:rsid w:val="008803A8"/>
    <w:rsid w:val="008819F6"/>
    <w:rsid w:val="00881F71"/>
    <w:rsid w:val="00882682"/>
    <w:rsid w:val="00883071"/>
    <w:rsid w:val="00884688"/>
    <w:rsid w:val="00885C6F"/>
    <w:rsid w:val="00887146"/>
    <w:rsid w:val="00887874"/>
    <w:rsid w:val="00887999"/>
    <w:rsid w:val="008926EA"/>
    <w:rsid w:val="00893B30"/>
    <w:rsid w:val="008940C9"/>
    <w:rsid w:val="008941DB"/>
    <w:rsid w:val="008948E0"/>
    <w:rsid w:val="00894C85"/>
    <w:rsid w:val="00895C45"/>
    <w:rsid w:val="008979B9"/>
    <w:rsid w:val="008A06B1"/>
    <w:rsid w:val="008A123A"/>
    <w:rsid w:val="008A16EA"/>
    <w:rsid w:val="008A256F"/>
    <w:rsid w:val="008A4F5B"/>
    <w:rsid w:val="008B0C2F"/>
    <w:rsid w:val="008B12BD"/>
    <w:rsid w:val="008B6162"/>
    <w:rsid w:val="008B7427"/>
    <w:rsid w:val="008C04BB"/>
    <w:rsid w:val="008C04DF"/>
    <w:rsid w:val="008C14E7"/>
    <w:rsid w:val="008C1714"/>
    <w:rsid w:val="008C1971"/>
    <w:rsid w:val="008C21B1"/>
    <w:rsid w:val="008C3E10"/>
    <w:rsid w:val="008C4543"/>
    <w:rsid w:val="008C4FE8"/>
    <w:rsid w:val="008C6D87"/>
    <w:rsid w:val="008C74CE"/>
    <w:rsid w:val="008C7A09"/>
    <w:rsid w:val="008D07D3"/>
    <w:rsid w:val="008D2CAF"/>
    <w:rsid w:val="008D3ACE"/>
    <w:rsid w:val="008D51CC"/>
    <w:rsid w:val="008D5699"/>
    <w:rsid w:val="008D7FF3"/>
    <w:rsid w:val="008E17B1"/>
    <w:rsid w:val="008E20C1"/>
    <w:rsid w:val="008E462A"/>
    <w:rsid w:val="008E4990"/>
    <w:rsid w:val="008E4F95"/>
    <w:rsid w:val="008E7FE1"/>
    <w:rsid w:val="008F16DF"/>
    <w:rsid w:val="008F2D77"/>
    <w:rsid w:val="008F331D"/>
    <w:rsid w:val="008F4D52"/>
    <w:rsid w:val="008F4E41"/>
    <w:rsid w:val="00901E6C"/>
    <w:rsid w:val="00902D57"/>
    <w:rsid w:val="00903E5D"/>
    <w:rsid w:val="0090408D"/>
    <w:rsid w:val="009043D1"/>
    <w:rsid w:val="00904965"/>
    <w:rsid w:val="00904DB6"/>
    <w:rsid w:val="00904E6B"/>
    <w:rsid w:val="00905418"/>
    <w:rsid w:val="009058E7"/>
    <w:rsid w:val="00906586"/>
    <w:rsid w:val="00906EEC"/>
    <w:rsid w:val="009072F5"/>
    <w:rsid w:val="0090764F"/>
    <w:rsid w:val="00914204"/>
    <w:rsid w:val="009144B4"/>
    <w:rsid w:val="00914C93"/>
    <w:rsid w:val="00915C7E"/>
    <w:rsid w:val="009175F6"/>
    <w:rsid w:val="00922260"/>
    <w:rsid w:val="00922606"/>
    <w:rsid w:val="009228AD"/>
    <w:rsid w:val="00922A90"/>
    <w:rsid w:val="00922B83"/>
    <w:rsid w:val="00922D31"/>
    <w:rsid w:val="00922DAC"/>
    <w:rsid w:val="00924C3C"/>
    <w:rsid w:val="0092559F"/>
    <w:rsid w:val="00926CAB"/>
    <w:rsid w:val="009277BB"/>
    <w:rsid w:val="0093007F"/>
    <w:rsid w:val="00930157"/>
    <w:rsid w:val="00931141"/>
    <w:rsid w:val="00935665"/>
    <w:rsid w:val="009358EB"/>
    <w:rsid w:val="00935B30"/>
    <w:rsid w:val="00936A4E"/>
    <w:rsid w:val="00936FBD"/>
    <w:rsid w:val="00940AD0"/>
    <w:rsid w:val="00941580"/>
    <w:rsid w:val="00942A70"/>
    <w:rsid w:val="00942B25"/>
    <w:rsid w:val="00942EC0"/>
    <w:rsid w:val="009439A2"/>
    <w:rsid w:val="00944E0C"/>
    <w:rsid w:val="009451EE"/>
    <w:rsid w:val="0094578D"/>
    <w:rsid w:val="00947D27"/>
    <w:rsid w:val="00950D81"/>
    <w:rsid w:val="00951B95"/>
    <w:rsid w:val="00952CB2"/>
    <w:rsid w:val="009543EB"/>
    <w:rsid w:val="009549A5"/>
    <w:rsid w:val="00957144"/>
    <w:rsid w:val="0096048A"/>
    <w:rsid w:val="0096164A"/>
    <w:rsid w:val="00961FB4"/>
    <w:rsid w:val="009623AB"/>
    <w:rsid w:val="00964B5A"/>
    <w:rsid w:val="009652A2"/>
    <w:rsid w:val="00965EAC"/>
    <w:rsid w:val="00967F24"/>
    <w:rsid w:val="00970A6B"/>
    <w:rsid w:val="00971178"/>
    <w:rsid w:val="009724E2"/>
    <w:rsid w:val="009742D3"/>
    <w:rsid w:val="00974F8E"/>
    <w:rsid w:val="009750BB"/>
    <w:rsid w:val="009753CC"/>
    <w:rsid w:val="00975E13"/>
    <w:rsid w:val="009763C4"/>
    <w:rsid w:val="00976D57"/>
    <w:rsid w:val="009771C5"/>
    <w:rsid w:val="009776CD"/>
    <w:rsid w:val="009803F1"/>
    <w:rsid w:val="00980B72"/>
    <w:rsid w:val="00980BDF"/>
    <w:rsid w:val="00980D5A"/>
    <w:rsid w:val="00981183"/>
    <w:rsid w:val="0098176E"/>
    <w:rsid w:val="009835F7"/>
    <w:rsid w:val="009844F7"/>
    <w:rsid w:val="00985686"/>
    <w:rsid w:val="00985AB2"/>
    <w:rsid w:val="00987536"/>
    <w:rsid w:val="00987810"/>
    <w:rsid w:val="00990192"/>
    <w:rsid w:val="0099079E"/>
    <w:rsid w:val="00990902"/>
    <w:rsid w:val="00991DA1"/>
    <w:rsid w:val="00991DC3"/>
    <w:rsid w:val="009938CB"/>
    <w:rsid w:val="00995010"/>
    <w:rsid w:val="00995FFD"/>
    <w:rsid w:val="009A0AED"/>
    <w:rsid w:val="009A13A7"/>
    <w:rsid w:val="009A2662"/>
    <w:rsid w:val="009A45B0"/>
    <w:rsid w:val="009A5855"/>
    <w:rsid w:val="009A6A6F"/>
    <w:rsid w:val="009A6D51"/>
    <w:rsid w:val="009A7ED9"/>
    <w:rsid w:val="009B126C"/>
    <w:rsid w:val="009B1737"/>
    <w:rsid w:val="009B1B69"/>
    <w:rsid w:val="009B3F8C"/>
    <w:rsid w:val="009B518B"/>
    <w:rsid w:val="009B76C0"/>
    <w:rsid w:val="009C31B1"/>
    <w:rsid w:val="009C470D"/>
    <w:rsid w:val="009C638B"/>
    <w:rsid w:val="009D0F0C"/>
    <w:rsid w:val="009D1BFF"/>
    <w:rsid w:val="009D1FF0"/>
    <w:rsid w:val="009D2696"/>
    <w:rsid w:val="009D3416"/>
    <w:rsid w:val="009D3626"/>
    <w:rsid w:val="009D3A06"/>
    <w:rsid w:val="009D510D"/>
    <w:rsid w:val="009D5BFD"/>
    <w:rsid w:val="009D68FB"/>
    <w:rsid w:val="009E04B3"/>
    <w:rsid w:val="009E0DFC"/>
    <w:rsid w:val="009E1D10"/>
    <w:rsid w:val="009E276E"/>
    <w:rsid w:val="009E47BF"/>
    <w:rsid w:val="009E4E91"/>
    <w:rsid w:val="009E5B74"/>
    <w:rsid w:val="009E60D5"/>
    <w:rsid w:val="009E7C14"/>
    <w:rsid w:val="009F1266"/>
    <w:rsid w:val="009F419C"/>
    <w:rsid w:val="009F43E0"/>
    <w:rsid w:val="009F65EF"/>
    <w:rsid w:val="009F6CBB"/>
    <w:rsid w:val="009F6E39"/>
    <w:rsid w:val="00A00866"/>
    <w:rsid w:val="00A025E5"/>
    <w:rsid w:val="00A055A5"/>
    <w:rsid w:val="00A06703"/>
    <w:rsid w:val="00A07ADF"/>
    <w:rsid w:val="00A10BEB"/>
    <w:rsid w:val="00A12A7C"/>
    <w:rsid w:val="00A13082"/>
    <w:rsid w:val="00A1330E"/>
    <w:rsid w:val="00A139C8"/>
    <w:rsid w:val="00A1461F"/>
    <w:rsid w:val="00A14E4B"/>
    <w:rsid w:val="00A20E8F"/>
    <w:rsid w:val="00A22440"/>
    <w:rsid w:val="00A22DCF"/>
    <w:rsid w:val="00A22DFD"/>
    <w:rsid w:val="00A250F3"/>
    <w:rsid w:val="00A25562"/>
    <w:rsid w:val="00A26982"/>
    <w:rsid w:val="00A31A0F"/>
    <w:rsid w:val="00A32FD7"/>
    <w:rsid w:val="00A340C0"/>
    <w:rsid w:val="00A35459"/>
    <w:rsid w:val="00A36676"/>
    <w:rsid w:val="00A375DC"/>
    <w:rsid w:val="00A402A1"/>
    <w:rsid w:val="00A40E70"/>
    <w:rsid w:val="00A41F86"/>
    <w:rsid w:val="00A42EC4"/>
    <w:rsid w:val="00A42FD6"/>
    <w:rsid w:val="00A43154"/>
    <w:rsid w:val="00A44175"/>
    <w:rsid w:val="00A46A2D"/>
    <w:rsid w:val="00A50D22"/>
    <w:rsid w:val="00A512C3"/>
    <w:rsid w:val="00A517EA"/>
    <w:rsid w:val="00A52A4C"/>
    <w:rsid w:val="00A53F98"/>
    <w:rsid w:val="00A541F0"/>
    <w:rsid w:val="00A571FE"/>
    <w:rsid w:val="00A60395"/>
    <w:rsid w:val="00A61695"/>
    <w:rsid w:val="00A622B3"/>
    <w:rsid w:val="00A627E9"/>
    <w:rsid w:val="00A6287E"/>
    <w:rsid w:val="00A6326B"/>
    <w:rsid w:val="00A63B8B"/>
    <w:rsid w:val="00A652A8"/>
    <w:rsid w:val="00A67179"/>
    <w:rsid w:val="00A73CA4"/>
    <w:rsid w:val="00A76CE0"/>
    <w:rsid w:val="00A77880"/>
    <w:rsid w:val="00A77C2C"/>
    <w:rsid w:val="00A80062"/>
    <w:rsid w:val="00A804CD"/>
    <w:rsid w:val="00A81C0B"/>
    <w:rsid w:val="00A83F90"/>
    <w:rsid w:val="00A841CC"/>
    <w:rsid w:val="00A856EB"/>
    <w:rsid w:val="00A87AAE"/>
    <w:rsid w:val="00A9016E"/>
    <w:rsid w:val="00A9022E"/>
    <w:rsid w:val="00A9170F"/>
    <w:rsid w:val="00A91AFC"/>
    <w:rsid w:val="00A91B45"/>
    <w:rsid w:val="00A93DEA"/>
    <w:rsid w:val="00A95379"/>
    <w:rsid w:val="00A95BE7"/>
    <w:rsid w:val="00A96F1B"/>
    <w:rsid w:val="00AA06EF"/>
    <w:rsid w:val="00AA0A8B"/>
    <w:rsid w:val="00AA1165"/>
    <w:rsid w:val="00AA16CE"/>
    <w:rsid w:val="00AA2EF5"/>
    <w:rsid w:val="00AA3F31"/>
    <w:rsid w:val="00AA400E"/>
    <w:rsid w:val="00AA427F"/>
    <w:rsid w:val="00AA4625"/>
    <w:rsid w:val="00AA46DA"/>
    <w:rsid w:val="00AA5CB2"/>
    <w:rsid w:val="00AA5CD0"/>
    <w:rsid w:val="00AA664A"/>
    <w:rsid w:val="00AB1119"/>
    <w:rsid w:val="00AB135B"/>
    <w:rsid w:val="00AB13A5"/>
    <w:rsid w:val="00AB1F1A"/>
    <w:rsid w:val="00AB4FAB"/>
    <w:rsid w:val="00AB7468"/>
    <w:rsid w:val="00AC079B"/>
    <w:rsid w:val="00AC158A"/>
    <w:rsid w:val="00AC21EF"/>
    <w:rsid w:val="00AC239F"/>
    <w:rsid w:val="00AC2E11"/>
    <w:rsid w:val="00AC4C67"/>
    <w:rsid w:val="00AC4F34"/>
    <w:rsid w:val="00AC5923"/>
    <w:rsid w:val="00AC63AF"/>
    <w:rsid w:val="00AC6EC2"/>
    <w:rsid w:val="00AC6F33"/>
    <w:rsid w:val="00AC7C69"/>
    <w:rsid w:val="00AD0434"/>
    <w:rsid w:val="00AD0E41"/>
    <w:rsid w:val="00AD108C"/>
    <w:rsid w:val="00AD2EE7"/>
    <w:rsid w:val="00AD3BA8"/>
    <w:rsid w:val="00AD49CD"/>
    <w:rsid w:val="00AE014C"/>
    <w:rsid w:val="00AE1304"/>
    <w:rsid w:val="00AE28BC"/>
    <w:rsid w:val="00AE3A63"/>
    <w:rsid w:val="00AE4552"/>
    <w:rsid w:val="00AE5435"/>
    <w:rsid w:val="00AE6315"/>
    <w:rsid w:val="00AE74FA"/>
    <w:rsid w:val="00AF0FFF"/>
    <w:rsid w:val="00AF1C9A"/>
    <w:rsid w:val="00AF2A56"/>
    <w:rsid w:val="00AF359F"/>
    <w:rsid w:val="00AF3ABE"/>
    <w:rsid w:val="00AF67D3"/>
    <w:rsid w:val="00AF6959"/>
    <w:rsid w:val="00AF7543"/>
    <w:rsid w:val="00AF778C"/>
    <w:rsid w:val="00B00520"/>
    <w:rsid w:val="00B00637"/>
    <w:rsid w:val="00B00F8E"/>
    <w:rsid w:val="00B014D0"/>
    <w:rsid w:val="00B028FF"/>
    <w:rsid w:val="00B032AB"/>
    <w:rsid w:val="00B03CB0"/>
    <w:rsid w:val="00B041A9"/>
    <w:rsid w:val="00B0465E"/>
    <w:rsid w:val="00B04CBF"/>
    <w:rsid w:val="00B051AD"/>
    <w:rsid w:val="00B06B63"/>
    <w:rsid w:val="00B1218F"/>
    <w:rsid w:val="00B13262"/>
    <w:rsid w:val="00B13EAE"/>
    <w:rsid w:val="00B14561"/>
    <w:rsid w:val="00B14C20"/>
    <w:rsid w:val="00B16238"/>
    <w:rsid w:val="00B16F7F"/>
    <w:rsid w:val="00B17973"/>
    <w:rsid w:val="00B17DA4"/>
    <w:rsid w:val="00B20CFB"/>
    <w:rsid w:val="00B222EE"/>
    <w:rsid w:val="00B236EC"/>
    <w:rsid w:val="00B23F8B"/>
    <w:rsid w:val="00B25ACF"/>
    <w:rsid w:val="00B27724"/>
    <w:rsid w:val="00B30F3D"/>
    <w:rsid w:val="00B31092"/>
    <w:rsid w:val="00B315AE"/>
    <w:rsid w:val="00B32CD4"/>
    <w:rsid w:val="00B33CB4"/>
    <w:rsid w:val="00B34459"/>
    <w:rsid w:val="00B3448B"/>
    <w:rsid w:val="00B359DE"/>
    <w:rsid w:val="00B35AAD"/>
    <w:rsid w:val="00B3602A"/>
    <w:rsid w:val="00B36781"/>
    <w:rsid w:val="00B36A0E"/>
    <w:rsid w:val="00B37FE4"/>
    <w:rsid w:val="00B40074"/>
    <w:rsid w:val="00B4053E"/>
    <w:rsid w:val="00B406D5"/>
    <w:rsid w:val="00B4170C"/>
    <w:rsid w:val="00B42390"/>
    <w:rsid w:val="00B432A0"/>
    <w:rsid w:val="00B434B2"/>
    <w:rsid w:val="00B4512B"/>
    <w:rsid w:val="00B4738B"/>
    <w:rsid w:val="00B478E3"/>
    <w:rsid w:val="00B517F7"/>
    <w:rsid w:val="00B51B11"/>
    <w:rsid w:val="00B52AFC"/>
    <w:rsid w:val="00B52EFE"/>
    <w:rsid w:val="00B53F70"/>
    <w:rsid w:val="00B559BD"/>
    <w:rsid w:val="00B60DCA"/>
    <w:rsid w:val="00B610C3"/>
    <w:rsid w:val="00B624C3"/>
    <w:rsid w:val="00B63C3B"/>
    <w:rsid w:val="00B63C73"/>
    <w:rsid w:val="00B657BD"/>
    <w:rsid w:val="00B672B3"/>
    <w:rsid w:val="00B73195"/>
    <w:rsid w:val="00B73618"/>
    <w:rsid w:val="00B73D3B"/>
    <w:rsid w:val="00B748AA"/>
    <w:rsid w:val="00B758EA"/>
    <w:rsid w:val="00B75C3F"/>
    <w:rsid w:val="00B768EF"/>
    <w:rsid w:val="00B76CFC"/>
    <w:rsid w:val="00B76DB6"/>
    <w:rsid w:val="00B77DBF"/>
    <w:rsid w:val="00B80F76"/>
    <w:rsid w:val="00B810DF"/>
    <w:rsid w:val="00B81FBB"/>
    <w:rsid w:val="00B82903"/>
    <w:rsid w:val="00B86837"/>
    <w:rsid w:val="00B902B9"/>
    <w:rsid w:val="00B90989"/>
    <w:rsid w:val="00B911C0"/>
    <w:rsid w:val="00B92733"/>
    <w:rsid w:val="00B92C59"/>
    <w:rsid w:val="00B95BFE"/>
    <w:rsid w:val="00B9605A"/>
    <w:rsid w:val="00B96874"/>
    <w:rsid w:val="00B96C22"/>
    <w:rsid w:val="00B972D3"/>
    <w:rsid w:val="00B97B29"/>
    <w:rsid w:val="00BA1705"/>
    <w:rsid w:val="00BA2132"/>
    <w:rsid w:val="00BA6694"/>
    <w:rsid w:val="00BA7232"/>
    <w:rsid w:val="00BA77D6"/>
    <w:rsid w:val="00BA77EB"/>
    <w:rsid w:val="00BB3493"/>
    <w:rsid w:val="00BB4389"/>
    <w:rsid w:val="00BB5884"/>
    <w:rsid w:val="00BB61BE"/>
    <w:rsid w:val="00BC0B6D"/>
    <w:rsid w:val="00BC2797"/>
    <w:rsid w:val="00BC3130"/>
    <w:rsid w:val="00BC4227"/>
    <w:rsid w:val="00BC48D2"/>
    <w:rsid w:val="00BC788A"/>
    <w:rsid w:val="00BD1366"/>
    <w:rsid w:val="00BD18A3"/>
    <w:rsid w:val="00BD3419"/>
    <w:rsid w:val="00BD43E5"/>
    <w:rsid w:val="00BD4824"/>
    <w:rsid w:val="00BD59E3"/>
    <w:rsid w:val="00BD7FD7"/>
    <w:rsid w:val="00BE0315"/>
    <w:rsid w:val="00BE05F0"/>
    <w:rsid w:val="00BE06CF"/>
    <w:rsid w:val="00BE1772"/>
    <w:rsid w:val="00BE1DEB"/>
    <w:rsid w:val="00BE2291"/>
    <w:rsid w:val="00BE4159"/>
    <w:rsid w:val="00BF0E8E"/>
    <w:rsid w:val="00BF0F7C"/>
    <w:rsid w:val="00BF16E5"/>
    <w:rsid w:val="00BF1A7F"/>
    <w:rsid w:val="00BF2319"/>
    <w:rsid w:val="00BF2834"/>
    <w:rsid w:val="00BF607E"/>
    <w:rsid w:val="00C00917"/>
    <w:rsid w:val="00C00F37"/>
    <w:rsid w:val="00C02B1A"/>
    <w:rsid w:val="00C031EC"/>
    <w:rsid w:val="00C03F51"/>
    <w:rsid w:val="00C048C7"/>
    <w:rsid w:val="00C04993"/>
    <w:rsid w:val="00C04DD3"/>
    <w:rsid w:val="00C05128"/>
    <w:rsid w:val="00C05425"/>
    <w:rsid w:val="00C10CC7"/>
    <w:rsid w:val="00C11C58"/>
    <w:rsid w:val="00C11F24"/>
    <w:rsid w:val="00C13225"/>
    <w:rsid w:val="00C14C86"/>
    <w:rsid w:val="00C15468"/>
    <w:rsid w:val="00C15B3B"/>
    <w:rsid w:val="00C16BFB"/>
    <w:rsid w:val="00C1712F"/>
    <w:rsid w:val="00C172C6"/>
    <w:rsid w:val="00C21525"/>
    <w:rsid w:val="00C229F8"/>
    <w:rsid w:val="00C23389"/>
    <w:rsid w:val="00C24187"/>
    <w:rsid w:val="00C247CC"/>
    <w:rsid w:val="00C24EEE"/>
    <w:rsid w:val="00C26D3D"/>
    <w:rsid w:val="00C277EE"/>
    <w:rsid w:val="00C30940"/>
    <w:rsid w:val="00C31702"/>
    <w:rsid w:val="00C322F1"/>
    <w:rsid w:val="00C33284"/>
    <w:rsid w:val="00C351D1"/>
    <w:rsid w:val="00C35844"/>
    <w:rsid w:val="00C371FA"/>
    <w:rsid w:val="00C379DE"/>
    <w:rsid w:val="00C41AF7"/>
    <w:rsid w:val="00C41B20"/>
    <w:rsid w:val="00C4319E"/>
    <w:rsid w:val="00C449AF"/>
    <w:rsid w:val="00C45324"/>
    <w:rsid w:val="00C46019"/>
    <w:rsid w:val="00C46F61"/>
    <w:rsid w:val="00C478CB"/>
    <w:rsid w:val="00C47BB2"/>
    <w:rsid w:val="00C47CF0"/>
    <w:rsid w:val="00C50572"/>
    <w:rsid w:val="00C51C28"/>
    <w:rsid w:val="00C532B3"/>
    <w:rsid w:val="00C53456"/>
    <w:rsid w:val="00C53C09"/>
    <w:rsid w:val="00C55B69"/>
    <w:rsid w:val="00C57922"/>
    <w:rsid w:val="00C60420"/>
    <w:rsid w:val="00C60C2D"/>
    <w:rsid w:val="00C61B57"/>
    <w:rsid w:val="00C62810"/>
    <w:rsid w:val="00C636C5"/>
    <w:rsid w:val="00C6485F"/>
    <w:rsid w:val="00C654CB"/>
    <w:rsid w:val="00C65DE0"/>
    <w:rsid w:val="00C70043"/>
    <w:rsid w:val="00C73362"/>
    <w:rsid w:val="00C735FB"/>
    <w:rsid w:val="00C73861"/>
    <w:rsid w:val="00C7432C"/>
    <w:rsid w:val="00C74532"/>
    <w:rsid w:val="00C74F03"/>
    <w:rsid w:val="00C75330"/>
    <w:rsid w:val="00C75791"/>
    <w:rsid w:val="00C76304"/>
    <w:rsid w:val="00C773A1"/>
    <w:rsid w:val="00C808A1"/>
    <w:rsid w:val="00C824A5"/>
    <w:rsid w:val="00C83263"/>
    <w:rsid w:val="00C83B2D"/>
    <w:rsid w:val="00C84955"/>
    <w:rsid w:val="00C84C56"/>
    <w:rsid w:val="00C84EAE"/>
    <w:rsid w:val="00C86467"/>
    <w:rsid w:val="00C86AB2"/>
    <w:rsid w:val="00C86B23"/>
    <w:rsid w:val="00C9060F"/>
    <w:rsid w:val="00C942C1"/>
    <w:rsid w:val="00C94FE7"/>
    <w:rsid w:val="00C95677"/>
    <w:rsid w:val="00C95C72"/>
    <w:rsid w:val="00C96B86"/>
    <w:rsid w:val="00C97DF7"/>
    <w:rsid w:val="00CA0560"/>
    <w:rsid w:val="00CA1A6A"/>
    <w:rsid w:val="00CA2B73"/>
    <w:rsid w:val="00CA4588"/>
    <w:rsid w:val="00CA495C"/>
    <w:rsid w:val="00CA6108"/>
    <w:rsid w:val="00CA664F"/>
    <w:rsid w:val="00CA7671"/>
    <w:rsid w:val="00CA7867"/>
    <w:rsid w:val="00CB1D8D"/>
    <w:rsid w:val="00CB229E"/>
    <w:rsid w:val="00CB43C7"/>
    <w:rsid w:val="00CB4667"/>
    <w:rsid w:val="00CB4AA3"/>
    <w:rsid w:val="00CB4E3C"/>
    <w:rsid w:val="00CB766B"/>
    <w:rsid w:val="00CC0061"/>
    <w:rsid w:val="00CC0706"/>
    <w:rsid w:val="00CC0B8A"/>
    <w:rsid w:val="00CC116E"/>
    <w:rsid w:val="00CC356D"/>
    <w:rsid w:val="00CC67BB"/>
    <w:rsid w:val="00CC7B79"/>
    <w:rsid w:val="00CD109D"/>
    <w:rsid w:val="00CD1E9D"/>
    <w:rsid w:val="00CD42DA"/>
    <w:rsid w:val="00CD60AD"/>
    <w:rsid w:val="00CD6A04"/>
    <w:rsid w:val="00CD6ABB"/>
    <w:rsid w:val="00CE1EEE"/>
    <w:rsid w:val="00CE258D"/>
    <w:rsid w:val="00CE5848"/>
    <w:rsid w:val="00CE5CF2"/>
    <w:rsid w:val="00CE6D0F"/>
    <w:rsid w:val="00CE6D92"/>
    <w:rsid w:val="00CE7B8D"/>
    <w:rsid w:val="00CE7E0D"/>
    <w:rsid w:val="00CE7E6A"/>
    <w:rsid w:val="00CF104A"/>
    <w:rsid w:val="00CF13B6"/>
    <w:rsid w:val="00CF3D16"/>
    <w:rsid w:val="00CF6C6B"/>
    <w:rsid w:val="00D00A5D"/>
    <w:rsid w:val="00D00A87"/>
    <w:rsid w:val="00D0210E"/>
    <w:rsid w:val="00D02F2F"/>
    <w:rsid w:val="00D03F38"/>
    <w:rsid w:val="00D05A6C"/>
    <w:rsid w:val="00D06B75"/>
    <w:rsid w:val="00D079FA"/>
    <w:rsid w:val="00D1010E"/>
    <w:rsid w:val="00D1074E"/>
    <w:rsid w:val="00D11272"/>
    <w:rsid w:val="00D116B5"/>
    <w:rsid w:val="00D13087"/>
    <w:rsid w:val="00D15854"/>
    <w:rsid w:val="00D15978"/>
    <w:rsid w:val="00D16FA0"/>
    <w:rsid w:val="00D17875"/>
    <w:rsid w:val="00D21494"/>
    <w:rsid w:val="00D2214D"/>
    <w:rsid w:val="00D25681"/>
    <w:rsid w:val="00D2604C"/>
    <w:rsid w:val="00D2657C"/>
    <w:rsid w:val="00D26DCE"/>
    <w:rsid w:val="00D3019F"/>
    <w:rsid w:val="00D30DD1"/>
    <w:rsid w:val="00D310E7"/>
    <w:rsid w:val="00D3250C"/>
    <w:rsid w:val="00D34455"/>
    <w:rsid w:val="00D36063"/>
    <w:rsid w:val="00D36267"/>
    <w:rsid w:val="00D37060"/>
    <w:rsid w:val="00D37CCE"/>
    <w:rsid w:val="00D42103"/>
    <w:rsid w:val="00D442A3"/>
    <w:rsid w:val="00D44BB3"/>
    <w:rsid w:val="00D45EF2"/>
    <w:rsid w:val="00D473D8"/>
    <w:rsid w:val="00D47B89"/>
    <w:rsid w:val="00D47E0A"/>
    <w:rsid w:val="00D5130A"/>
    <w:rsid w:val="00D51459"/>
    <w:rsid w:val="00D51769"/>
    <w:rsid w:val="00D51DD4"/>
    <w:rsid w:val="00D522D8"/>
    <w:rsid w:val="00D52359"/>
    <w:rsid w:val="00D5275F"/>
    <w:rsid w:val="00D5458D"/>
    <w:rsid w:val="00D5491C"/>
    <w:rsid w:val="00D55098"/>
    <w:rsid w:val="00D554E8"/>
    <w:rsid w:val="00D55DEA"/>
    <w:rsid w:val="00D5748E"/>
    <w:rsid w:val="00D612A9"/>
    <w:rsid w:val="00D61FEF"/>
    <w:rsid w:val="00D628CE"/>
    <w:rsid w:val="00D63236"/>
    <w:rsid w:val="00D64067"/>
    <w:rsid w:val="00D64B14"/>
    <w:rsid w:val="00D66935"/>
    <w:rsid w:val="00D675E3"/>
    <w:rsid w:val="00D72578"/>
    <w:rsid w:val="00D72CD7"/>
    <w:rsid w:val="00D76099"/>
    <w:rsid w:val="00D766BC"/>
    <w:rsid w:val="00D80021"/>
    <w:rsid w:val="00D80228"/>
    <w:rsid w:val="00D804B8"/>
    <w:rsid w:val="00D8114A"/>
    <w:rsid w:val="00D81224"/>
    <w:rsid w:val="00D826EF"/>
    <w:rsid w:val="00D8415D"/>
    <w:rsid w:val="00D84BF2"/>
    <w:rsid w:val="00D8724C"/>
    <w:rsid w:val="00D903DE"/>
    <w:rsid w:val="00D92503"/>
    <w:rsid w:val="00D938C1"/>
    <w:rsid w:val="00D9430B"/>
    <w:rsid w:val="00D94FEF"/>
    <w:rsid w:val="00D96CB2"/>
    <w:rsid w:val="00D97998"/>
    <w:rsid w:val="00DA2494"/>
    <w:rsid w:val="00DA2B62"/>
    <w:rsid w:val="00DA388C"/>
    <w:rsid w:val="00DA47A8"/>
    <w:rsid w:val="00DA520E"/>
    <w:rsid w:val="00DA5235"/>
    <w:rsid w:val="00DA6458"/>
    <w:rsid w:val="00DA7EDD"/>
    <w:rsid w:val="00DB1564"/>
    <w:rsid w:val="00DB2016"/>
    <w:rsid w:val="00DB206B"/>
    <w:rsid w:val="00DB2387"/>
    <w:rsid w:val="00DB25F7"/>
    <w:rsid w:val="00DB3592"/>
    <w:rsid w:val="00DB3751"/>
    <w:rsid w:val="00DB3D26"/>
    <w:rsid w:val="00DB4338"/>
    <w:rsid w:val="00DB4669"/>
    <w:rsid w:val="00DB480F"/>
    <w:rsid w:val="00DB4C93"/>
    <w:rsid w:val="00DB4FB2"/>
    <w:rsid w:val="00DB64EF"/>
    <w:rsid w:val="00DB7863"/>
    <w:rsid w:val="00DB7DC4"/>
    <w:rsid w:val="00DC23E5"/>
    <w:rsid w:val="00DC3F8A"/>
    <w:rsid w:val="00DC6480"/>
    <w:rsid w:val="00DC79CF"/>
    <w:rsid w:val="00DC7C87"/>
    <w:rsid w:val="00DD0D7C"/>
    <w:rsid w:val="00DD13D6"/>
    <w:rsid w:val="00DD2144"/>
    <w:rsid w:val="00DD3355"/>
    <w:rsid w:val="00DD3603"/>
    <w:rsid w:val="00DD434D"/>
    <w:rsid w:val="00DD46E9"/>
    <w:rsid w:val="00DD5051"/>
    <w:rsid w:val="00DD7157"/>
    <w:rsid w:val="00DE0D00"/>
    <w:rsid w:val="00DE16CD"/>
    <w:rsid w:val="00DE2A92"/>
    <w:rsid w:val="00DE6492"/>
    <w:rsid w:val="00DE6AEB"/>
    <w:rsid w:val="00DE7625"/>
    <w:rsid w:val="00DF09DA"/>
    <w:rsid w:val="00DF280B"/>
    <w:rsid w:val="00DF28A7"/>
    <w:rsid w:val="00DF28B7"/>
    <w:rsid w:val="00DF40CF"/>
    <w:rsid w:val="00DF42AD"/>
    <w:rsid w:val="00DF56A1"/>
    <w:rsid w:val="00DF5D9C"/>
    <w:rsid w:val="00DF68C0"/>
    <w:rsid w:val="00DF6CD5"/>
    <w:rsid w:val="00DF7702"/>
    <w:rsid w:val="00DF7F5A"/>
    <w:rsid w:val="00E00FFD"/>
    <w:rsid w:val="00E01369"/>
    <w:rsid w:val="00E01463"/>
    <w:rsid w:val="00E014B9"/>
    <w:rsid w:val="00E016BC"/>
    <w:rsid w:val="00E01993"/>
    <w:rsid w:val="00E02839"/>
    <w:rsid w:val="00E044FB"/>
    <w:rsid w:val="00E04C02"/>
    <w:rsid w:val="00E04F98"/>
    <w:rsid w:val="00E053B2"/>
    <w:rsid w:val="00E053F4"/>
    <w:rsid w:val="00E0626F"/>
    <w:rsid w:val="00E06E93"/>
    <w:rsid w:val="00E07D2A"/>
    <w:rsid w:val="00E07FDD"/>
    <w:rsid w:val="00E10FAB"/>
    <w:rsid w:val="00E11B61"/>
    <w:rsid w:val="00E139D5"/>
    <w:rsid w:val="00E14CA5"/>
    <w:rsid w:val="00E152DF"/>
    <w:rsid w:val="00E167D1"/>
    <w:rsid w:val="00E21366"/>
    <w:rsid w:val="00E22D1B"/>
    <w:rsid w:val="00E235F5"/>
    <w:rsid w:val="00E23783"/>
    <w:rsid w:val="00E24420"/>
    <w:rsid w:val="00E24443"/>
    <w:rsid w:val="00E2449C"/>
    <w:rsid w:val="00E245DD"/>
    <w:rsid w:val="00E24D04"/>
    <w:rsid w:val="00E251E0"/>
    <w:rsid w:val="00E26411"/>
    <w:rsid w:val="00E26CF1"/>
    <w:rsid w:val="00E27735"/>
    <w:rsid w:val="00E2776B"/>
    <w:rsid w:val="00E306E7"/>
    <w:rsid w:val="00E307B6"/>
    <w:rsid w:val="00E30912"/>
    <w:rsid w:val="00E30C15"/>
    <w:rsid w:val="00E31E10"/>
    <w:rsid w:val="00E31F10"/>
    <w:rsid w:val="00E32642"/>
    <w:rsid w:val="00E3679E"/>
    <w:rsid w:val="00E3707C"/>
    <w:rsid w:val="00E37234"/>
    <w:rsid w:val="00E4121E"/>
    <w:rsid w:val="00E413D8"/>
    <w:rsid w:val="00E41AD6"/>
    <w:rsid w:val="00E42017"/>
    <w:rsid w:val="00E42730"/>
    <w:rsid w:val="00E45072"/>
    <w:rsid w:val="00E46268"/>
    <w:rsid w:val="00E473F9"/>
    <w:rsid w:val="00E5060D"/>
    <w:rsid w:val="00E50986"/>
    <w:rsid w:val="00E52168"/>
    <w:rsid w:val="00E53128"/>
    <w:rsid w:val="00E53C60"/>
    <w:rsid w:val="00E54C7A"/>
    <w:rsid w:val="00E552F7"/>
    <w:rsid w:val="00E55854"/>
    <w:rsid w:val="00E56A3F"/>
    <w:rsid w:val="00E57624"/>
    <w:rsid w:val="00E61DAB"/>
    <w:rsid w:val="00E628AD"/>
    <w:rsid w:val="00E64339"/>
    <w:rsid w:val="00E6540C"/>
    <w:rsid w:val="00E677BD"/>
    <w:rsid w:val="00E678DF"/>
    <w:rsid w:val="00E70C44"/>
    <w:rsid w:val="00E71AF8"/>
    <w:rsid w:val="00E72B6E"/>
    <w:rsid w:val="00E77F84"/>
    <w:rsid w:val="00E80B2C"/>
    <w:rsid w:val="00E80CDA"/>
    <w:rsid w:val="00E812E9"/>
    <w:rsid w:val="00E83495"/>
    <w:rsid w:val="00E84061"/>
    <w:rsid w:val="00E8445B"/>
    <w:rsid w:val="00E85E3E"/>
    <w:rsid w:val="00E86C3D"/>
    <w:rsid w:val="00E872A7"/>
    <w:rsid w:val="00E873FD"/>
    <w:rsid w:val="00E879F6"/>
    <w:rsid w:val="00E87BB8"/>
    <w:rsid w:val="00E9112B"/>
    <w:rsid w:val="00E94E26"/>
    <w:rsid w:val="00E956A8"/>
    <w:rsid w:val="00E963AD"/>
    <w:rsid w:val="00E9656B"/>
    <w:rsid w:val="00E96685"/>
    <w:rsid w:val="00EA0604"/>
    <w:rsid w:val="00EA0E13"/>
    <w:rsid w:val="00EA0EBC"/>
    <w:rsid w:val="00EA19E9"/>
    <w:rsid w:val="00EA2233"/>
    <w:rsid w:val="00EA22FF"/>
    <w:rsid w:val="00EA25CD"/>
    <w:rsid w:val="00EA369D"/>
    <w:rsid w:val="00EA411E"/>
    <w:rsid w:val="00EA641F"/>
    <w:rsid w:val="00EA6A5A"/>
    <w:rsid w:val="00EA72E7"/>
    <w:rsid w:val="00EA7496"/>
    <w:rsid w:val="00EA7E0F"/>
    <w:rsid w:val="00EB0E88"/>
    <w:rsid w:val="00EB19E0"/>
    <w:rsid w:val="00EB21C0"/>
    <w:rsid w:val="00EB3193"/>
    <w:rsid w:val="00EB5A80"/>
    <w:rsid w:val="00EB65AF"/>
    <w:rsid w:val="00EB6C66"/>
    <w:rsid w:val="00EB7796"/>
    <w:rsid w:val="00EB7AF3"/>
    <w:rsid w:val="00EC07DD"/>
    <w:rsid w:val="00EC0D7C"/>
    <w:rsid w:val="00EC0E2D"/>
    <w:rsid w:val="00EC23C1"/>
    <w:rsid w:val="00EC2800"/>
    <w:rsid w:val="00EC3652"/>
    <w:rsid w:val="00EC48EA"/>
    <w:rsid w:val="00EC5187"/>
    <w:rsid w:val="00EC5C89"/>
    <w:rsid w:val="00EC68EA"/>
    <w:rsid w:val="00EC6979"/>
    <w:rsid w:val="00EC7F14"/>
    <w:rsid w:val="00ED0C82"/>
    <w:rsid w:val="00EE0B0C"/>
    <w:rsid w:val="00EE198A"/>
    <w:rsid w:val="00EE1F4D"/>
    <w:rsid w:val="00EE220A"/>
    <w:rsid w:val="00EE2853"/>
    <w:rsid w:val="00EE2EBF"/>
    <w:rsid w:val="00EE300B"/>
    <w:rsid w:val="00EE3DDC"/>
    <w:rsid w:val="00EE5E15"/>
    <w:rsid w:val="00EE7304"/>
    <w:rsid w:val="00EE7411"/>
    <w:rsid w:val="00EE77C8"/>
    <w:rsid w:val="00EF2808"/>
    <w:rsid w:val="00EF3226"/>
    <w:rsid w:val="00EF3C05"/>
    <w:rsid w:val="00EF5D36"/>
    <w:rsid w:val="00EF64B8"/>
    <w:rsid w:val="00EF66FC"/>
    <w:rsid w:val="00EF708B"/>
    <w:rsid w:val="00F0135B"/>
    <w:rsid w:val="00F02153"/>
    <w:rsid w:val="00F029E0"/>
    <w:rsid w:val="00F02C0E"/>
    <w:rsid w:val="00F02E73"/>
    <w:rsid w:val="00F0737B"/>
    <w:rsid w:val="00F07489"/>
    <w:rsid w:val="00F10082"/>
    <w:rsid w:val="00F10140"/>
    <w:rsid w:val="00F11067"/>
    <w:rsid w:val="00F11BAF"/>
    <w:rsid w:val="00F11CE3"/>
    <w:rsid w:val="00F128D0"/>
    <w:rsid w:val="00F134FC"/>
    <w:rsid w:val="00F13548"/>
    <w:rsid w:val="00F16FDF"/>
    <w:rsid w:val="00F17DCE"/>
    <w:rsid w:val="00F214DC"/>
    <w:rsid w:val="00F22750"/>
    <w:rsid w:val="00F227D0"/>
    <w:rsid w:val="00F227E8"/>
    <w:rsid w:val="00F229B7"/>
    <w:rsid w:val="00F23CA1"/>
    <w:rsid w:val="00F2401A"/>
    <w:rsid w:val="00F25596"/>
    <w:rsid w:val="00F25E34"/>
    <w:rsid w:val="00F2646F"/>
    <w:rsid w:val="00F264AC"/>
    <w:rsid w:val="00F27277"/>
    <w:rsid w:val="00F27E65"/>
    <w:rsid w:val="00F30963"/>
    <w:rsid w:val="00F3409A"/>
    <w:rsid w:val="00F36365"/>
    <w:rsid w:val="00F37721"/>
    <w:rsid w:val="00F40387"/>
    <w:rsid w:val="00F405C9"/>
    <w:rsid w:val="00F40A19"/>
    <w:rsid w:val="00F414CD"/>
    <w:rsid w:val="00F414F8"/>
    <w:rsid w:val="00F4238D"/>
    <w:rsid w:val="00F42501"/>
    <w:rsid w:val="00F446BE"/>
    <w:rsid w:val="00F44FA1"/>
    <w:rsid w:val="00F46E5D"/>
    <w:rsid w:val="00F47626"/>
    <w:rsid w:val="00F47CAB"/>
    <w:rsid w:val="00F50275"/>
    <w:rsid w:val="00F505C7"/>
    <w:rsid w:val="00F51366"/>
    <w:rsid w:val="00F5286E"/>
    <w:rsid w:val="00F53E2A"/>
    <w:rsid w:val="00F54824"/>
    <w:rsid w:val="00F54881"/>
    <w:rsid w:val="00F54CCF"/>
    <w:rsid w:val="00F55980"/>
    <w:rsid w:val="00F565BE"/>
    <w:rsid w:val="00F566F6"/>
    <w:rsid w:val="00F5688B"/>
    <w:rsid w:val="00F56CE1"/>
    <w:rsid w:val="00F61DED"/>
    <w:rsid w:val="00F627B5"/>
    <w:rsid w:val="00F62D01"/>
    <w:rsid w:val="00F62EE5"/>
    <w:rsid w:val="00F6517E"/>
    <w:rsid w:val="00F669C5"/>
    <w:rsid w:val="00F6719A"/>
    <w:rsid w:val="00F70573"/>
    <w:rsid w:val="00F70AC7"/>
    <w:rsid w:val="00F72DEA"/>
    <w:rsid w:val="00F7563C"/>
    <w:rsid w:val="00F769B4"/>
    <w:rsid w:val="00F77F40"/>
    <w:rsid w:val="00F803B0"/>
    <w:rsid w:val="00F80683"/>
    <w:rsid w:val="00F80E14"/>
    <w:rsid w:val="00F80E25"/>
    <w:rsid w:val="00F852E7"/>
    <w:rsid w:val="00F8603E"/>
    <w:rsid w:val="00F869B7"/>
    <w:rsid w:val="00F9005C"/>
    <w:rsid w:val="00F904AE"/>
    <w:rsid w:val="00F91CE7"/>
    <w:rsid w:val="00F92C20"/>
    <w:rsid w:val="00F9513C"/>
    <w:rsid w:val="00F954D4"/>
    <w:rsid w:val="00F97CBF"/>
    <w:rsid w:val="00FA0966"/>
    <w:rsid w:val="00FA0E5D"/>
    <w:rsid w:val="00FA1540"/>
    <w:rsid w:val="00FA1FF9"/>
    <w:rsid w:val="00FA2174"/>
    <w:rsid w:val="00FA37DC"/>
    <w:rsid w:val="00FA41C1"/>
    <w:rsid w:val="00FA4277"/>
    <w:rsid w:val="00FA4994"/>
    <w:rsid w:val="00FA5AA3"/>
    <w:rsid w:val="00FA6717"/>
    <w:rsid w:val="00FA6905"/>
    <w:rsid w:val="00FA7A01"/>
    <w:rsid w:val="00FB03E9"/>
    <w:rsid w:val="00FB0909"/>
    <w:rsid w:val="00FB120E"/>
    <w:rsid w:val="00FB13E6"/>
    <w:rsid w:val="00FB2BF1"/>
    <w:rsid w:val="00FB357E"/>
    <w:rsid w:val="00FB4456"/>
    <w:rsid w:val="00FB5896"/>
    <w:rsid w:val="00FB5D74"/>
    <w:rsid w:val="00FB7121"/>
    <w:rsid w:val="00FC12F8"/>
    <w:rsid w:val="00FC23AE"/>
    <w:rsid w:val="00FC25B6"/>
    <w:rsid w:val="00FC31E2"/>
    <w:rsid w:val="00FC37BF"/>
    <w:rsid w:val="00FC3A0E"/>
    <w:rsid w:val="00FC4B44"/>
    <w:rsid w:val="00FC5AD8"/>
    <w:rsid w:val="00FD0A3A"/>
    <w:rsid w:val="00FD16AF"/>
    <w:rsid w:val="00FD1F4D"/>
    <w:rsid w:val="00FD2A3E"/>
    <w:rsid w:val="00FD4342"/>
    <w:rsid w:val="00FD531E"/>
    <w:rsid w:val="00FD7077"/>
    <w:rsid w:val="00FE144D"/>
    <w:rsid w:val="00FE196D"/>
    <w:rsid w:val="00FE1AB9"/>
    <w:rsid w:val="00FE4849"/>
    <w:rsid w:val="00FE5B7C"/>
    <w:rsid w:val="00FE5BBC"/>
    <w:rsid w:val="00FE67BA"/>
    <w:rsid w:val="00FE785C"/>
    <w:rsid w:val="00FF013F"/>
    <w:rsid w:val="00FF507F"/>
    <w:rsid w:val="00FF649E"/>
    <w:rsid w:val="00FF652D"/>
    <w:rsid w:val="00FF6796"/>
    <w:rsid w:val="00FF6FCC"/>
    <w:rsid w:val="00FF6FE3"/>
    <w:rsid w:val="145F2A1D"/>
    <w:rsid w:val="17F11C88"/>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48BC0CDE"/>
  <w15:docId w15:val="{698DA8BE-7BAA-4AEE-B5A7-BDDF498CC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9" w:unhideWhenUsed="1" w:qFormat="1"/>
    <w:lsdException w:name="heading 8" w:semiHidden="1" w:uiPriority="9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390A"/>
    <w:rPr>
      <w:rFonts w:ascii="Arial" w:hAnsi="Arial" w:cs="Tahoma"/>
      <w:szCs w:val="24"/>
    </w:rPr>
  </w:style>
  <w:style w:type="paragraph" w:styleId="Ttulo1">
    <w:name w:val="heading 1"/>
    <w:basedOn w:val="Normal"/>
    <w:next w:val="Normal"/>
    <w:link w:val="Ttulo1Char"/>
    <w:qFormat/>
    <w:rsid w:val="00A91AFC"/>
    <w:pPr>
      <w:spacing w:before="120" w:after="120"/>
      <w:ind w:left="1985" w:right="140" w:hanging="1985"/>
      <w:outlineLvl w:val="0"/>
    </w:pPr>
    <w:rPr>
      <w:b/>
      <w:bCs/>
      <w:sz w:val="36"/>
      <w:szCs w:val="36"/>
    </w:rPr>
  </w:style>
  <w:style w:type="paragraph" w:styleId="Ttulo2">
    <w:name w:val="heading 2"/>
    <w:basedOn w:val="Nivel10"/>
    <w:next w:val="Normal"/>
    <w:link w:val="Ttulo2Char"/>
    <w:autoRedefine/>
    <w:qFormat/>
    <w:rsid w:val="00E2776B"/>
    <w:pPr>
      <w:outlineLvl w:val="1"/>
    </w:pPr>
  </w:style>
  <w:style w:type="paragraph" w:styleId="Ttulo3">
    <w:name w:val="heading 3"/>
    <w:basedOn w:val="Ttulo2"/>
    <w:next w:val="Normal"/>
    <w:link w:val="Ttulo3Char"/>
    <w:unhideWhenUsed/>
    <w:qFormat/>
    <w:rsid w:val="000263D3"/>
    <w:pPr>
      <w:ind w:left="3624" w:hanging="504"/>
      <w:contextualSpacing/>
      <w:outlineLvl w:val="2"/>
    </w:pPr>
    <w:rPr>
      <w:rFonts w:eastAsia="Calibri"/>
      <w:b w:val="0"/>
      <w:szCs w:val="24"/>
      <w:lang w:eastAsia="en-US"/>
    </w:rPr>
  </w:style>
  <w:style w:type="paragraph" w:styleId="Ttulo4">
    <w:name w:val="heading 4"/>
    <w:basedOn w:val="Ttulo3"/>
    <w:next w:val="Normal"/>
    <w:link w:val="Ttulo4Char"/>
    <w:unhideWhenUsed/>
    <w:qFormat/>
    <w:rsid w:val="000263D3"/>
    <w:pPr>
      <w:ind w:left="1728" w:hanging="648"/>
      <w:outlineLvl w:val="3"/>
    </w:pPr>
  </w:style>
  <w:style w:type="paragraph" w:styleId="Ttulo5">
    <w:name w:val="heading 5"/>
    <w:basedOn w:val="Normal"/>
    <w:next w:val="Normal"/>
    <w:link w:val="Ttulo5Char"/>
    <w:uiPriority w:val="9"/>
    <w:semiHidden/>
    <w:unhideWhenUsed/>
    <w:qFormat/>
    <w:rsid w:val="0025493E"/>
    <w:pPr>
      <w:keepNext/>
      <w:keepLines/>
      <w:spacing w:before="200"/>
      <w:jc w:val="both"/>
      <w:outlineLvl w:val="4"/>
    </w:pPr>
    <w:rPr>
      <w:rFonts w:ascii="Cambria" w:hAnsi="Cambria" w:cs="Times New Roman"/>
      <w:color w:val="243F60"/>
      <w:sz w:val="24"/>
      <w:lang w:val="x-none" w:eastAsia="x-none"/>
    </w:rPr>
  </w:style>
  <w:style w:type="paragraph" w:styleId="Ttulo6">
    <w:name w:val="heading 6"/>
    <w:basedOn w:val="Normal"/>
    <w:next w:val="Normal"/>
    <w:link w:val="Ttulo6Char"/>
    <w:uiPriority w:val="9"/>
    <w:semiHidden/>
    <w:unhideWhenUsed/>
    <w:qFormat/>
    <w:rsid w:val="0025493E"/>
    <w:pPr>
      <w:keepNext/>
      <w:keepLines/>
      <w:spacing w:before="200"/>
      <w:jc w:val="both"/>
      <w:outlineLvl w:val="5"/>
    </w:pPr>
    <w:rPr>
      <w:rFonts w:ascii="Cambria" w:hAnsi="Cambria" w:cs="Times New Roman"/>
      <w:i/>
      <w:iCs/>
      <w:color w:val="243F60"/>
      <w:sz w:val="24"/>
      <w:lang w:val="x-none" w:eastAsia="x-none"/>
    </w:rPr>
  </w:style>
  <w:style w:type="paragraph" w:styleId="Ttulo7">
    <w:name w:val="heading 7"/>
    <w:basedOn w:val="Normal"/>
    <w:next w:val="Normal"/>
    <w:link w:val="Ttulo7Char"/>
    <w:uiPriority w:val="99"/>
    <w:semiHidden/>
    <w:unhideWhenUsed/>
    <w:qFormat/>
    <w:rsid w:val="0025493E"/>
    <w:pPr>
      <w:keepNext/>
      <w:suppressAutoHyphens/>
      <w:ind w:left="1296" w:hanging="1296"/>
      <w:jc w:val="both"/>
      <w:outlineLvl w:val="6"/>
    </w:pPr>
    <w:rPr>
      <w:rFonts w:cs="Times New Roman"/>
      <w:b/>
      <w:bCs/>
      <w:color w:val="FF0000"/>
      <w:szCs w:val="20"/>
      <w:lang w:val="x-none" w:eastAsia="ar-SA"/>
    </w:rPr>
  </w:style>
  <w:style w:type="paragraph" w:styleId="Ttulo8">
    <w:name w:val="heading 8"/>
    <w:basedOn w:val="Normal"/>
    <w:next w:val="Normal"/>
    <w:link w:val="Ttulo8Char"/>
    <w:uiPriority w:val="99"/>
    <w:semiHidden/>
    <w:unhideWhenUsed/>
    <w:qFormat/>
    <w:rsid w:val="0025493E"/>
    <w:pPr>
      <w:keepNext/>
      <w:suppressAutoHyphens/>
      <w:spacing w:before="120" w:after="120"/>
      <w:ind w:left="1440" w:hanging="1440"/>
      <w:jc w:val="center"/>
      <w:outlineLvl w:val="7"/>
    </w:pPr>
    <w:rPr>
      <w:rFonts w:cs="Times New Roman"/>
      <w:b/>
      <w:spacing w:val="74"/>
      <w:sz w:val="28"/>
      <w:szCs w:val="20"/>
      <w:lang w:val="x-none" w:eastAsia="ar-SA"/>
    </w:rPr>
  </w:style>
  <w:style w:type="paragraph" w:styleId="Ttulo9">
    <w:name w:val="heading 9"/>
    <w:basedOn w:val="Normal"/>
    <w:next w:val="Normal"/>
    <w:link w:val="Ttulo9Char"/>
    <w:uiPriority w:val="9"/>
    <w:semiHidden/>
    <w:unhideWhenUsed/>
    <w:qFormat/>
    <w:rsid w:val="0025493E"/>
    <w:pPr>
      <w:keepNext/>
      <w:keepLines/>
      <w:spacing w:before="200"/>
      <w:jc w:val="both"/>
      <w:outlineLvl w:val="8"/>
    </w:pPr>
    <w:rPr>
      <w:rFonts w:ascii="Cambria" w:hAnsi="Cambria" w:cs="Times New Roman"/>
      <w:i/>
      <w:iCs/>
      <w:color w:val="40404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cs="Times New Roman"/>
      <w:sz w:val="16"/>
      <w:szCs w:val="16"/>
      <w:lang w:val="x-none" w:eastAsia="x-none"/>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E2776B"/>
    <w:rPr>
      <w:rFonts w:ascii="Arial" w:eastAsia="Arial Unicode MS" w:hAnsi="Arial" w:cs="Arial"/>
      <w:b/>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unhideWhenUsed/>
    <w:rsid w:val="0015519E"/>
    <w:rPr>
      <w:sz w:val="16"/>
      <w:szCs w:val="16"/>
    </w:rPr>
  </w:style>
  <w:style w:type="paragraph" w:styleId="Textodecomentrio">
    <w:name w:val="annotation text"/>
    <w:basedOn w:val="Normal"/>
    <w:link w:val="TextodecomentrioChar"/>
    <w:uiPriority w:val="99"/>
    <w:unhideWhenUsed/>
    <w:rsid w:val="0015519E"/>
    <w:rPr>
      <w:szCs w:val="20"/>
    </w:rPr>
  </w:style>
  <w:style w:type="character" w:customStyle="1" w:styleId="TextodecomentrioChar">
    <w:name w:val="Texto de comentário Char"/>
    <w:basedOn w:val="Fontepargpadro"/>
    <w:link w:val="Textodecomentrio"/>
    <w:uiPriority w:val="99"/>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uiPriority w:val="99"/>
    <w:semiHidden/>
    <w:unhideWhenUsed/>
    <w:rsid w:val="0015519E"/>
    <w:rPr>
      <w:b/>
      <w:bCs/>
    </w:rPr>
  </w:style>
  <w:style w:type="character" w:customStyle="1" w:styleId="AssuntodocomentrioChar">
    <w:name w:val="Assunto do comentário Char"/>
    <w:basedOn w:val="TextodecomentrioChar"/>
    <w:link w:val="Assuntodocomentrio"/>
    <w:uiPriority w:val="99"/>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aliases w:val="Cabeçalho superior,Heading 1a"/>
    <w:basedOn w:val="Normal"/>
    <w:link w:val="CabealhoChar"/>
    <w:unhideWhenUsed/>
    <w:rsid w:val="00DB64EF"/>
    <w:pPr>
      <w:tabs>
        <w:tab w:val="center" w:pos="4252"/>
        <w:tab w:val="right" w:pos="8504"/>
      </w:tabs>
    </w:pPr>
  </w:style>
  <w:style w:type="character" w:customStyle="1" w:styleId="CabealhoChar">
    <w:name w:val="Cabeçalho Char"/>
    <w:aliases w:val="Cabeçalho superior Char,Heading 1a Char"/>
    <w:basedOn w:val="Fontepargpadro"/>
    <w:link w:val="Cabealho"/>
    <w:rsid w:val="00DB64EF"/>
    <w:rPr>
      <w:rFonts w:ascii="Ecofont_Spranq_eco_Sans" w:hAnsi="Ecofont_Spranq_eco_Sans" w:cs="Tahoma"/>
      <w:sz w:val="24"/>
      <w:szCs w:val="24"/>
    </w:rPr>
  </w:style>
  <w:style w:type="paragraph" w:styleId="Rodap">
    <w:name w:val="footer"/>
    <w:basedOn w:val="Normal"/>
    <w:link w:val="RodapChar"/>
    <w:uiPriority w:val="99"/>
    <w:unhideWhenUsed/>
    <w:rsid w:val="00DB64EF"/>
    <w:pPr>
      <w:tabs>
        <w:tab w:val="center" w:pos="4252"/>
        <w:tab w:val="right" w:pos="8504"/>
      </w:tabs>
    </w:pPr>
  </w:style>
  <w:style w:type="character" w:customStyle="1" w:styleId="RodapChar">
    <w:name w:val="Rodapé Char"/>
    <w:basedOn w:val="Fontepargpadro"/>
    <w:link w:val="Rodap"/>
    <w:uiPriority w:val="99"/>
    <w:rsid w:val="00DB64EF"/>
    <w:rPr>
      <w:rFonts w:ascii="Ecofont_Spranq_eco_Sans" w:hAnsi="Ecofont_Spranq_eco_Sans" w:cs="Tahoma"/>
      <w:sz w:val="24"/>
      <w:szCs w:val="24"/>
    </w:rPr>
  </w:style>
  <w:style w:type="paragraph" w:customStyle="1" w:styleId="Nivel1">
    <w:name w:val="Nivel1"/>
    <w:basedOn w:val="Ttulo1"/>
    <w:link w:val="Nivel1Char"/>
    <w:uiPriority w:val="99"/>
    <w:qFormat/>
    <w:rsid w:val="000D390A"/>
    <w:pPr>
      <w:numPr>
        <w:numId w:val="1"/>
      </w:numPr>
      <w:spacing w:before="480" w:line="276" w:lineRule="auto"/>
      <w:jc w:val="both"/>
    </w:pPr>
    <w:rPr>
      <w:rFonts w:cs="Times New Roman"/>
      <w:b w:val="0"/>
      <w:color w:val="000000"/>
      <w:sz w:val="20"/>
      <w:szCs w:val="20"/>
    </w:rPr>
  </w:style>
  <w:style w:type="character" w:customStyle="1" w:styleId="Ttulo1Char">
    <w:name w:val="Título 1 Char"/>
    <w:basedOn w:val="Fontepargpadro"/>
    <w:link w:val="Ttulo1"/>
    <w:rsid w:val="00A91AFC"/>
    <w:rPr>
      <w:rFonts w:ascii="Arial" w:hAnsi="Arial" w:cs="Tahoma"/>
      <w:b/>
      <w:bCs/>
      <w:sz w:val="36"/>
      <w:szCs w:val="36"/>
    </w:rPr>
  </w:style>
  <w:style w:type="character" w:customStyle="1" w:styleId="Nivel1Char">
    <w:name w:val="Nivel1 Char"/>
    <w:basedOn w:val="Ttulo1Char"/>
    <w:link w:val="Nivel1"/>
    <w:uiPriority w:val="99"/>
    <w:rsid w:val="000D390A"/>
    <w:rPr>
      <w:rFonts w:ascii="Arial" w:hAnsi="Arial" w:cs="Tahoma"/>
      <w:b w:val="0"/>
      <w:bCs/>
      <w:color w:val="000000"/>
      <w:sz w:val="36"/>
      <w:szCs w:val="36"/>
    </w:rPr>
  </w:style>
  <w:style w:type="paragraph" w:styleId="Reviso">
    <w:name w:val="Revision"/>
    <w:hidden/>
    <w:uiPriority w:val="99"/>
    <w:semiHidden/>
    <w:rsid w:val="00656F07"/>
    <w:rPr>
      <w:rFonts w:ascii="Arial" w:hAnsi="Arial" w:cs="Tahoma"/>
      <w:szCs w:val="24"/>
    </w:rPr>
  </w:style>
  <w:style w:type="paragraph" w:customStyle="1" w:styleId="PargrafodaLista1">
    <w:name w:val="Parágrafo da Lista1"/>
    <w:basedOn w:val="Normal"/>
    <w:uiPriority w:val="99"/>
    <w:qFormat/>
    <w:rsid w:val="00B222EE"/>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B222E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B222EE"/>
    <w:rPr>
      <w:rFonts w:ascii="Ecofont_Spranq_eco_Sans" w:hAnsi="Ecofont_Spranq_eco_Sans" w:cs="Ecofont_Spranq_eco_Sans"/>
      <w:i/>
      <w:iCs/>
      <w:color w:val="000000"/>
      <w:sz w:val="24"/>
      <w:szCs w:val="24"/>
      <w:shd w:val="clear" w:color="auto" w:fill="FFFFCC"/>
      <w:lang w:eastAsia="en-US"/>
    </w:rPr>
  </w:style>
  <w:style w:type="paragraph" w:customStyle="1" w:styleId="SombreamentoMdio1-nfase31">
    <w:name w:val="Sombreamento Médio 1 - Ênfase 31"/>
    <w:basedOn w:val="Normal"/>
    <w:next w:val="Normal"/>
    <w:rsid w:val="00E014B9"/>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character" w:customStyle="1" w:styleId="apple-converted-space">
    <w:name w:val="apple-converted-space"/>
    <w:basedOn w:val="Fontepargpadro"/>
    <w:rsid w:val="00E014B9"/>
  </w:style>
  <w:style w:type="character" w:customStyle="1" w:styleId="Nivel01Char">
    <w:name w:val="Nivel 01 Char"/>
    <w:basedOn w:val="Fontepargpadro"/>
    <w:link w:val="Nivel010"/>
    <w:locked/>
    <w:rsid w:val="0085196B"/>
    <w:rPr>
      <w:rFonts w:ascii="Arial" w:eastAsiaTheme="majorEastAsia" w:hAnsi="Arial" w:cstheme="majorBidi"/>
      <w:b/>
      <w:bCs/>
      <w:color w:val="000000"/>
      <w:sz w:val="32"/>
      <w:szCs w:val="32"/>
    </w:rPr>
  </w:style>
  <w:style w:type="paragraph" w:customStyle="1" w:styleId="Nivel010">
    <w:name w:val="Nivel 01"/>
    <w:basedOn w:val="Ttulo1"/>
    <w:next w:val="Normal"/>
    <w:link w:val="Nivel01Char"/>
    <w:qFormat/>
    <w:rsid w:val="0085196B"/>
    <w:pPr>
      <w:spacing w:before="480" w:line="276" w:lineRule="auto"/>
      <w:ind w:left="360" w:right="-15" w:hanging="360"/>
      <w:jc w:val="both"/>
    </w:pPr>
    <w:rPr>
      <w:b w:val="0"/>
      <w:bCs w:val="0"/>
      <w:color w:val="000000"/>
    </w:rPr>
  </w:style>
  <w:style w:type="paragraph" w:customStyle="1" w:styleId="textojustificado">
    <w:name w:val="texto_justificado"/>
    <w:basedOn w:val="Normal"/>
    <w:rsid w:val="0085196B"/>
    <w:pPr>
      <w:spacing w:before="100" w:beforeAutospacing="1" w:after="100" w:afterAutospacing="1"/>
    </w:pPr>
    <w:rPr>
      <w:rFonts w:ascii="Times New Roman" w:hAnsi="Times New Roman" w:cs="Times New Roman"/>
      <w:sz w:val="24"/>
    </w:rPr>
  </w:style>
  <w:style w:type="table" w:styleId="Tabelacomgrade">
    <w:name w:val="Table Grid"/>
    <w:basedOn w:val="Tabelanormal"/>
    <w:rsid w:val="0085196B"/>
    <w:rPr>
      <w:rFonts w:eastAsiaTheme="minorEastAsia"/>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85196B"/>
    <w:rPr>
      <w:b/>
      <w:bCs/>
    </w:rPr>
  </w:style>
  <w:style w:type="paragraph" w:customStyle="1" w:styleId="Nivel01">
    <w:name w:val="Nivel_01"/>
    <w:basedOn w:val="Ttulo1"/>
    <w:qFormat/>
    <w:rsid w:val="00B75C3F"/>
    <w:pPr>
      <w:numPr>
        <w:numId w:val="3"/>
      </w:numPr>
      <w:tabs>
        <w:tab w:val="num" w:pos="360"/>
        <w:tab w:val="left" w:pos="567"/>
      </w:tabs>
      <w:jc w:val="both"/>
    </w:pPr>
    <w:rPr>
      <w:rFonts w:ascii="Ecofont_Spranq_eco_Sans" w:hAnsi="Ecofont_Spranq_eco_Sans" w:cs="Times New Roman"/>
      <w:b w:val="0"/>
      <w:bCs w:val="0"/>
      <w:sz w:val="20"/>
      <w:szCs w:val="20"/>
    </w:rPr>
  </w:style>
  <w:style w:type="character" w:customStyle="1" w:styleId="GradeColorida-nfase1Char">
    <w:name w:val="Grade Colorida - Ênfase 1 Char"/>
    <w:link w:val="GradeColorida-nfase11"/>
    <w:rsid w:val="00DD3603"/>
    <w:rPr>
      <w:rFonts w:ascii="Ecofont_Spranq_eco_Sans" w:eastAsia="Calibri" w:hAnsi="Ecofont_Spranq_eco_Sans" w:cs="Ecofont_Spranq_eco_Sans"/>
      <w:i/>
      <w:iCs/>
      <w:color w:val="000000"/>
      <w:szCs w:val="24"/>
      <w:shd w:val="clear" w:color="auto" w:fill="FFFFCC"/>
      <w:lang w:val="x-none"/>
    </w:rPr>
  </w:style>
  <w:style w:type="paragraph" w:customStyle="1" w:styleId="GradeColorida-nfase11">
    <w:name w:val="Grade Colorida - Ênfase 11"/>
    <w:basedOn w:val="Normal"/>
    <w:next w:val="Normal"/>
    <w:link w:val="GradeColorida-nfase1Char"/>
    <w:qFormat/>
    <w:rsid w:val="00DD360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Ecofont_Spranq_eco_Sans"/>
      <w:i/>
      <w:iCs/>
      <w:color w:val="000000"/>
      <w:lang w:val="x-none"/>
    </w:rPr>
  </w:style>
  <w:style w:type="character" w:customStyle="1" w:styleId="WW8Num2z1">
    <w:name w:val="WW8Num2z1"/>
    <w:rsid w:val="007B7E1C"/>
    <w:rPr>
      <w:i w:val="0"/>
    </w:rPr>
  </w:style>
  <w:style w:type="paragraph" w:customStyle="1" w:styleId="PargrafodaLista2">
    <w:name w:val="Parágrafo da Lista2"/>
    <w:basedOn w:val="Normal"/>
    <w:uiPriority w:val="99"/>
    <w:rsid w:val="001C3AB6"/>
    <w:pPr>
      <w:ind w:left="720"/>
    </w:pPr>
    <w:rPr>
      <w:rFonts w:ascii="Ecofont_Spranq_eco_Sans" w:hAnsi="Ecofont_Spranq_eco_Sans"/>
      <w:sz w:val="24"/>
    </w:rPr>
  </w:style>
  <w:style w:type="paragraph" w:customStyle="1" w:styleId="GradeColorida-nfase110">
    <w:name w:val="Grade Colorida - Ênfase 110"/>
    <w:basedOn w:val="Normal"/>
    <w:next w:val="Normal"/>
    <w:rsid w:val="006F426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paragraph" w:customStyle="1" w:styleId="Nivel01Titulo">
    <w:name w:val="Nivel_01_Titulo"/>
    <w:basedOn w:val="Corpodetexto"/>
    <w:next w:val="Normal"/>
    <w:link w:val="Nivel01TituloChar"/>
    <w:qFormat/>
    <w:rsid w:val="008E7FE1"/>
    <w:pPr>
      <w:numPr>
        <w:numId w:val="40"/>
      </w:numPr>
      <w:jc w:val="both"/>
    </w:pPr>
    <w:rPr>
      <w:rFonts w:ascii="Arial" w:hAnsi="Arial" w:cs="Arial"/>
      <w:bCs/>
      <w:i w:val="0"/>
      <w:iCs/>
      <w:sz w:val="24"/>
      <w:szCs w:val="24"/>
    </w:rPr>
  </w:style>
  <w:style w:type="character" w:customStyle="1" w:styleId="Nivel01TituloChar">
    <w:name w:val="Nivel_01_Titulo Char"/>
    <w:basedOn w:val="Fontepargpadro"/>
    <w:link w:val="Nivel01Titulo"/>
    <w:locked/>
    <w:rsid w:val="008E7FE1"/>
    <w:rPr>
      <w:rFonts w:ascii="Arial" w:hAnsi="Arial" w:cs="Arial"/>
      <w:b/>
      <w:bCs/>
      <w:iCs/>
      <w:color w:val="000000"/>
      <w:sz w:val="24"/>
      <w:szCs w:val="24"/>
      <w:lang w:val="pt-PT" w:eastAsia="x-none"/>
    </w:rPr>
  </w:style>
  <w:style w:type="character" w:styleId="Nmerodelinha">
    <w:name w:val="line number"/>
    <w:basedOn w:val="Fontepargpadro"/>
    <w:semiHidden/>
    <w:unhideWhenUsed/>
    <w:rsid w:val="003F33D3"/>
  </w:style>
  <w:style w:type="character" w:customStyle="1" w:styleId="MenoPendente1">
    <w:name w:val="Menção Pendente1"/>
    <w:basedOn w:val="Fontepargpadro"/>
    <w:uiPriority w:val="99"/>
    <w:semiHidden/>
    <w:unhideWhenUsed/>
    <w:rsid w:val="00841AD8"/>
    <w:rPr>
      <w:color w:val="605E5C"/>
      <w:shd w:val="clear" w:color="auto" w:fill="E1DFDD"/>
    </w:rPr>
  </w:style>
  <w:style w:type="character" w:customStyle="1" w:styleId="Nivel2Char">
    <w:name w:val="Nivel 2 Char"/>
    <w:basedOn w:val="Fontepargpadro"/>
    <w:link w:val="Nivel2"/>
    <w:locked/>
    <w:rsid w:val="007B3904"/>
    <w:rPr>
      <w:rFonts w:ascii="Arial" w:eastAsia="Arial Unicode MS" w:hAnsi="Arial"/>
    </w:rPr>
  </w:style>
  <w:style w:type="paragraph" w:customStyle="1" w:styleId="Nivel2">
    <w:name w:val="Nivel 2"/>
    <w:link w:val="Nivel2Char"/>
    <w:autoRedefine/>
    <w:qFormat/>
    <w:rsid w:val="007B3904"/>
    <w:pPr>
      <w:numPr>
        <w:ilvl w:val="1"/>
        <w:numId w:val="4"/>
      </w:numPr>
      <w:spacing w:before="120" w:after="120" w:line="276" w:lineRule="auto"/>
      <w:jc w:val="both"/>
    </w:pPr>
    <w:rPr>
      <w:rFonts w:ascii="Arial" w:eastAsia="Arial Unicode MS" w:hAnsi="Arial"/>
    </w:rPr>
  </w:style>
  <w:style w:type="paragraph" w:customStyle="1" w:styleId="Nivel10">
    <w:name w:val="Nivel 1"/>
    <w:basedOn w:val="Nivel2"/>
    <w:next w:val="Nivel2"/>
    <w:autoRedefine/>
    <w:qFormat/>
    <w:rsid w:val="008E7FE1"/>
    <w:pPr>
      <w:numPr>
        <w:ilvl w:val="0"/>
      </w:numPr>
    </w:pPr>
    <w:rPr>
      <w:rFonts w:cs="Arial"/>
      <w:b/>
    </w:rPr>
  </w:style>
  <w:style w:type="paragraph" w:customStyle="1" w:styleId="Nivel3">
    <w:name w:val="Nivel 3"/>
    <w:basedOn w:val="Nivel2"/>
    <w:autoRedefine/>
    <w:qFormat/>
    <w:rsid w:val="00DA6458"/>
    <w:pPr>
      <w:numPr>
        <w:ilvl w:val="2"/>
      </w:numPr>
    </w:pPr>
    <w:rPr>
      <w:rFonts w:cs="Arial"/>
      <w:color w:val="000000"/>
    </w:rPr>
  </w:style>
  <w:style w:type="paragraph" w:customStyle="1" w:styleId="Nivel4">
    <w:name w:val="Nivel 4"/>
    <w:basedOn w:val="Nivel3"/>
    <w:autoRedefine/>
    <w:qFormat/>
    <w:rsid w:val="00B80F76"/>
    <w:pPr>
      <w:numPr>
        <w:ilvl w:val="0"/>
        <w:numId w:val="11"/>
      </w:numPr>
    </w:pPr>
    <w:rPr>
      <w:color w:val="auto"/>
    </w:rPr>
  </w:style>
  <w:style w:type="paragraph" w:customStyle="1" w:styleId="Nivel5">
    <w:name w:val="Nivel 5"/>
    <w:basedOn w:val="Nivel4"/>
    <w:autoRedefine/>
    <w:qFormat/>
    <w:rsid w:val="00E01369"/>
    <w:pPr>
      <w:numPr>
        <w:numId w:val="13"/>
      </w:numPr>
      <w:ind w:left="2342" w:hanging="357"/>
    </w:pPr>
  </w:style>
  <w:style w:type="paragraph" w:styleId="CabealhodoSumrio">
    <w:name w:val="TOC Heading"/>
    <w:basedOn w:val="Ttulo1"/>
    <w:next w:val="Normal"/>
    <w:uiPriority w:val="39"/>
    <w:unhideWhenUsed/>
    <w:qFormat/>
    <w:rsid w:val="00734BB4"/>
    <w:pPr>
      <w:spacing w:line="259" w:lineRule="auto"/>
      <w:outlineLvl w:val="9"/>
    </w:pPr>
  </w:style>
  <w:style w:type="paragraph" w:styleId="Sumrio1">
    <w:name w:val="toc 1"/>
    <w:basedOn w:val="Normal"/>
    <w:next w:val="Normal"/>
    <w:autoRedefine/>
    <w:uiPriority w:val="39"/>
    <w:unhideWhenUsed/>
    <w:rsid w:val="00734BB4"/>
    <w:pPr>
      <w:spacing w:after="100"/>
    </w:pPr>
  </w:style>
  <w:style w:type="character" w:customStyle="1" w:styleId="Ttulo3Char">
    <w:name w:val="Título 3 Char"/>
    <w:basedOn w:val="Fontepargpadro"/>
    <w:link w:val="Ttulo3"/>
    <w:rsid w:val="000263D3"/>
    <w:rPr>
      <w:rFonts w:ascii="Arial" w:eastAsia="Calibri" w:hAnsi="Arial" w:cs="Arial"/>
      <w:szCs w:val="24"/>
      <w:lang w:eastAsia="en-US"/>
    </w:rPr>
  </w:style>
  <w:style w:type="character" w:customStyle="1" w:styleId="Ttulo4Char">
    <w:name w:val="Título 4 Char"/>
    <w:basedOn w:val="Fontepargpadro"/>
    <w:link w:val="Ttulo4"/>
    <w:rsid w:val="000263D3"/>
    <w:rPr>
      <w:rFonts w:ascii="Arial" w:eastAsia="Calibri" w:hAnsi="Arial" w:cs="Arial"/>
      <w:szCs w:val="24"/>
      <w:lang w:eastAsia="en-US"/>
    </w:rPr>
  </w:style>
  <w:style w:type="paragraph" w:styleId="Sumrio2">
    <w:name w:val="toc 2"/>
    <w:basedOn w:val="Normal"/>
    <w:next w:val="Normal"/>
    <w:autoRedefine/>
    <w:uiPriority w:val="39"/>
    <w:unhideWhenUsed/>
    <w:rsid w:val="00667379"/>
    <w:pPr>
      <w:spacing w:after="100"/>
      <w:ind w:left="200"/>
    </w:pPr>
  </w:style>
  <w:style w:type="paragraph" w:styleId="Sumrio3">
    <w:name w:val="toc 3"/>
    <w:basedOn w:val="Normal"/>
    <w:next w:val="Normal"/>
    <w:autoRedefine/>
    <w:uiPriority w:val="99"/>
    <w:unhideWhenUsed/>
    <w:rsid w:val="00667379"/>
    <w:pPr>
      <w:spacing w:after="100" w:line="259" w:lineRule="auto"/>
      <w:ind w:left="440"/>
    </w:pPr>
    <w:rPr>
      <w:rFonts w:asciiTheme="minorHAnsi" w:eastAsiaTheme="minorEastAsia" w:hAnsiTheme="minorHAnsi" w:cs="Times New Roman"/>
      <w:sz w:val="22"/>
      <w:szCs w:val="22"/>
    </w:rPr>
  </w:style>
  <w:style w:type="paragraph" w:customStyle="1" w:styleId="SubItem">
    <w:name w:val="SubItem"/>
    <w:basedOn w:val="Normal"/>
    <w:uiPriority w:val="99"/>
    <w:rsid w:val="00E77F84"/>
    <w:pPr>
      <w:spacing w:before="240"/>
      <w:ind w:left="716" w:hanging="432"/>
    </w:pPr>
    <w:rPr>
      <w:rFonts w:cs="Times New Roman"/>
      <w:sz w:val="24"/>
      <w:szCs w:val="20"/>
    </w:rPr>
  </w:style>
  <w:style w:type="paragraph" w:customStyle="1" w:styleId="CODEVASF-Legenda">
    <w:name w:val="CODEVASF-Legenda"/>
    <w:basedOn w:val="Normal"/>
    <w:uiPriority w:val="99"/>
    <w:rsid w:val="001D1478"/>
    <w:pPr>
      <w:spacing w:after="120"/>
      <w:ind w:left="851"/>
      <w:jc w:val="center"/>
    </w:pPr>
    <w:rPr>
      <w:rFonts w:cs="Times New Roman"/>
      <w:sz w:val="22"/>
    </w:rPr>
  </w:style>
  <w:style w:type="paragraph" w:customStyle="1" w:styleId="western">
    <w:name w:val="western"/>
    <w:basedOn w:val="Normal"/>
    <w:uiPriority w:val="99"/>
    <w:rsid w:val="001D1478"/>
    <w:pPr>
      <w:spacing w:before="100" w:beforeAutospacing="1" w:after="100" w:afterAutospacing="1"/>
    </w:pPr>
    <w:rPr>
      <w:rFonts w:ascii="Times New Roman" w:hAnsi="Times New Roman" w:cs="Times New Roman"/>
      <w:b/>
      <w:bCs/>
      <w:i/>
      <w:iCs/>
      <w:color w:val="000000"/>
      <w:sz w:val="24"/>
    </w:rPr>
  </w:style>
  <w:style w:type="character" w:customStyle="1" w:styleId="Ttulo5Char">
    <w:name w:val="Título 5 Char"/>
    <w:basedOn w:val="Fontepargpadro"/>
    <w:link w:val="Ttulo5"/>
    <w:uiPriority w:val="9"/>
    <w:semiHidden/>
    <w:rsid w:val="0025493E"/>
    <w:rPr>
      <w:rFonts w:ascii="Cambria" w:hAnsi="Cambria"/>
      <w:color w:val="243F60"/>
      <w:sz w:val="24"/>
      <w:szCs w:val="24"/>
      <w:lang w:val="x-none" w:eastAsia="x-none"/>
    </w:rPr>
  </w:style>
  <w:style w:type="character" w:customStyle="1" w:styleId="Ttulo6Char">
    <w:name w:val="Título 6 Char"/>
    <w:basedOn w:val="Fontepargpadro"/>
    <w:link w:val="Ttulo6"/>
    <w:uiPriority w:val="9"/>
    <w:semiHidden/>
    <w:rsid w:val="0025493E"/>
    <w:rPr>
      <w:rFonts w:ascii="Cambria" w:hAnsi="Cambria"/>
      <w:i/>
      <w:iCs/>
      <w:color w:val="243F60"/>
      <w:sz w:val="24"/>
      <w:szCs w:val="24"/>
      <w:lang w:val="x-none" w:eastAsia="x-none"/>
    </w:rPr>
  </w:style>
  <w:style w:type="character" w:customStyle="1" w:styleId="Ttulo7Char">
    <w:name w:val="Título 7 Char"/>
    <w:basedOn w:val="Fontepargpadro"/>
    <w:link w:val="Ttulo7"/>
    <w:uiPriority w:val="99"/>
    <w:semiHidden/>
    <w:rsid w:val="0025493E"/>
    <w:rPr>
      <w:rFonts w:ascii="Arial" w:hAnsi="Arial"/>
      <w:b/>
      <w:bCs/>
      <w:color w:val="FF0000"/>
      <w:lang w:val="x-none" w:eastAsia="ar-SA"/>
    </w:rPr>
  </w:style>
  <w:style w:type="character" w:customStyle="1" w:styleId="Ttulo8Char">
    <w:name w:val="Título 8 Char"/>
    <w:basedOn w:val="Fontepargpadro"/>
    <w:link w:val="Ttulo8"/>
    <w:uiPriority w:val="99"/>
    <w:semiHidden/>
    <w:rsid w:val="0025493E"/>
    <w:rPr>
      <w:rFonts w:ascii="Arial" w:hAnsi="Arial"/>
      <w:b/>
      <w:spacing w:val="74"/>
      <w:sz w:val="28"/>
      <w:lang w:val="x-none" w:eastAsia="ar-SA"/>
    </w:rPr>
  </w:style>
  <w:style w:type="character" w:customStyle="1" w:styleId="Ttulo9Char">
    <w:name w:val="Título 9 Char"/>
    <w:basedOn w:val="Fontepargpadro"/>
    <w:link w:val="Ttulo9"/>
    <w:uiPriority w:val="9"/>
    <w:semiHidden/>
    <w:rsid w:val="0025493E"/>
    <w:rPr>
      <w:rFonts w:ascii="Cambria" w:hAnsi="Cambria"/>
      <w:i/>
      <w:iCs/>
      <w:color w:val="404040"/>
      <w:lang w:val="x-none" w:eastAsia="x-none"/>
    </w:rPr>
  </w:style>
  <w:style w:type="character" w:styleId="HiperlinkVisitado">
    <w:name w:val="FollowedHyperlink"/>
    <w:semiHidden/>
    <w:unhideWhenUsed/>
    <w:rsid w:val="0025493E"/>
    <w:rPr>
      <w:color w:val="800080"/>
      <w:u w:val="single"/>
    </w:rPr>
  </w:style>
  <w:style w:type="paragraph" w:customStyle="1" w:styleId="msonormal0">
    <w:name w:val="msonormal"/>
    <w:basedOn w:val="Normal"/>
    <w:uiPriority w:val="99"/>
    <w:rsid w:val="0025493E"/>
    <w:pPr>
      <w:spacing w:before="100" w:beforeAutospacing="1" w:after="100" w:afterAutospacing="1"/>
    </w:pPr>
    <w:rPr>
      <w:rFonts w:ascii="Times New Roman" w:hAnsi="Times New Roman" w:cs="Times New Roman"/>
      <w:sz w:val="24"/>
    </w:rPr>
  </w:style>
  <w:style w:type="paragraph" w:styleId="Sumrio4">
    <w:name w:val="toc 4"/>
    <w:basedOn w:val="Normal"/>
    <w:next w:val="Normal"/>
    <w:autoRedefine/>
    <w:uiPriority w:val="99"/>
    <w:semiHidden/>
    <w:unhideWhenUsed/>
    <w:rsid w:val="0025493E"/>
    <w:pPr>
      <w:ind w:left="720"/>
    </w:pPr>
    <w:rPr>
      <w:rFonts w:ascii="Times New Roman" w:hAnsi="Times New Roman" w:cs="Times New Roman"/>
      <w:sz w:val="18"/>
      <w:szCs w:val="18"/>
      <w:lang w:eastAsia="en-US"/>
    </w:rPr>
  </w:style>
  <w:style w:type="paragraph" w:styleId="Sumrio5">
    <w:name w:val="toc 5"/>
    <w:basedOn w:val="Normal"/>
    <w:next w:val="Normal"/>
    <w:autoRedefine/>
    <w:uiPriority w:val="99"/>
    <w:semiHidden/>
    <w:unhideWhenUsed/>
    <w:rsid w:val="0025493E"/>
    <w:pPr>
      <w:ind w:left="960"/>
    </w:pPr>
    <w:rPr>
      <w:rFonts w:ascii="Times New Roman" w:hAnsi="Times New Roman" w:cs="Times New Roman"/>
      <w:sz w:val="18"/>
      <w:szCs w:val="18"/>
      <w:lang w:eastAsia="en-US"/>
    </w:rPr>
  </w:style>
  <w:style w:type="paragraph" w:styleId="Sumrio6">
    <w:name w:val="toc 6"/>
    <w:basedOn w:val="Normal"/>
    <w:next w:val="Normal"/>
    <w:autoRedefine/>
    <w:uiPriority w:val="99"/>
    <w:semiHidden/>
    <w:unhideWhenUsed/>
    <w:rsid w:val="0025493E"/>
    <w:pPr>
      <w:ind w:left="1200"/>
    </w:pPr>
    <w:rPr>
      <w:rFonts w:ascii="Times New Roman" w:hAnsi="Times New Roman" w:cs="Times New Roman"/>
      <w:sz w:val="18"/>
      <w:szCs w:val="18"/>
      <w:lang w:eastAsia="en-US"/>
    </w:rPr>
  </w:style>
  <w:style w:type="paragraph" w:styleId="Sumrio7">
    <w:name w:val="toc 7"/>
    <w:basedOn w:val="Normal"/>
    <w:next w:val="Normal"/>
    <w:autoRedefine/>
    <w:uiPriority w:val="99"/>
    <w:semiHidden/>
    <w:unhideWhenUsed/>
    <w:rsid w:val="0025493E"/>
    <w:pPr>
      <w:ind w:left="1440"/>
    </w:pPr>
    <w:rPr>
      <w:rFonts w:ascii="Times New Roman" w:hAnsi="Times New Roman" w:cs="Times New Roman"/>
      <w:sz w:val="18"/>
      <w:szCs w:val="18"/>
      <w:lang w:eastAsia="en-US"/>
    </w:rPr>
  </w:style>
  <w:style w:type="paragraph" w:styleId="Sumrio8">
    <w:name w:val="toc 8"/>
    <w:basedOn w:val="Normal"/>
    <w:next w:val="Normal"/>
    <w:autoRedefine/>
    <w:uiPriority w:val="99"/>
    <w:semiHidden/>
    <w:unhideWhenUsed/>
    <w:rsid w:val="0025493E"/>
    <w:pPr>
      <w:ind w:left="1680"/>
    </w:pPr>
    <w:rPr>
      <w:rFonts w:ascii="Times New Roman" w:hAnsi="Times New Roman" w:cs="Times New Roman"/>
      <w:sz w:val="18"/>
      <w:szCs w:val="18"/>
      <w:lang w:eastAsia="en-US"/>
    </w:rPr>
  </w:style>
  <w:style w:type="paragraph" w:styleId="Sumrio9">
    <w:name w:val="toc 9"/>
    <w:basedOn w:val="Normal"/>
    <w:next w:val="Normal"/>
    <w:autoRedefine/>
    <w:uiPriority w:val="99"/>
    <w:semiHidden/>
    <w:unhideWhenUsed/>
    <w:rsid w:val="0025493E"/>
    <w:pPr>
      <w:ind w:left="1920"/>
    </w:pPr>
    <w:rPr>
      <w:rFonts w:ascii="Times New Roman" w:hAnsi="Times New Roman" w:cs="Times New Roman"/>
      <w:sz w:val="18"/>
      <w:szCs w:val="18"/>
      <w:lang w:eastAsia="en-US"/>
    </w:rPr>
  </w:style>
  <w:style w:type="paragraph" w:styleId="Textodenotaderodap">
    <w:name w:val="footnote text"/>
    <w:basedOn w:val="Normal"/>
    <w:link w:val="TextodenotaderodapChar"/>
    <w:uiPriority w:val="99"/>
    <w:semiHidden/>
    <w:unhideWhenUsed/>
    <w:rsid w:val="0025493E"/>
    <w:rPr>
      <w:rFonts w:ascii="Times New Roman" w:hAnsi="Times New Roman" w:cs="Times New Roman"/>
      <w:sz w:val="24"/>
      <w:szCs w:val="20"/>
      <w:lang w:val="x-none"/>
    </w:rPr>
  </w:style>
  <w:style w:type="character" w:customStyle="1" w:styleId="TextodenotaderodapChar">
    <w:name w:val="Texto de nota de rodapé Char"/>
    <w:basedOn w:val="Fontepargpadro"/>
    <w:link w:val="Textodenotaderodap"/>
    <w:uiPriority w:val="99"/>
    <w:semiHidden/>
    <w:rsid w:val="0025493E"/>
    <w:rPr>
      <w:sz w:val="24"/>
      <w:lang w:val="x-none"/>
    </w:rPr>
  </w:style>
  <w:style w:type="character" w:customStyle="1" w:styleId="CabealhoChar1">
    <w:name w:val="Cabeçalho Char1"/>
    <w:aliases w:val="Cabeçalho superior Char1,Heading 1a Char1"/>
    <w:basedOn w:val="Fontepargpadro"/>
    <w:semiHidden/>
    <w:rsid w:val="0025493E"/>
    <w:rPr>
      <w:rFonts w:ascii="Arial" w:eastAsia="Calibri" w:hAnsi="Arial" w:cs="Arial"/>
      <w:szCs w:val="24"/>
      <w:lang w:eastAsia="en-US"/>
    </w:rPr>
  </w:style>
  <w:style w:type="paragraph" w:styleId="Legenda">
    <w:name w:val="caption"/>
    <w:basedOn w:val="Normal"/>
    <w:next w:val="Normal"/>
    <w:uiPriority w:val="99"/>
    <w:semiHidden/>
    <w:unhideWhenUsed/>
    <w:qFormat/>
    <w:rsid w:val="0025493E"/>
    <w:pPr>
      <w:jc w:val="center"/>
    </w:pPr>
    <w:rPr>
      <w:rFonts w:ascii="Arial Negrito" w:eastAsia="Calibri" w:hAnsi="Arial Negrito" w:cs="Arial"/>
      <w:b/>
      <w:bCs/>
      <w:noProof/>
      <w:szCs w:val="18"/>
      <w:lang w:eastAsia="en-US"/>
    </w:rPr>
  </w:style>
  <w:style w:type="paragraph" w:styleId="ndicedeilustraes">
    <w:name w:val="table of figures"/>
    <w:basedOn w:val="Normal"/>
    <w:next w:val="Normal"/>
    <w:uiPriority w:val="99"/>
    <w:semiHidden/>
    <w:unhideWhenUsed/>
    <w:rsid w:val="0025493E"/>
    <w:pPr>
      <w:jc w:val="both"/>
    </w:pPr>
    <w:rPr>
      <w:rFonts w:eastAsia="Calibri" w:cs="Arial"/>
      <w:lang w:eastAsia="en-US"/>
    </w:rPr>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uiPriority w:val="99"/>
    <w:semiHidden/>
    <w:unhideWhenUsed/>
    <w:rsid w:val="0025493E"/>
    <w:pPr>
      <w:suppressAutoHyphens/>
      <w:jc w:val="center"/>
    </w:pPr>
    <w:rPr>
      <w:rFonts w:ascii="Times New Roman" w:hAnsi="Times New Roman" w:cs="Times New Roman"/>
      <w:b/>
      <w:i/>
      <w:color w:val="000000"/>
      <w:szCs w:val="20"/>
      <w:lang w:val="pt-PT" w:eastAsia="x-none"/>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uiPriority w:val="99"/>
    <w:semiHidden/>
    <w:rsid w:val="0025493E"/>
    <w:rPr>
      <w:b/>
      <w:i/>
      <w:color w:val="000000"/>
      <w:lang w:val="pt-PT" w:eastAsia="x-none"/>
    </w:rPr>
  </w:style>
  <w:style w:type="paragraph" w:styleId="Lista">
    <w:name w:val="List"/>
    <w:basedOn w:val="Corpodetexto"/>
    <w:uiPriority w:val="99"/>
    <w:semiHidden/>
    <w:unhideWhenUsed/>
    <w:rsid w:val="0025493E"/>
    <w:pPr>
      <w:spacing w:line="360" w:lineRule="auto"/>
      <w:jc w:val="both"/>
    </w:pPr>
    <w:rPr>
      <w:rFonts w:cs="Tahoma"/>
      <w:b w:val="0"/>
      <w:i w:val="0"/>
      <w:color w:val="auto"/>
      <w:sz w:val="28"/>
      <w:lang w:val="pt-BR" w:eastAsia="ar-SA"/>
    </w:rPr>
  </w:style>
  <w:style w:type="paragraph" w:styleId="Numerada">
    <w:name w:val="List Number"/>
    <w:basedOn w:val="Normal"/>
    <w:uiPriority w:val="99"/>
    <w:unhideWhenUsed/>
    <w:rsid w:val="0025493E"/>
    <w:pPr>
      <w:keepNext/>
      <w:tabs>
        <w:tab w:val="num" w:pos="1474"/>
      </w:tabs>
      <w:spacing w:after="60"/>
      <w:ind w:left="1474" w:hanging="459"/>
      <w:jc w:val="both"/>
    </w:pPr>
    <w:rPr>
      <w:rFonts w:ascii="Times New Roman" w:hAnsi="Times New Roman" w:cs="Times New Roman"/>
      <w:szCs w:val="20"/>
    </w:rPr>
  </w:style>
  <w:style w:type="paragraph" w:styleId="Ttulo">
    <w:name w:val="Title"/>
    <w:basedOn w:val="Normal"/>
    <w:link w:val="TtuloChar"/>
    <w:uiPriority w:val="99"/>
    <w:qFormat/>
    <w:rsid w:val="0025493E"/>
    <w:pPr>
      <w:spacing w:before="240" w:after="60"/>
      <w:jc w:val="center"/>
      <w:outlineLvl w:val="0"/>
    </w:pPr>
    <w:rPr>
      <w:rFonts w:cs="Times New Roman"/>
      <w:b/>
      <w:bCs/>
      <w:kern w:val="28"/>
      <w:sz w:val="28"/>
      <w:szCs w:val="32"/>
      <w:lang w:val="x-none"/>
    </w:rPr>
  </w:style>
  <w:style w:type="character" w:customStyle="1" w:styleId="TtuloChar">
    <w:name w:val="Título Char"/>
    <w:basedOn w:val="Fontepargpadro"/>
    <w:link w:val="Ttulo"/>
    <w:uiPriority w:val="99"/>
    <w:rsid w:val="0025493E"/>
    <w:rPr>
      <w:rFonts w:ascii="Arial" w:hAnsi="Arial"/>
      <w:b/>
      <w:bCs/>
      <w:kern w:val="28"/>
      <w:sz w:val="28"/>
      <w:szCs w:val="32"/>
      <w:lang w:val="x-none"/>
    </w:rPr>
  </w:style>
  <w:style w:type="paragraph" w:styleId="Recuodecorpodetexto">
    <w:name w:val="Body Text Indent"/>
    <w:basedOn w:val="Normal"/>
    <w:link w:val="RecuodecorpodetextoChar"/>
    <w:uiPriority w:val="99"/>
    <w:semiHidden/>
    <w:unhideWhenUsed/>
    <w:rsid w:val="0025493E"/>
    <w:pPr>
      <w:spacing w:after="120"/>
      <w:ind w:left="283"/>
      <w:jc w:val="both"/>
    </w:pPr>
    <w:rPr>
      <w:rFonts w:eastAsia="Calibri" w:cs="Times New Roman"/>
      <w:sz w:val="24"/>
      <w:lang w:val="x-none" w:eastAsia="x-none"/>
    </w:rPr>
  </w:style>
  <w:style w:type="character" w:customStyle="1" w:styleId="RecuodecorpodetextoChar">
    <w:name w:val="Recuo de corpo de texto Char"/>
    <w:basedOn w:val="Fontepargpadro"/>
    <w:link w:val="Recuodecorpodetexto"/>
    <w:uiPriority w:val="99"/>
    <w:semiHidden/>
    <w:rsid w:val="0025493E"/>
    <w:rPr>
      <w:rFonts w:ascii="Arial" w:eastAsia="Calibri" w:hAnsi="Arial"/>
      <w:sz w:val="24"/>
      <w:szCs w:val="24"/>
      <w:lang w:val="x-none" w:eastAsia="x-none"/>
    </w:rPr>
  </w:style>
  <w:style w:type="paragraph" w:styleId="Subttulo">
    <w:name w:val="Subtitle"/>
    <w:basedOn w:val="Normal"/>
    <w:link w:val="SubttuloChar"/>
    <w:uiPriority w:val="99"/>
    <w:qFormat/>
    <w:rsid w:val="0025493E"/>
    <w:pPr>
      <w:jc w:val="both"/>
    </w:pPr>
    <w:rPr>
      <w:rFonts w:cs="Times New Roman"/>
      <w:b/>
      <w:sz w:val="24"/>
      <w:szCs w:val="20"/>
    </w:rPr>
  </w:style>
  <w:style w:type="character" w:customStyle="1" w:styleId="SubttuloChar">
    <w:name w:val="Subtítulo Char"/>
    <w:basedOn w:val="Fontepargpadro"/>
    <w:link w:val="Subttulo"/>
    <w:uiPriority w:val="99"/>
    <w:rsid w:val="0025493E"/>
    <w:rPr>
      <w:rFonts w:ascii="Arial" w:hAnsi="Arial"/>
      <w:b/>
      <w:sz w:val="24"/>
    </w:rPr>
  </w:style>
  <w:style w:type="paragraph" w:styleId="Corpodetexto2">
    <w:name w:val="Body Text 2"/>
    <w:basedOn w:val="Normal"/>
    <w:link w:val="Corpodetexto2Char"/>
    <w:uiPriority w:val="99"/>
    <w:semiHidden/>
    <w:unhideWhenUsed/>
    <w:rsid w:val="0025493E"/>
    <w:pPr>
      <w:spacing w:after="120" w:line="480" w:lineRule="auto"/>
      <w:jc w:val="both"/>
    </w:pPr>
    <w:rPr>
      <w:rFonts w:eastAsia="Calibri" w:cs="Times New Roman"/>
      <w:lang w:val="x-none" w:eastAsia="x-none"/>
    </w:rPr>
  </w:style>
  <w:style w:type="character" w:customStyle="1" w:styleId="Corpodetexto2Char">
    <w:name w:val="Corpo de texto 2 Char"/>
    <w:basedOn w:val="Fontepargpadro"/>
    <w:link w:val="Corpodetexto2"/>
    <w:uiPriority w:val="99"/>
    <w:semiHidden/>
    <w:rsid w:val="0025493E"/>
    <w:rPr>
      <w:rFonts w:ascii="Arial" w:eastAsia="Calibri" w:hAnsi="Arial"/>
      <w:szCs w:val="24"/>
      <w:lang w:val="x-none" w:eastAsia="x-none"/>
    </w:rPr>
  </w:style>
  <w:style w:type="paragraph" w:styleId="Corpodetexto3">
    <w:name w:val="Body Text 3"/>
    <w:basedOn w:val="Normal"/>
    <w:link w:val="Corpodetexto3Char"/>
    <w:uiPriority w:val="99"/>
    <w:semiHidden/>
    <w:unhideWhenUsed/>
    <w:rsid w:val="0025493E"/>
    <w:pPr>
      <w:spacing w:after="120"/>
      <w:jc w:val="both"/>
    </w:pPr>
    <w:rPr>
      <w:rFonts w:eastAsia="Calibri" w:cs="Times New Roman"/>
      <w:sz w:val="16"/>
      <w:szCs w:val="16"/>
      <w:lang w:val="x-none" w:eastAsia="x-none"/>
    </w:rPr>
  </w:style>
  <w:style w:type="character" w:customStyle="1" w:styleId="Corpodetexto3Char">
    <w:name w:val="Corpo de texto 3 Char"/>
    <w:basedOn w:val="Fontepargpadro"/>
    <w:link w:val="Corpodetexto3"/>
    <w:uiPriority w:val="99"/>
    <w:semiHidden/>
    <w:rsid w:val="0025493E"/>
    <w:rPr>
      <w:rFonts w:ascii="Arial" w:eastAsia="Calibri" w:hAnsi="Arial"/>
      <w:sz w:val="16"/>
      <w:szCs w:val="16"/>
      <w:lang w:val="x-none" w:eastAsia="x-none"/>
    </w:rPr>
  </w:style>
  <w:style w:type="paragraph" w:styleId="Recuodecorpodetexto2">
    <w:name w:val="Body Text Indent 2"/>
    <w:basedOn w:val="Normal"/>
    <w:link w:val="Recuodecorpodetexto2Char"/>
    <w:uiPriority w:val="99"/>
    <w:semiHidden/>
    <w:unhideWhenUsed/>
    <w:rsid w:val="0025493E"/>
    <w:pPr>
      <w:spacing w:after="120" w:line="480" w:lineRule="auto"/>
      <w:ind w:left="283"/>
      <w:jc w:val="both"/>
    </w:pPr>
    <w:rPr>
      <w:rFonts w:eastAsia="Calibri" w:cs="Times New Roman"/>
      <w:lang w:val="x-none" w:eastAsia="x-none"/>
    </w:rPr>
  </w:style>
  <w:style w:type="character" w:customStyle="1" w:styleId="Recuodecorpodetexto2Char">
    <w:name w:val="Recuo de corpo de texto 2 Char"/>
    <w:basedOn w:val="Fontepargpadro"/>
    <w:link w:val="Recuodecorpodetexto2"/>
    <w:uiPriority w:val="99"/>
    <w:semiHidden/>
    <w:rsid w:val="0025493E"/>
    <w:rPr>
      <w:rFonts w:ascii="Arial" w:eastAsia="Calibri" w:hAnsi="Arial"/>
      <w:szCs w:val="24"/>
      <w:lang w:val="x-none" w:eastAsia="x-none"/>
    </w:rPr>
  </w:style>
  <w:style w:type="paragraph" w:styleId="MapadoDocumento">
    <w:name w:val="Document Map"/>
    <w:basedOn w:val="Normal"/>
    <w:link w:val="MapadoDocumentoChar"/>
    <w:uiPriority w:val="99"/>
    <w:semiHidden/>
    <w:unhideWhenUsed/>
    <w:rsid w:val="0025493E"/>
    <w:pPr>
      <w:shd w:val="clear" w:color="auto" w:fill="000080"/>
    </w:pPr>
    <w:rPr>
      <w:rFonts w:ascii="Tahoma" w:hAnsi="Tahoma"/>
      <w:szCs w:val="20"/>
      <w:lang w:eastAsia="en-US"/>
    </w:rPr>
  </w:style>
  <w:style w:type="character" w:customStyle="1" w:styleId="MapadoDocumentoChar">
    <w:name w:val="Mapa do Documento Char"/>
    <w:basedOn w:val="Fontepargpadro"/>
    <w:link w:val="MapadoDocumento"/>
    <w:uiPriority w:val="99"/>
    <w:semiHidden/>
    <w:rsid w:val="0025493E"/>
    <w:rPr>
      <w:rFonts w:ascii="Tahoma" w:hAnsi="Tahoma" w:cs="Tahoma"/>
      <w:shd w:val="clear" w:color="auto" w:fill="000080"/>
      <w:lang w:eastAsia="en-US"/>
    </w:rPr>
  </w:style>
  <w:style w:type="paragraph" w:customStyle="1" w:styleId="OmniPage1794">
    <w:name w:val="OmniPage #1794"/>
    <w:uiPriority w:val="99"/>
    <w:rsid w:val="0025493E"/>
    <w:pPr>
      <w:tabs>
        <w:tab w:val="left" w:pos="484"/>
        <w:tab w:val="right" w:pos="8149"/>
      </w:tabs>
      <w:spacing w:line="352" w:lineRule="exact"/>
    </w:pPr>
    <w:rPr>
      <w:sz w:val="24"/>
      <w:lang w:val="en-US"/>
    </w:rPr>
  </w:style>
  <w:style w:type="paragraph" w:customStyle="1" w:styleId="Padro">
    <w:name w:val="Padrão"/>
    <w:uiPriority w:val="99"/>
    <w:rsid w:val="0025493E"/>
    <w:pPr>
      <w:tabs>
        <w:tab w:val="left" w:pos="709"/>
      </w:tabs>
      <w:suppressAutoHyphens/>
      <w:spacing w:after="200" w:line="276" w:lineRule="auto"/>
    </w:pPr>
    <w:rPr>
      <w:rFonts w:ascii="Calibri" w:hAnsi="Calibri"/>
      <w:color w:val="00000A"/>
      <w:lang w:eastAsia="zh-CN"/>
    </w:rPr>
  </w:style>
  <w:style w:type="paragraph" w:customStyle="1" w:styleId="Item">
    <w:name w:val="Item"/>
    <w:basedOn w:val="Padro"/>
    <w:uiPriority w:val="99"/>
    <w:rsid w:val="0025493E"/>
    <w:rPr>
      <w:rFonts w:ascii="Arial" w:hAnsi="Arial" w:cs="Arial"/>
      <w:b/>
      <w:bCs/>
      <w:sz w:val="24"/>
      <w:szCs w:val="24"/>
      <w:u w:val="single"/>
    </w:rPr>
  </w:style>
  <w:style w:type="paragraph" w:customStyle="1" w:styleId="Corpodetexto31">
    <w:name w:val="Corpo de texto 31"/>
    <w:basedOn w:val="Normal"/>
    <w:uiPriority w:val="99"/>
    <w:rsid w:val="0025493E"/>
    <w:pPr>
      <w:suppressAutoHyphens/>
      <w:spacing w:line="270" w:lineRule="exact"/>
      <w:jc w:val="both"/>
    </w:pPr>
    <w:rPr>
      <w:rFonts w:cs="Times New Roman"/>
      <w:szCs w:val="20"/>
      <w:lang w:eastAsia="ar-SA"/>
    </w:rPr>
  </w:style>
  <w:style w:type="paragraph" w:customStyle="1" w:styleId="FR-PARAGRAFOTITULOFOLHAROSTO">
    <w:name w:val="FR-PARAGRAFO TITULO FOLHA ROSTO"/>
    <w:uiPriority w:val="99"/>
    <w:rsid w:val="0025493E"/>
    <w:pPr>
      <w:suppressAutoHyphens/>
      <w:spacing w:before="4600" w:after="200" w:line="480" w:lineRule="exact"/>
      <w:jc w:val="center"/>
    </w:pPr>
    <w:rPr>
      <w:rFonts w:ascii="Calibri" w:eastAsia="Arial" w:hAnsi="Calibri"/>
      <w:b/>
      <w:caps/>
      <w:sz w:val="28"/>
      <w:szCs w:val="22"/>
      <w:lang w:eastAsia="ar-SA"/>
    </w:rPr>
  </w:style>
  <w:style w:type="paragraph" w:customStyle="1" w:styleId="xl66">
    <w:name w:val="xl66"/>
    <w:basedOn w:val="Normal"/>
    <w:uiPriority w:val="99"/>
    <w:rsid w:val="0025493E"/>
    <w:pPr>
      <w:spacing w:before="100" w:after="100" w:line="276" w:lineRule="auto"/>
    </w:pPr>
    <w:rPr>
      <w:rFonts w:eastAsia="Calibri" w:cs="Arial"/>
      <w:sz w:val="16"/>
      <w:szCs w:val="16"/>
    </w:rPr>
  </w:style>
  <w:style w:type="paragraph" w:customStyle="1" w:styleId="Default">
    <w:name w:val="Default"/>
    <w:uiPriority w:val="99"/>
    <w:rsid w:val="0025493E"/>
    <w:pPr>
      <w:widowControl w:val="0"/>
      <w:autoSpaceDE w:val="0"/>
      <w:autoSpaceDN w:val="0"/>
      <w:adjustRightInd w:val="0"/>
    </w:pPr>
    <w:rPr>
      <w:rFonts w:ascii="Times New Roman PS" w:hAnsi="Times New Roman PS"/>
      <w:color w:val="000000"/>
      <w:sz w:val="24"/>
      <w:szCs w:val="24"/>
    </w:rPr>
  </w:style>
  <w:style w:type="paragraph" w:customStyle="1" w:styleId="xl77">
    <w:name w:val="xl77"/>
    <w:basedOn w:val="Normal"/>
    <w:uiPriority w:val="99"/>
    <w:rsid w:val="0025493E"/>
    <w:pPr>
      <w:pBdr>
        <w:left w:val="single" w:sz="4" w:space="0" w:color="auto"/>
        <w:bottom w:val="single" w:sz="4" w:space="0" w:color="auto"/>
      </w:pBdr>
      <w:spacing w:before="100" w:beforeAutospacing="1" w:after="100" w:afterAutospacing="1"/>
      <w:jc w:val="center"/>
    </w:pPr>
    <w:rPr>
      <w:rFonts w:eastAsia="Arial Unicode MS" w:cs="Arial"/>
      <w:b/>
      <w:bCs/>
    </w:rPr>
  </w:style>
  <w:style w:type="paragraph" w:customStyle="1" w:styleId="TEXTO">
    <w:name w:val="TEXTO"/>
    <w:basedOn w:val="Normal"/>
    <w:uiPriority w:val="99"/>
    <w:rsid w:val="0025493E"/>
    <w:pPr>
      <w:tabs>
        <w:tab w:val="left" w:pos="993"/>
      </w:tabs>
      <w:ind w:left="993"/>
      <w:jc w:val="both"/>
    </w:pPr>
    <w:rPr>
      <w:rFonts w:ascii="CG Times" w:hAnsi="CG Times" w:cs="Times New Roman"/>
      <w:kern w:val="28"/>
      <w:sz w:val="24"/>
      <w:szCs w:val="20"/>
    </w:rPr>
  </w:style>
  <w:style w:type="paragraph" w:customStyle="1" w:styleId="Texto0">
    <w:name w:val="Texto"/>
    <w:basedOn w:val="Normal"/>
    <w:uiPriority w:val="99"/>
    <w:rsid w:val="0025493E"/>
    <w:pPr>
      <w:spacing w:after="60"/>
      <w:jc w:val="both"/>
    </w:pPr>
    <w:rPr>
      <w:rFonts w:cs="Times New Roman"/>
      <w:sz w:val="22"/>
      <w:szCs w:val="20"/>
    </w:rPr>
  </w:style>
  <w:style w:type="paragraph" w:customStyle="1" w:styleId="Recuodecorpodetexto1">
    <w:name w:val="Recuo de corpo de texto1"/>
    <w:basedOn w:val="Normal"/>
    <w:uiPriority w:val="99"/>
    <w:rsid w:val="0025493E"/>
    <w:pPr>
      <w:autoSpaceDE w:val="0"/>
      <w:autoSpaceDN w:val="0"/>
      <w:ind w:right="-1"/>
      <w:jc w:val="both"/>
    </w:pPr>
    <w:rPr>
      <w:rFonts w:ascii="Times New Roman" w:hAnsi="Times New Roman" w:cs="Times New Roman"/>
      <w:szCs w:val="20"/>
    </w:rPr>
  </w:style>
  <w:style w:type="paragraph" w:customStyle="1" w:styleId="Recuodecorpodetexto24">
    <w:name w:val="Recuo de corpo de texto 24"/>
    <w:basedOn w:val="Padro"/>
    <w:uiPriority w:val="99"/>
    <w:rsid w:val="0025493E"/>
    <w:pPr>
      <w:spacing w:after="120" w:line="480" w:lineRule="auto"/>
      <w:ind w:left="283"/>
    </w:pPr>
    <w:rPr>
      <w:rFonts w:ascii="Times New Roman" w:hAnsi="Times New Roman"/>
    </w:rPr>
  </w:style>
  <w:style w:type="paragraph" w:customStyle="1" w:styleId="textojustificadorecuoprimeiralinha">
    <w:name w:val="texto_justificado_recuo_primeira_linha"/>
    <w:basedOn w:val="Normal"/>
    <w:uiPriority w:val="99"/>
    <w:rsid w:val="0025493E"/>
    <w:pPr>
      <w:spacing w:before="100" w:beforeAutospacing="1" w:after="100" w:afterAutospacing="1"/>
    </w:pPr>
    <w:rPr>
      <w:rFonts w:ascii="Times New Roman" w:hAnsi="Times New Roman" w:cs="Times New Roman"/>
      <w:sz w:val="24"/>
    </w:rPr>
  </w:style>
  <w:style w:type="paragraph" w:customStyle="1" w:styleId="Textosimples">
    <w:name w:val="Texto simples"/>
    <w:basedOn w:val="Normal"/>
    <w:uiPriority w:val="99"/>
    <w:rsid w:val="0025493E"/>
    <w:pPr>
      <w:suppressAutoHyphens/>
    </w:pPr>
    <w:rPr>
      <w:rFonts w:ascii="Courier New" w:hAnsi="Courier New" w:cs="Times New Roman"/>
      <w:szCs w:val="20"/>
      <w:lang w:eastAsia="ar-SA"/>
    </w:rPr>
  </w:style>
  <w:style w:type="paragraph" w:customStyle="1" w:styleId="Recuodecorpodetexto21">
    <w:name w:val="Recuo de corpo de texto 21"/>
    <w:basedOn w:val="Normal"/>
    <w:uiPriority w:val="99"/>
    <w:rsid w:val="0025493E"/>
    <w:pPr>
      <w:suppressAutoHyphens/>
      <w:ind w:left="708" w:firstLine="1"/>
    </w:pPr>
    <w:rPr>
      <w:rFonts w:cs="Times New Roman"/>
      <w:sz w:val="24"/>
      <w:szCs w:val="20"/>
      <w:lang w:eastAsia="ar-SA"/>
    </w:rPr>
  </w:style>
  <w:style w:type="paragraph" w:customStyle="1" w:styleId="textonormal">
    <w:name w:val="texto_normal"/>
    <w:basedOn w:val="Normal"/>
    <w:uiPriority w:val="99"/>
    <w:rsid w:val="0025493E"/>
    <w:pPr>
      <w:spacing w:before="100" w:beforeAutospacing="1" w:after="100" w:afterAutospacing="1"/>
    </w:pPr>
    <w:rPr>
      <w:rFonts w:ascii="Times New Roman" w:hAnsi="Times New Roman" w:cs="Times New Roman"/>
      <w:sz w:val="24"/>
    </w:rPr>
  </w:style>
  <w:style w:type="paragraph" w:customStyle="1" w:styleId="PCJTrao">
    <w:name w:val="PCJTraço"/>
    <w:basedOn w:val="Normal"/>
    <w:autoRedefine/>
    <w:uiPriority w:val="99"/>
    <w:rsid w:val="0025493E"/>
    <w:pPr>
      <w:numPr>
        <w:numId w:val="30"/>
      </w:numPr>
      <w:tabs>
        <w:tab w:val="left" w:pos="480"/>
        <w:tab w:val="left" w:pos="840"/>
      </w:tabs>
      <w:snapToGrid w:val="0"/>
      <w:spacing w:before="120" w:after="120" w:line="360" w:lineRule="auto"/>
      <w:jc w:val="both"/>
    </w:pPr>
    <w:rPr>
      <w:rFonts w:ascii="Tahoma" w:hAnsi="Tahoma"/>
      <w:color w:val="000000"/>
      <w:sz w:val="22"/>
      <w:szCs w:val="22"/>
      <w:lang w:eastAsia="de-DE"/>
    </w:rPr>
  </w:style>
  <w:style w:type="paragraph" w:customStyle="1" w:styleId="PCJTexto">
    <w:name w:val="PCJTexto"/>
    <w:basedOn w:val="Normal"/>
    <w:autoRedefine/>
    <w:uiPriority w:val="99"/>
    <w:rsid w:val="0025493E"/>
    <w:pPr>
      <w:numPr>
        <w:ilvl w:val="12"/>
      </w:numPr>
      <w:tabs>
        <w:tab w:val="left" w:pos="0"/>
      </w:tabs>
      <w:spacing w:before="120" w:after="120" w:line="360" w:lineRule="auto"/>
      <w:jc w:val="both"/>
    </w:pPr>
    <w:rPr>
      <w:rFonts w:ascii="Tahoma" w:hAnsi="Tahoma" w:cs="Arial"/>
      <w:sz w:val="22"/>
      <w:szCs w:val="22"/>
    </w:rPr>
  </w:style>
  <w:style w:type="paragraph" w:customStyle="1" w:styleId="Figura">
    <w:name w:val="Figura"/>
    <w:basedOn w:val="Normal"/>
    <w:autoRedefine/>
    <w:uiPriority w:val="99"/>
    <w:rsid w:val="0025493E"/>
    <w:pPr>
      <w:widowControl w:val="0"/>
      <w:numPr>
        <w:ilvl w:val="12"/>
      </w:numPr>
      <w:tabs>
        <w:tab w:val="left" w:pos="851"/>
      </w:tabs>
      <w:spacing w:before="120" w:after="120" w:line="360" w:lineRule="auto"/>
      <w:jc w:val="center"/>
    </w:pPr>
    <w:rPr>
      <w:rFonts w:ascii="Albertus Medium" w:hAnsi="Albertus Medium"/>
      <w:sz w:val="22"/>
      <w:szCs w:val="22"/>
    </w:rPr>
  </w:style>
  <w:style w:type="paragraph" w:customStyle="1" w:styleId="PCJTtulo2Char">
    <w:name w:val="PCJTítulo 2 Char"/>
    <w:basedOn w:val="Normal"/>
    <w:autoRedefine/>
    <w:uiPriority w:val="99"/>
    <w:rsid w:val="0025493E"/>
    <w:pPr>
      <w:keepNext/>
      <w:widowControl w:val="0"/>
      <w:numPr>
        <w:ilvl w:val="12"/>
      </w:numPr>
      <w:tabs>
        <w:tab w:val="left" w:pos="840"/>
      </w:tabs>
      <w:spacing w:beforeLines="150" w:line="360" w:lineRule="auto"/>
      <w:ind w:left="840" w:hanging="840"/>
      <w:jc w:val="both"/>
      <w:outlineLvl w:val="1"/>
    </w:pPr>
    <w:rPr>
      <w:rFonts w:ascii="Tahoma" w:hAnsi="Tahoma"/>
      <w:b/>
      <w:caps/>
      <w:sz w:val="26"/>
      <w:szCs w:val="26"/>
      <w:lang w:eastAsia="en-US"/>
    </w:rPr>
  </w:style>
  <w:style w:type="paragraph" w:customStyle="1" w:styleId="PCJLetra">
    <w:name w:val="PCJLetra"/>
    <w:basedOn w:val="Normal"/>
    <w:autoRedefine/>
    <w:uiPriority w:val="99"/>
    <w:rsid w:val="0025493E"/>
    <w:pPr>
      <w:spacing w:before="120" w:after="120" w:line="360" w:lineRule="auto"/>
      <w:jc w:val="both"/>
    </w:pPr>
    <w:rPr>
      <w:rFonts w:ascii="Tahoma" w:hAnsi="Tahoma"/>
      <w:b/>
      <w:sz w:val="22"/>
      <w:szCs w:val="22"/>
      <w:u w:val="single"/>
    </w:rPr>
  </w:style>
  <w:style w:type="paragraph" w:customStyle="1" w:styleId="CODEVASF-Ttulo">
    <w:name w:val="CODEVASF-Título"/>
    <w:basedOn w:val="Normal"/>
    <w:next w:val="Normal"/>
    <w:uiPriority w:val="99"/>
    <w:rsid w:val="0025493E"/>
    <w:pPr>
      <w:spacing w:before="240" w:after="240"/>
      <w:jc w:val="center"/>
    </w:pPr>
    <w:rPr>
      <w:rFonts w:cs="Times New Roman"/>
      <w:b/>
      <w:sz w:val="28"/>
      <w:szCs w:val="28"/>
    </w:rPr>
  </w:style>
  <w:style w:type="paragraph" w:customStyle="1" w:styleId="CODEVASF-Titulo1">
    <w:name w:val="CODEVASF-Titulo 1"/>
    <w:basedOn w:val="Normal"/>
    <w:next w:val="Normal"/>
    <w:uiPriority w:val="99"/>
    <w:rsid w:val="0025493E"/>
    <w:pPr>
      <w:numPr>
        <w:numId w:val="31"/>
      </w:numPr>
      <w:snapToGrid w:val="0"/>
      <w:spacing w:before="240" w:after="120"/>
      <w:jc w:val="both"/>
    </w:pPr>
    <w:rPr>
      <w:rFonts w:cs="Times New Roman"/>
      <w:b/>
      <w:bCs/>
      <w:sz w:val="24"/>
    </w:rPr>
  </w:style>
  <w:style w:type="paragraph" w:customStyle="1" w:styleId="CODEVASF-Titulo2">
    <w:name w:val="CODEVASF-Titulo 2"/>
    <w:basedOn w:val="Normal"/>
    <w:next w:val="Normal"/>
    <w:uiPriority w:val="99"/>
    <w:rsid w:val="0025493E"/>
    <w:pPr>
      <w:numPr>
        <w:ilvl w:val="1"/>
        <w:numId w:val="31"/>
      </w:numPr>
      <w:snapToGrid w:val="0"/>
      <w:spacing w:before="120" w:after="60"/>
      <w:jc w:val="both"/>
    </w:pPr>
    <w:rPr>
      <w:rFonts w:cs="Times New Roman"/>
      <w:b/>
      <w:sz w:val="24"/>
    </w:rPr>
  </w:style>
  <w:style w:type="paragraph" w:customStyle="1" w:styleId="CODEVASF-Titulo3">
    <w:name w:val="CODEVASF-Titulo 3"/>
    <w:basedOn w:val="Normal"/>
    <w:next w:val="Normal"/>
    <w:uiPriority w:val="99"/>
    <w:rsid w:val="0025493E"/>
    <w:pPr>
      <w:numPr>
        <w:ilvl w:val="2"/>
        <w:numId w:val="31"/>
      </w:numPr>
      <w:spacing w:before="120" w:after="60" w:line="360" w:lineRule="auto"/>
      <w:jc w:val="both"/>
    </w:pPr>
    <w:rPr>
      <w:rFonts w:cs="Times New Roman"/>
      <w:sz w:val="24"/>
      <w:szCs w:val="22"/>
    </w:rPr>
  </w:style>
  <w:style w:type="paragraph" w:customStyle="1" w:styleId="CODEVASF-Lista">
    <w:name w:val="CODEVASF-Lista"/>
    <w:basedOn w:val="Normal"/>
    <w:uiPriority w:val="99"/>
    <w:rsid w:val="0025493E"/>
    <w:pPr>
      <w:numPr>
        <w:numId w:val="32"/>
      </w:numPr>
      <w:spacing w:before="40" w:after="40"/>
      <w:jc w:val="both"/>
    </w:pPr>
    <w:rPr>
      <w:rFonts w:cs="Times New Roman"/>
      <w:sz w:val="24"/>
    </w:rPr>
  </w:style>
  <w:style w:type="paragraph" w:customStyle="1" w:styleId="CODEVASF-Texto">
    <w:name w:val="CODEVASF-Texto"/>
    <w:basedOn w:val="Normal"/>
    <w:uiPriority w:val="99"/>
    <w:rsid w:val="0025493E"/>
    <w:pPr>
      <w:spacing w:after="120"/>
      <w:ind w:left="851"/>
      <w:jc w:val="both"/>
    </w:pPr>
    <w:rPr>
      <w:rFonts w:cs="Times New Roman"/>
      <w:sz w:val="24"/>
    </w:rPr>
  </w:style>
  <w:style w:type="paragraph" w:customStyle="1" w:styleId="PCJTextoCharCharCharChar">
    <w:name w:val="PCJTexto Char Char Char Char"/>
    <w:basedOn w:val="Normal"/>
    <w:autoRedefine/>
    <w:uiPriority w:val="99"/>
    <w:rsid w:val="0025493E"/>
    <w:pPr>
      <w:numPr>
        <w:ilvl w:val="12"/>
      </w:numPr>
      <w:tabs>
        <w:tab w:val="left" w:pos="480"/>
      </w:tabs>
      <w:spacing w:before="120" w:after="120" w:line="360" w:lineRule="auto"/>
      <w:jc w:val="both"/>
    </w:pPr>
    <w:rPr>
      <w:rFonts w:ascii="Tahoma" w:hAnsi="Tahoma"/>
      <w:sz w:val="22"/>
      <w:szCs w:val="22"/>
    </w:rPr>
  </w:style>
  <w:style w:type="paragraph" w:customStyle="1" w:styleId="CODEVASFLista1">
    <w:name w:val="CODEVASF_Lista 1"/>
    <w:basedOn w:val="Normal"/>
    <w:uiPriority w:val="99"/>
    <w:rsid w:val="0025493E"/>
    <w:pPr>
      <w:numPr>
        <w:numId w:val="33"/>
      </w:numPr>
    </w:pPr>
    <w:rPr>
      <w:rFonts w:ascii="Times New Roman" w:hAnsi="Times New Roman" w:cs="Times New Roman"/>
      <w:sz w:val="24"/>
      <w:lang w:eastAsia="en-US"/>
    </w:rPr>
  </w:style>
  <w:style w:type="paragraph" w:customStyle="1" w:styleId="Itens">
    <w:name w:val="Itens"/>
    <w:basedOn w:val="Normal"/>
    <w:uiPriority w:val="99"/>
    <w:rsid w:val="0025493E"/>
    <w:pPr>
      <w:numPr>
        <w:numId w:val="34"/>
      </w:numPr>
      <w:tabs>
        <w:tab w:val="clear" w:pos="708"/>
        <w:tab w:val="left" w:pos="1134"/>
      </w:tabs>
      <w:ind w:left="1134" w:hanging="1134"/>
      <w:jc w:val="both"/>
    </w:pPr>
    <w:rPr>
      <w:rFonts w:cs="Times New Roman"/>
      <w:b/>
      <w:sz w:val="26"/>
      <w:szCs w:val="20"/>
    </w:rPr>
  </w:style>
  <w:style w:type="paragraph" w:customStyle="1" w:styleId="Nvel1">
    <w:name w:val="Nível 1"/>
    <w:basedOn w:val="Normal"/>
    <w:uiPriority w:val="99"/>
    <w:rsid w:val="0025493E"/>
    <w:pPr>
      <w:spacing w:before="120" w:after="120"/>
      <w:jc w:val="both"/>
    </w:pPr>
    <w:rPr>
      <w:rFonts w:ascii="Times New Roman" w:hAnsi="Times New Roman" w:cs="Times New Roman"/>
      <w:b/>
      <w:sz w:val="24"/>
      <w:szCs w:val="20"/>
    </w:rPr>
  </w:style>
  <w:style w:type="paragraph" w:customStyle="1" w:styleId="WW-Corpodetexto2">
    <w:name w:val="WW-Corpo de texto 2"/>
    <w:basedOn w:val="Normal"/>
    <w:uiPriority w:val="99"/>
    <w:rsid w:val="0025493E"/>
    <w:pPr>
      <w:suppressAutoHyphens/>
      <w:jc w:val="both"/>
    </w:pPr>
    <w:rPr>
      <w:rFonts w:cs="Times New Roman"/>
      <w:color w:val="000000"/>
      <w:sz w:val="23"/>
      <w:szCs w:val="20"/>
      <w:lang w:eastAsia="ar-SA"/>
    </w:rPr>
  </w:style>
  <w:style w:type="paragraph" w:customStyle="1" w:styleId="WW-Recuodecorpodetexto2">
    <w:name w:val="WW-Recuo de corpo de texto 2"/>
    <w:basedOn w:val="Normal"/>
    <w:uiPriority w:val="99"/>
    <w:rsid w:val="0025493E"/>
    <w:pPr>
      <w:suppressAutoHyphens/>
      <w:ind w:left="708" w:firstLine="708"/>
      <w:jc w:val="both"/>
    </w:pPr>
    <w:rPr>
      <w:rFonts w:ascii="Times New Roman" w:hAnsi="Times New Roman" w:cs="Times New Roman"/>
      <w:sz w:val="24"/>
      <w:lang w:eastAsia="ar-SA"/>
    </w:rPr>
  </w:style>
  <w:style w:type="paragraph" w:customStyle="1" w:styleId="WW-Corpodetexto3">
    <w:name w:val="WW-Corpo de texto 3"/>
    <w:basedOn w:val="Normal"/>
    <w:uiPriority w:val="99"/>
    <w:rsid w:val="0025493E"/>
    <w:pPr>
      <w:suppressAutoHyphens/>
      <w:jc w:val="both"/>
    </w:pPr>
    <w:rPr>
      <w:rFonts w:ascii="Verdana" w:hAnsi="Verdana" w:cs="Arial"/>
      <w:color w:val="000000"/>
      <w:sz w:val="22"/>
      <w:szCs w:val="23"/>
      <w:lang w:eastAsia="ar-SA"/>
    </w:rPr>
  </w:style>
  <w:style w:type="paragraph" w:customStyle="1" w:styleId="Captulo">
    <w:name w:val="Capítulo"/>
    <w:basedOn w:val="Normal"/>
    <w:next w:val="Corpodetexto"/>
    <w:uiPriority w:val="99"/>
    <w:rsid w:val="0025493E"/>
    <w:pPr>
      <w:keepNext/>
      <w:suppressAutoHyphens/>
      <w:spacing w:before="240" w:after="120"/>
    </w:pPr>
    <w:rPr>
      <w:rFonts w:eastAsia="Lucida Sans Unicode"/>
      <w:sz w:val="28"/>
      <w:szCs w:val="28"/>
      <w:lang w:eastAsia="ar-SA"/>
    </w:rPr>
  </w:style>
  <w:style w:type="paragraph" w:customStyle="1" w:styleId="Legenda1">
    <w:name w:val="Legenda1"/>
    <w:basedOn w:val="Normal"/>
    <w:uiPriority w:val="99"/>
    <w:rsid w:val="0025493E"/>
    <w:pPr>
      <w:suppressLineNumbers/>
      <w:suppressAutoHyphens/>
      <w:spacing w:before="120" w:after="120"/>
    </w:pPr>
    <w:rPr>
      <w:rFonts w:ascii="Times New Roman" w:hAnsi="Times New Roman"/>
      <w:i/>
      <w:iCs/>
      <w:sz w:val="24"/>
      <w:lang w:eastAsia="ar-SA"/>
    </w:rPr>
  </w:style>
  <w:style w:type="paragraph" w:customStyle="1" w:styleId="ndice">
    <w:name w:val="Índice"/>
    <w:basedOn w:val="Normal"/>
    <w:uiPriority w:val="99"/>
    <w:rsid w:val="0025493E"/>
    <w:pPr>
      <w:suppressLineNumbers/>
      <w:suppressAutoHyphens/>
    </w:pPr>
    <w:rPr>
      <w:rFonts w:ascii="Times New Roman" w:hAnsi="Times New Roman"/>
      <w:sz w:val="24"/>
      <w:lang w:eastAsia="ar-SA"/>
    </w:rPr>
  </w:style>
  <w:style w:type="paragraph" w:customStyle="1" w:styleId="Corpodetexto21">
    <w:name w:val="Corpo de texto 21"/>
    <w:basedOn w:val="Normal"/>
    <w:uiPriority w:val="99"/>
    <w:rsid w:val="0025493E"/>
    <w:pPr>
      <w:suppressAutoHyphens/>
      <w:jc w:val="both"/>
    </w:pPr>
    <w:rPr>
      <w:rFonts w:ascii="Times New Roman" w:hAnsi="Times New Roman" w:cs="Times New Roman"/>
      <w:sz w:val="24"/>
      <w:lang w:eastAsia="ar-SA"/>
    </w:rPr>
  </w:style>
  <w:style w:type="character" w:customStyle="1" w:styleId="WW8Num4z0">
    <w:name w:val="WW8Num4z0"/>
    <w:rsid w:val="0025493E"/>
    <w:rPr>
      <w:b w:val="0"/>
      <w:bCs w:val="0"/>
      <w:i w:val="0"/>
      <w:iCs w:val="0"/>
    </w:rPr>
  </w:style>
  <w:style w:type="character" w:customStyle="1" w:styleId="Absatz-Standardschriftart">
    <w:name w:val="Absatz-Standardschriftart"/>
    <w:rsid w:val="0025493E"/>
  </w:style>
  <w:style w:type="character" w:customStyle="1" w:styleId="object">
    <w:name w:val="object"/>
    <w:rsid w:val="0025493E"/>
  </w:style>
  <w:style w:type="character" w:customStyle="1" w:styleId="CODEVASF-Titulo2Char">
    <w:name w:val="CODEVASF-Titulo 2 Char"/>
    <w:rsid w:val="0025493E"/>
    <w:rPr>
      <w:rFonts w:ascii="Arial" w:hAnsi="Arial" w:cs="Arial" w:hint="default"/>
      <w:b/>
      <w:bCs w:val="0"/>
      <w:snapToGrid/>
      <w:sz w:val="24"/>
      <w:szCs w:val="24"/>
      <w:lang w:val="pt-BR" w:eastAsia="pt-BR" w:bidi="ar-SA"/>
    </w:rPr>
  </w:style>
  <w:style w:type="character" w:customStyle="1" w:styleId="CODEVASF-Titulo3CharChar">
    <w:name w:val="CODEVASF-Titulo 3 Char Char"/>
    <w:rsid w:val="0025493E"/>
    <w:rPr>
      <w:rFonts w:ascii="Arial" w:hAnsi="Arial" w:cs="Arial" w:hint="default"/>
      <w:snapToGrid/>
      <w:sz w:val="24"/>
      <w:szCs w:val="22"/>
      <w:lang w:val="pt-BR" w:eastAsia="pt-BR" w:bidi="ar-SA"/>
    </w:rPr>
  </w:style>
  <w:style w:type="character" w:customStyle="1" w:styleId="WW8Num1z0">
    <w:name w:val="WW8Num1z0"/>
    <w:rsid w:val="0025493E"/>
    <w:rPr>
      <w:rFonts w:ascii="Wingdings" w:hAnsi="Wingdings" w:hint="default"/>
    </w:rPr>
  </w:style>
  <w:style w:type="character" w:customStyle="1" w:styleId="WW8Num2z0">
    <w:name w:val="WW8Num2z0"/>
    <w:rsid w:val="0025493E"/>
    <w:rPr>
      <w:rFonts w:ascii="Wingdings" w:hAnsi="Wingdings" w:hint="default"/>
    </w:rPr>
  </w:style>
  <w:style w:type="character" w:customStyle="1" w:styleId="WW8Num3z0">
    <w:name w:val="WW8Num3z0"/>
    <w:rsid w:val="0025493E"/>
    <w:rPr>
      <w:rFonts w:ascii="Wingdings" w:hAnsi="Wingdings" w:hint="default"/>
    </w:rPr>
  </w:style>
  <w:style w:type="character" w:customStyle="1" w:styleId="WW8Num1z1">
    <w:name w:val="WW8Num1z1"/>
    <w:rsid w:val="0025493E"/>
    <w:rPr>
      <w:rFonts w:ascii="Times New Roman" w:eastAsia="Times New Roman" w:hAnsi="Times New Roman" w:cs="Times New Roman" w:hint="default"/>
    </w:rPr>
  </w:style>
  <w:style w:type="character" w:customStyle="1" w:styleId="WW8Num1z3">
    <w:name w:val="WW8Num1z3"/>
    <w:rsid w:val="0025493E"/>
    <w:rPr>
      <w:rFonts w:ascii="Symbol" w:hAnsi="Symbol" w:hint="default"/>
    </w:rPr>
  </w:style>
  <w:style w:type="character" w:customStyle="1" w:styleId="WW8Num1z4">
    <w:name w:val="WW8Num1z4"/>
    <w:rsid w:val="0025493E"/>
    <w:rPr>
      <w:rFonts w:ascii="Courier New" w:hAnsi="Courier New" w:cs="Courier New" w:hint="default"/>
    </w:rPr>
  </w:style>
  <w:style w:type="character" w:customStyle="1" w:styleId="WW8Num2z3">
    <w:name w:val="WW8Num2z3"/>
    <w:rsid w:val="0025493E"/>
    <w:rPr>
      <w:rFonts w:ascii="Symbol" w:hAnsi="Symbol" w:hint="default"/>
    </w:rPr>
  </w:style>
  <w:style w:type="character" w:customStyle="1" w:styleId="WW8Num3z1">
    <w:name w:val="WW8Num3z1"/>
    <w:rsid w:val="0025493E"/>
    <w:rPr>
      <w:rFonts w:ascii="Times New Roman" w:eastAsia="Times New Roman" w:hAnsi="Times New Roman" w:cs="Times New Roman" w:hint="default"/>
    </w:rPr>
  </w:style>
  <w:style w:type="character" w:customStyle="1" w:styleId="WW8Num3z3">
    <w:name w:val="WW8Num3z3"/>
    <w:rsid w:val="0025493E"/>
    <w:rPr>
      <w:rFonts w:ascii="Symbol" w:hAnsi="Symbol" w:hint="default"/>
    </w:rPr>
  </w:style>
  <w:style w:type="character" w:customStyle="1" w:styleId="WW8Num3z4">
    <w:name w:val="WW8Num3z4"/>
    <w:rsid w:val="0025493E"/>
    <w:rPr>
      <w:rFonts w:ascii="Courier New" w:hAnsi="Courier New" w:cs="Courier New" w:hint="default"/>
    </w:rPr>
  </w:style>
  <w:style w:type="character" w:customStyle="1" w:styleId="Fontepargpadro1">
    <w:name w:val="Fonte parág. padrão1"/>
    <w:rsid w:val="0025493E"/>
  </w:style>
  <w:style w:type="character" w:customStyle="1" w:styleId="Marcadores">
    <w:name w:val="Marcadores"/>
    <w:rsid w:val="0025493E"/>
    <w:rPr>
      <w:rFonts w:ascii="StarSymbol" w:eastAsia="StarSymbol" w:hAnsi="StarSymbol" w:cs="StarSymbol" w:hint="default"/>
      <w:sz w:val="18"/>
      <w:szCs w:val="18"/>
    </w:rPr>
  </w:style>
  <w:style w:type="paragraph" w:styleId="Recuodecorpodetexto3">
    <w:name w:val="Body Text Indent 3"/>
    <w:basedOn w:val="Normal"/>
    <w:link w:val="Recuodecorpodetexto3Char"/>
    <w:semiHidden/>
    <w:unhideWhenUsed/>
    <w:rsid w:val="007B3904"/>
    <w:pPr>
      <w:spacing w:after="120"/>
      <w:ind w:left="283"/>
    </w:pPr>
    <w:rPr>
      <w:sz w:val="16"/>
      <w:szCs w:val="16"/>
    </w:rPr>
  </w:style>
  <w:style w:type="character" w:customStyle="1" w:styleId="Recuodecorpodetexto3Char">
    <w:name w:val="Recuo de corpo de texto 3 Char"/>
    <w:basedOn w:val="Fontepargpadro"/>
    <w:link w:val="Recuodecorpodetexto3"/>
    <w:semiHidden/>
    <w:rsid w:val="007B3904"/>
    <w:rPr>
      <w:rFonts w:ascii="Arial" w:hAnsi="Arial" w:cs="Tahoma"/>
      <w:sz w:val="16"/>
      <w:szCs w:val="16"/>
    </w:rPr>
  </w:style>
  <w:style w:type="paragraph" w:customStyle="1" w:styleId="Contedodatabela">
    <w:name w:val="Conteúdo da tabela"/>
    <w:basedOn w:val="Normal"/>
    <w:rsid w:val="00AA0A8B"/>
    <w:pPr>
      <w:suppressLineNumbers/>
      <w:suppressAutoHyphens/>
    </w:pPr>
    <w:rPr>
      <w:rFonts w:ascii="Times New Roman" w:hAnsi="Times New Roman" w:cs="Times New Roman"/>
      <w:szCs w:val="20"/>
      <w:lang w:eastAsia="zh-CN"/>
    </w:rPr>
  </w:style>
  <w:style w:type="paragraph" w:customStyle="1" w:styleId="Corpodetexto22">
    <w:name w:val="Corpo de texto 22"/>
    <w:basedOn w:val="Normal"/>
    <w:rsid w:val="00AA0A8B"/>
    <w:pPr>
      <w:tabs>
        <w:tab w:val="left" w:pos="6072"/>
        <w:tab w:val="left" w:pos="6360"/>
        <w:tab w:val="left" w:pos="6504"/>
      </w:tabs>
      <w:suppressAutoHyphens/>
      <w:spacing w:before="120" w:after="120"/>
      <w:ind w:left="600"/>
      <w:jc w:val="both"/>
    </w:pPr>
    <w:rPr>
      <w:rFonts w:ascii="Times New Roman" w:hAnsi="Times New Roman" w:cs="Times New Roman"/>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96638">
      <w:bodyDiv w:val="1"/>
      <w:marLeft w:val="0"/>
      <w:marRight w:val="0"/>
      <w:marTop w:val="0"/>
      <w:marBottom w:val="0"/>
      <w:divBdr>
        <w:top w:val="none" w:sz="0" w:space="0" w:color="auto"/>
        <w:left w:val="none" w:sz="0" w:space="0" w:color="auto"/>
        <w:bottom w:val="none" w:sz="0" w:space="0" w:color="auto"/>
        <w:right w:val="none" w:sz="0" w:space="0" w:color="auto"/>
      </w:divBdr>
    </w:div>
    <w:div w:id="91048842">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46016263">
      <w:bodyDiv w:val="1"/>
      <w:marLeft w:val="0"/>
      <w:marRight w:val="0"/>
      <w:marTop w:val="0"/>
      <w:marBottom w:val="0"/>
      <w:divBdr>
        <w:top w:val="none" w:sz="0" w:space="0" w:color="auto"/>
        <w:left w:val="none" w:sz="0" w:space="0" w:color="auto"/>
        <w:bottom w:val="none" w:sz="0" w:space="0" w:color="auto"/>
        <w:right w:val="none" w:sz="0" w:space="0" w:color="auto"/>
      </w:divBdr>
    </w:div>
    <w:div w:id="169873122">
      <w:bodyDiv w:val="1"/>
      <w:marLeft w:val="0"/>
      <w:marRight w:val="0"/>
      <w:marTop w:val="0"/>
      <w:marBottom w:val="0"/>
      <w:divBdr>
        <w:top w:val="none" w:sz="0" w:space="0" w:color="auto"/>
        <w:left w:val="none" w:sz="0" w:space="0" w:color="auto"/>
        <w:bottom w:val="none" w:sz="0" w:space="0" w:color="auto"/>
        <w:right w:val="none" w:sz="0" w:space="0" w:color="auto"/>
      </w:divBdr>
      <w:divsChild>
        <w:div w:id="2115854179">
          <w:marLeft w:val="0"/>
          <w:marRight w:val="0"/>
          <w:marTop w:val="0"/>
          <w:marBottom w:val="0"/>
          <w:divBdr>
            <w:top w:val="none" w:sz="0" w:space="0" w:color="auto"/>
            <w:left w:val="none" w:sz="0" w:space="0" w:color="auto"/>
            <w:bottom w:val="none" w:sz="0" w:space="0" w:color="auto"/>
            <w:right w:val="none" w:sz="0" w:space="0" w:color="auto"/>
          </w:divBdr>
        </w:div>
      </w:divsChild>
    </w:div>
    <w:div w:id="213196371">
      <w:bodyDiv w:val="1"/>
      <w:marLeft w:val="0"/>
      <w:marRight w:val="0"/>
      <w:marTop w:val="0"/>
      <w:marBottom w:val="0"/>
      <w:divBdr>
        <w:top w:val="none" w:sz="0" w:space="0" w:color="auto"/>
        <w:left w:val="none" w:sz="0" w:space="0" w:color="auto"/>
        <w:bottom w:val="none" w:sz="0" w:space="0" w:color="auto"/>
        <w:right w:val="none" w:sz="0" w:space="0" w:color="auto"/>
      </w:divBdr>
      <w:divsChild>
        <w:div w:id="768887700">
          <w:marLeft w:val="0"/>
          <w:marRight w:val="0"/>
          <w:marTop w:val="0"/>
          <w:marBottom w:val="0"/>
          <w:divBdr>
            <w:top w:val="none" w:sz="0" w:space="0" w:color="auto"/>
            <w:left w:val="none" w:sz="0" w:space="0" w:color="auto"/>
            <w:bottom w:val="none" w:sz="0" w:space="0" w:color="auto"/>
            <w:right w:val="none" w:sz="0" w:space="0" w:color="auto"/>
          </w:divBdr>
        </w:div>
      </w:divsChild>
    </w:div>
    <w:div w:id="242300379">
      <w:bodyDiv w:val="1"/>
      <w:marLeft w:val="0"/>
      <w:marRight w:val="0"/>
      <w:marTop w:val="0"/>
      <w:marBottom w:val="0"/>
      <w:divBdr>
        <w:top w:val="none" w:sz="0" w:space="0" w:color="auto"/>
        <w:left w:val="none" w:sz="0" w:space="0" w:color="auto"/>
        <w:bottom w:val="none" w:sz="0" w:space="0" w:color="auto"/>
        <w:right w:val="none" w:sz="0" w:space="0" w:color="auto"/>
      </w:divBdr>
    </w:div>
    <w:div w:id="279000217">
      <w:bodyDiv w:val="1"/>
      <w:marLeft w:val="0"/>
      <w:marRight w:val="0"/>
      <w:marTop w:val="0"/>
      <w:marBottom w:val="0"/>
      <w:divBdr>
        <w:top w:val="none" w:sz="0" w:space="0" w:color="auto"/>
        <w:left w:val="none" w:sz="0" w:space="0" w:color="auto"/>
        <w:bottom w:val="none" w:sz="0" w:space="0" w:color="auto"/>
        <w:right w:val="none" w:sz="0" w:space="0" w:color="auto"/>
      </w:divBdr>
      <w:divsChild>
        <w:div w:id="2123644646">
          <w:marLeft w:val="0"/>
          <w:marRight w:val="0"/>
          <w:marTop w:val="0"/>
          <w:marBottom w:val="0"/>
          <w:divBdr>
            <w:top w:val="none" w:sz="0" w:space="0" w:color="auto"/>
            <w:left w:val="none" w:sz="0" w:space="0" w:color="auto"/>
            <w:bottom w:val="none" w:sz="0" w:space="0" w:color="auto"/>
            <w:right w:val="none" w:sz="0" w:space="0" w:color="auto"/>
          </w:divBdr>
        </w:div>
      </w:divsChild>
    </w:div>
    <w:div w:id="295527263">
      <w:bodyDiv w:val="1"/>
      <w:marLeft w:val="0"/>
      <w:marRight w:val="0"/>
      <w:marTop w:val="0"/>
      <w:marBottom w:val="0"/>
      <w:divBdr>
        <w:top w:val="none" w:sz="0" w:space="0" w:color="auto"/>
        <w:left w:val="none" w:sz="0" w:space="0" w:color="auto"/>
        <w:bottom w:val="none" w:sz="0" w:space="0" w:color="auto"/>
        <w:right w:val="none" w:sz="0" w:space="0" w:color="auto"/>
      </w:divBdr>
    </w:div>
    <w:div w:id="308247517">
      <w:bodyDiv w:val="1"/>
      <w:marLeft w:val="0"/>
      <w:marRight w:val="0"/>
      <w:marTop w:val="0"/>
      <w:marBottom w:val="0"/>
      <w:divBdr>
        <w:top w:val="none" w:sz="0" w:space="0" w:color="auto"/>
        <w:left w:val="none" w:sz="0" w:space="0" w:color="auto"/>
        <w:bottom w:val="none" w:sz="0" w:space="0" w:color="auto"/>
        <w:right w:val="none" w:sz="0" w:space="0" w:color="auto"/>
      </w:divBdr>
    </w:div>
    <w:div w:id="31846386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25014769">
      <w:bodyDiv w:val="1"/>
      <w:marLeft w:val="0"/>
      <w:marRight w:val="0"/>
      <w:marTop w:val="0"/>
      <w:marBottom w:val="0"/>
      <w:divBdr>
        <w:top w:val="none" w:sz="0" w:space="0" w:color="auto"/>
        <w:left w:val="none" w:sz="0" w:space="0" w:color="auto"/>
        <w:bottom w:val="none" w:sz="0" w:space="0" w:color="auto"/>
        <w:right w:val="none" w:sz="0" w:space="0" w:color="auto"/>
      </w:divBdr>
    </w:div>
    <w:div w:id="339627787">
      <w:bodyDiv w:val="1"/>
      <w:marLeft w:val="0"/>
      <w:marRight w:val="0"/>
      <w:marTop w:val="0"/>
      <w:marBottom w:val="0"/>
      <w:divBdr>
        <w:top w:val="none" w:sz="0" w:space="0" w:color="auto"/>
        <w:left w:val="none" w:sz="0" w:space="0" w:color="auto"/>
        <w:bottom w:val="none" w:sz="0" w:space="0" w:color="auto"/>
        <w:right w:val="none" w:sz="0" w:space="0" w:color="auto"/>
      </w:divBdr>
    </w:div>
    <w:div w:id="347297804">
      <w:bodyDiv w:val="1"/>
      <w:marLeft w:val="0"/>
      <w:marRight w:val="0"/>
      <w:marTop w:val="0"/>
      <w:marBottom w:val="0"/>
      <w:divBdr>
        <w:top w:val="none" w:sz="0" w:space="0" w:color="auto"/>
        <w:left w:val="none" w:sz="0" w:space="0" w:color="auto"/>
        <w:bottom w:val="none" w:sz="0" w:space="0" w:color="auto"/>
        <w:right w:val="none" w:sz="0" w:space="0" w:color="auto"/>
      </w:divBdr>
      <w:divsChild>
        <w:div w:id="1854756490">
          <w:marLeft w:val="0"/>
          <w:marRight w:val="0"/>
          <w:marTop w:val="0"/>
          <w:marBottom w:val="0"/>
          <w:divBdr>
            <w:top w:val="none" w:sz="0" w:space="0" w:color="auto"/>
            <w:left w:val="none" w:sz="0" w:space="0" w:color="auto"/>
            <w:bottom w:val="none" w:sz="0" w:space="0" w:color="auto"/>
            <w:right w:val="none" w:sz="0" w:space="0" w:color="auto"/>
          </w:divBdr>
        </w:div>
      </w:divsChild>
    </w:div>
    <w:div w:id="377440265">
      <w:bodyDiv w:val="1"/>
      <w:marLeft w:val="0"/>
      <w:marRight w:val="0"/>
      <w:marTop w:val="0"/>
      <w:marBottom w:val="0"/>
      <w:divBdr>
        <w:top w:val="none" w:sz="0" w:space="0" w:color="auto"/>
        <w:left w:val="none" w:sz="0" w:space="0" w:color="auto"/>
        <w:bottom w:val="none" w:sz="0" w:space="0" w:color="auto"/>
        <w:right w:val="none" w:sz="0" w:space="0" w:color="auto"/>
      </w:divBdr>
    </w:div>
    <w:div w:id="383337849">
      <w:bodyDiv w:val="1"/>
      <w:marLeft w:val="0"/>
      <w:marRight w:val="0"/>
      <w:marTop w:val="0"/>
      <w:marBottom w:val="0"/>
      <w:divBdr>
        <w:top w:val="none" w:sz="0" w:space="0" w:color="auto"/>
        <w:left w:val="none" w:sz="0" w:space="0" w:color="auto"/>
        <w:bottom w:val="none" w:sz="0" w:space="0" w:color="auto"/>
        <w:right w:val="none" w:sz="0" w:space="0" w:color="auto"/>
      </w:divBdr>
    </w:div>
    <w:div w:id="412898627">
      <w:bodyDiv w:val="1"/>
      <w:marLeft w:val="0"/>
      <w:marRight w:val="0"/>
      <w:marTop w:val="0"/>
      <w:marBottom w:val="0"/>
      <w:divBdr>
        <w:top w:val="none" w:sz="0" w:space="0" w:color="auto"/>
        <w:left w:val="none" w:sz="0" w:space="0" w:color="auto"/>
        <w:bottom w:val="none" w:sz="0" w:space="0" w:color="auto"/>
        <w:right w:val="none" w:sz="0" w:space="0" w:color="auto"/>
      </w:divBdr>
    </w:div>
    <w:div w:id="452752201">
      <w:bodyDiv w:val="1"/>
      <w:marLeft w:val="0"/>
      <w:marRight w:val="0"/>
      <w:marTop w:val="0"/>
      <w:marBottom w:val="0"/>
      <w:divBdr>
        <w:top w:val="none" w:sz="0" w:space="0" w:color="auto"/>
        <w:left w:val="none" w:sz="0" w:space="0" w:color="auto"/>
        <w:bottom w:val="none" w:sz="0" w:space="0" w:color="auto"/>
        <w:right w:val="none" w:sz="0" w:space="0" w:color="auto"/>
      </w:divBdr>
    </w:div>
    <w:div w:id="462232566">
      <w:bodyDiv w:val="1"/>
      <w:marLeft w:val="0"/>
      <w:marRight w:val="0"/>
      <w:marTop w:val="0"/>
      <w:marBottom w:val="0"/>
      <w:divBdr>
        <w:top w:val="none" w:sz="0" w:space="0" w:color="auto"/>
        <w:left w:val="none" w:sz="0" w:space="0" w:color="auto"/>
        <w:bottom w:val="none" w:sz="0" w:space="0" w:color="auto"/>
        <w:right w:val="none" w:sz="0" w:space="0" w:color="auto"/>
      </w:divBdr>
    </w:div>
    <w:div w:id="504634179">
      <w:bodyDiv w:val="1"/>
      <w:marLeft w:val="0"/>
      <w:marRight w:val="0"/>
      <w:marTop w:val="0"/>
      <w:marBottom w:val="0"/>
      <w:divBdr>
        <w:top w:val="none" w:sz="0" w:space="0" w:color="auto"/>
        <w:left w:val="none" w:sz="0" w:space="0" w:color="auto"/>
        <w:bottom w:val="none" w:sz="0" w:space="0" w:color="auto"/>
        <w:right w:val="none" w:sz="0" w:space="0" w:color="auto"/>
      </w:divBdr>
    </w:div>
    <w:div w:id="508714775">
      <w:bodyDiv w:val="1"/>
      <w:marLeft w:val="0"/>
      <w:marRight w:val="0"/>
      <w:marTop w:val="0"/>
      <w:marBottom w:val="0"/>
      <w:divBdr>
        <w:top w:val="none" w:sz="0" w:space="0" w:color="auto"/>
        <w:left w:val="none" w:sz="0" w:space="0" w:color="auto"/>
        <w:bottom w:val="none" w:sz="0" w:space="0" w:color="auto"/>
        <w:right w:val="none" w:sz="0" w:space="0" w:color="auto"/>
      </w:divBdr>
    </w:div>
    <w:div w:id="511451322">
      <w:bodyDiv w:val="1"/>
      <w:marLeft w:val="0"/>
      <w:marRight w:val="0"/>
      <w:marTop w:val="0"/>
      <w:marBottom w:val="0"/>
      <w:divBdr>
        <w:top w:val="none" w:sz="0" w:space="0" w:color="auto"/>
        <w:left w:val="none" w:sz="0" w:space="0" w:color="auto"/>
        <w:bottom w:val="none" w:sz="0" w:space="0" w:color="auto"/>
        <w:right w:val="none" w:sz="0" w:space="0" w:color="auto"/>
      </w:divBdr>
    </w:div>
    <w:div w:id="520513201">
      <w:bodyDiv w:val="1"/>
      <w:marLeft w:val="0"/>
      <w:marRight w:val="0"/>
      <w:marTop w:val="0"/>
      <w:marBottom w:val="0"/>
      <w:divBdr>
        <w:top w:val="none" w:sz="0" w:space="0" w:color="auto"/>
        <w:left w:val="none" w:sz="0" w:space="0" w:color="auto"/>
        <w:bottom w:val="none" w:sz="0" w:space="0" w:color="auto"/>
        <w:right w:val="none" w:sz="0" w:space="0" w:color="auto"/>
      </w:divBdr>
    </w:div>
    <w:div w:id="548230260">
      <w:bodyDiv w:val="1"/>
      <w:marLeft w:val="0"/>
      <w:marRight w:val="0"/>
      <w:marTop w:val="0"/>
      <w:marBottom w:val="0"/>
      <w:divBdr>
        <w:top w:val="none" w:sz="0" w:space="0" w:color="auto"/>
        <w:left w:val="none" w:sz="0" w:space="0" w:color="auto"/>
        <w:bottom w:val="none" w:sz="0" w:space="0" w:color="auto"/>
        <w:right w:val="none" w:sz="0" w:space="0" w:color="auto"/>
      </w:divBdr>
    </w:div>
    <w:div w:id="554967928">
      <w:bodyDiv w:val="1"/>
      <w:marLeft w:val="0"/>
      <w:marRight w:val="0"/>
      <w:marTop w:val="0"/>
      <w:marBottom w:val="0"/>
      <w:divBdr>
        <w:top w:val="none" w:sz="0" w:space="0" w:color="auto"/>
        <w:left w:val="none" w:sz="0" w:space="0" w:color="auto"/>
        <w:bottom w:val="none" w:sz="0" w:space="0" w:color="auto"/>
        <w:right w:val="none" w:sz="0" w:space="0" w:color="auto"/>
      </w:divBdr>
    </w:div>
    <w:div w:id="567496216">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83822615">
      <w:bodyDiv w:val="1"/>
      <w:marLeft w:val="0"/>
      <w:marRight w:val="0"/>
      <w:marTop w:val="0"/>
      <w:marBottom w:val="0"/>
      <w:divBdr>
        <w:top w:val="none" w:sz="0" w:space="0" w:color="auto"/>
        <w:left w:val="none" w:sz="0" w:space="0" w:color="auto"/>
        <w:bottom w:val="none" w:sz="0" w:space="0" w:color="auto"/>
        <w:right w:val="none" w:sz="0" w:space="0" w:color="auto"/>
      </w:divBdr>
    </w:div>
    <w:div w:id="724110282">
      <w:bodyDiv w:val="1"/>
      <w:marLeft w:val="0"/>
      <w:marRight w:val="0"/>
      <w:marTop w:val="0"/>
      <w:marBottom w:val="0"/>
      <w:divBdr>
        <w:top w:val="none" w:sz="0" w:space="0" w:color="auto"/>
        <w:left w:val="none" w:sz="0" w:space="0" w:color="auto"/>
        <w:bottom w:val="none" w:sz="0" w:space="0" w:color="auto"/>
        <w:right w:val="none" w:sz="0" w:space="0" w:color="auto"/>
      </w:divBdr>
    </w:div>
    <w:div w:id="775754235">
      <w:bodyDiv w:val="1"/>
      <w:marLeft w:val="0"/>
      <w:marRight w:val="0"/>
      <w:marTop w:val="0"/>
      <w:marBottom w:val="0"/>
      <w:divBdr>
        <w:top w:val="none" w:sz="0" w:space="0" w:color="auto"/>
        <w:left w:val="none" w:sz="0" w:space="0" w:color="auto"/>
        <w:bottom w:val="none" w:sz="0" w:space="0" w:color="auto"/>
        <w:right w:val="none" w:sz="0" w:space="0" w:color="auto"/>
      </w:divBdr>
    </w:div>
    <w:div w:id="793207432">
      <w:bodyDiv w:val="1"/>
      <w:marLeft w:val="0"/>
      <w:marRight w:val="0"/>
      <w:marTop w:val="0"/>
      <w:marBottom w:val="0"/>
      <w:divBdr>
        <w:top w:val="none" w:sz="0" w:space="0" w:color="auto"/>
        <w:left w:val="none" w:sz="0" w:space="0" w:color="auto"/>
        <w:bottom w:val="none" w:sz="0" w:space="0" w:color="auto"/>
        <w:right w:val="none" w:sz="0" w:space="0" w:color="auto"/>
      </w:divBdr>
    </w:div>
    <w:div w:id="79976091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44973158">
      <w:bodyDiv w:val="1"/>
      <w:marLeft w:val="0"/>
      <w:marRight w:val="0"/>
      <w:marTop w:val="0"/>
      <w:marBottom w:val="0"/>
      <w:divBdr>
        <w:top w:val="none" w:sz="0" w:space="0" w:color="auto"/>
        <w:left w:val="none" w:sz="0" w:space="0" w:color="auto"/>
        <w:bottom w:val="none" w:sz="0" w:space="0" w:color="auto"/>
        <w:right w:val="none" w:sz="0" w:space="0" w:color="auto"/>
      </w:divBdr>
    </w:div>
    <w:div w:id="858662160">
      <w:bodyDiv w:val="1"/>
      <w:marLeft w:val="0"/>
      <w:marRight w:val="0"/>
      <w:marTop w:val="0"/>
      <w:marBottom w:val="0"/>
      <w:divBdr>
        <w:top w:val="none" w:sz="0" w:space="0" w:color="auto"/>
        <w:left w:val="none" w:sz="0" w:space="0" w:color="auto"/>
        <w:bottom w:val="none" w:sz="0" w:space="0" w:color="auto"/>
        <w:right w:val="none" w:sz="0" w:space="0" w:color="auto"/>
      </w:divBdr>
    </w:div>
    <w:div w:id="909732943">
      <w:bodyDiv w:val="1"/>
      <w:marLeft w:val="0"/>
      <w:marRight w:val="0"/>
      <w:marTop w:val="0"/>
      <w:marBottom w:val="0"/>
      <w:divBdr>
        <w:top w:val="none" w:sz="0" w:space="0" w:color="auto"/>
        <w:left w:val="none" w:sz="0" w:space="0" w:color="auto"/>
        <w:bottom w:val="none" w:sz="0" w:space="0" w:color="auto"/>
        <w:right w:val="none" w:sz="0" w:space="0" w:color="auto"/>
      </w:divBdr>
    </w:div>
    <w:div w:id="920332477">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51009490">
      <w:bodyDiv w:val="1"/>
      <w:marLeft w:val="0"/>
      <w:marRight w:val="0"/>
      <w:marTop w:val="0"/>
      <w:marBottom w:val="0"/>
      <w:divBdr>
        <w:top w:val="none" w:sz="0" w:space="0" w:color="auto"/>
        <w:left w:val="none" w:sz="0" w:space="0" w:color="auto"/>
        <w:bottom w:val="none" w:sz="0" w:space="0" w:color="auto"/>
        <w:right w:val="none" w:sz="0" w:space="0" w:color="auto"/>
      </w:divBdr>
    </w:div>
    <w:div w:id="1046225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586">
          <w:marLeft w:val="0"/>
          <w:marRight w:val="0"/>
          <w:marTop w:val="0"/>
          <w:marBottom w:val="0"/>
          <w:divBdr>
            <w:top w:val="none" w:sz="0" w:space="0" w:color="auto"/>
            <w:left w:val="none" w:sz="0" w:space="0" w:color="auto"/>
            <w:bottom w:val="none" w:sz="0" w:space="0" w:color="auto"/>
            <w:right w:val="none" w:sz="0" w:space="0" w:color="auto"/>
          </w:divBdr>
        </w:div>
      </w:divsChild>
    </w:div>
    <w:div w:id="1075979712">
      <w:bodyDiv w:val="1"/>
      <w:marLeft w:val="0"/>
      <w:marRight w:val="0"/>
      <w:marTop w:val="0"/>
      <w:marBottom w:val="0"/>
      <w:divBdr>
        <w:top w:val="none" w:sz="0" w:space="0" w:color="auto"/>
        <w:left w:val="none" w:sz="0" w:space="0" w:color="auto"/>
        <w:bottom w:val="none" w:sz="0" w:space="0" w:color="auto"/>
        <w:right w:val="none" w:sz="0" w:space="0" w:color="auto"/>
      </w:divBdr>
      <w:divsChild>
        <w:div w:id="1520512535">
          <w:marLeft w:val="0"/>
          <w:marRight w:val="0"/>
          <w:marTop w:val="0"/>
          <w:marBottom w:val="0"/>
          <w:divBdr>
            <w:top w:val="none" w:sz="0" w:space="0" w:color="auto"/>
            <w:left w:val="none" w:sz="0" w:space="0" w:color="auto"/>
            <w:bottom w:val="none" w:sz="0" w:space="0" w:color="auto"/>
            <w:right w:val="none" w:sz="0" w:space="0" w:color="auto"/>
          </w:divBdr>
        </w:div>
      </w:divsChild>
    </w:div>
    <w:div w:id="108252625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9052626">
      <w:bodyDiv w:val="1"/>
      <w:marLeft w:val="0"/>
      <w:marRight w:val="0"/>
      <w:marTop w:val="0"/>
      <w:marBottom w:val="0"/>
      <w:divBdr>
        <w:top w:val="none" w:sz="0" w:space="0" w:color="auto"/>
        <w:left w:val="none" w:sz="0" w:space="0" w:color="auto"/>
        <w:bottom w:val="none" w:sz="0" w:space="0" w:color="auto"/>
        <w:right w:val="none" w:sz="0" w:space="0" w:color="auto"/>
      </w:divBdr>
      <w:divsChild>
        <w:div w:id="665671351">
          <w:marLeft w:val="0"/>
          <w:marRight w:val="0"/>
          <w:marTop w:val="0"/>
          <w:marBottom w:val="0"/>
          <w:divBdr>
            <w:top w:val="none" w:sz="0" w:space="0" w:color="auto"/>
            <w:left w:val="none" w:sz="0" w:space="0" w:color="auto"/>
            <w:bottom w:val="none" w:sz="0" w:space="0" w:color="auto"/>
            <w:right w:val="none" w:sz="0" w:space="0" w:color="auto"/>
          </w:divBdr>
        </w:div>
      </w:divsChild>
    </w:div>
    <w:div w:id="1242445073">
      <w:bodyDiv w:val="1"/>
      <w:marLeft w:val="0"/>
      <w:marRight w:val="0"/>
      <w:marTop w:val="0"/>
      <w:marBottom w:val="0"/>
      <w:divBdr>
        <w:top w:val="none" w:sz="0" w:space="0" w:color="auto"/>
        <w:left w:val="none" w:sz="0" w:space="0" w:color="auto"/>
        <w:bottom w:val="none" w:sz="0" w:space="0" w:color="auto"/>
        <w:right w:val="none" w:sz="0" w:space="0" w:color="auto"/>
      </w:divBdr>
      <w:divsChild>
        <w:div w:id="125319663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42469677">
      <w:bodyDiv w:val="1"/>
      <w:marLeft w:val="0"/>
      <w:marRight w:val="0"/>
      <w:marTop w:val="0"/>
      <w:marBottom w:val="0"/>
      <w:divBdr>
        <w:top w:val="none" w:sz="0" w:space="0" w:color="auto"/>
        <w:left w:val="none" w:sz="0" w:space="0" w:color="auto"/>
        <w:bottom w:val="none" w:sz="0" w:space="0" w:color="auto"/>
        <w:right w:val="none" w:sz="0" w:space="0" w:color="auto"/>
      </w:divBdr>
    </w:div>
    <w:div w:id="1347291088">
      <w:bodyDiv w:val="1"/>
      <w:marLeft w:val="0"/>
      <w:marRight w:val="0"/>
      <w:marTop w:val="0"/>
      <w:marBottom w:val="0"/>
      <w:divBdr>
        <w:top w:val="none" w:sz="0" w:space="0" w:color="auto"/>
        <w:left w:val="none" w:sz="0" w:space="0" w:color="auto"/>
        <w:bottom w:val="none" w:sz="0" w:space="0" w:color="auto"/>
        <w:right w:val="none" w:sz="0" w:space="0" w:color="auto"/>
      </w:divBdr>
    </w:div>
    <w:div w:id="144849983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8958056">
      <w:bodyDiv w:val="1"/>
      <w:marLeft w:val="0"/>
      <w:marRight w:val="0"/>
      <w:marTop w:val="0"/>
      <w:marBottom w:val="0"/>
      <w:divBdr>
        <w:top w:val="none" w:sz="0" w:space="0" w:color="auto"/>
        <w:left w:val="none" w:sz="0" w:space="0" w:color="auto"/>
        <w:bottom w:val="none" w:sz="0" w:space="0" w:color="auto"/>
        <w:right w:val="none" w:sz="0" w:space="0" w:color="auto"/>
      </w:divBdr>
      <w:divsChild>
        <w:div w:id="449132904">
          <w:marLeft w:val="0"/>
          <w:marRight w:val="0"/>
          <w:marTop w:val="0"/>
          <w:marBottom w:val="0"/>
          <w:divBdr>
            <w:top w:val="none" w:sz="0" w:space="0" w:color="auto"/>
            <w:left w:val="none" w:sz="0" w:space="0" w:color="auto"/>
            <w:bottom w:val="none" w:sz="0" w:space="0" w:color="auto"/>
            <w:right w:val="none" w:sz="0" w:space="0" w:color="auto"/>
          </w:divBdr>
        </w:div>
      </w:divsChild>
    </w:div>
    <w:div w:id="1567254791">
      <w:bodyDiv w:val="1"/>
      <w:marLeft w:val="0"/>
      <w:marRight w:val="0"/>
      <w:marTop w:val="0"/>
      <w:marBottom w:val="0"/>
      <w:divBdr>
        <w:top w:val="none" w:sz="0" w:space="0" w:color="auto"/>
        <w:left w:val="none" w:sz="0" w:space="0" w:color="auto"/>
        <w:bottom w:val="none" w:sz="0" w:space="0" w:color="auto"/>
        <w:right w:val="none" w:sz="0" w:space="0" w:color="auto"/>
      </w:divBdr>
    </w:div>
    <w:div w:id="1578124898">
      <w:bodyDiv w:val="1"/>
      <w:marLeft w:val="0"/>
      <w:marRight w:val="0"/>
      <w:marTop w:val="0"/>
      <w:marBottom w:val="0"/>
      <w:divBdr>
        <w:top w:val="none" w:sz="0" w:space="0" w:color="auto"/>
        <w:left w:val="none" w:sz="0" w:space="0" w:color="auto"/>
        <w:bottom w:val="none" w:sz="0" w:space="0" w:color="auto"/>
        <w:right w:val="none" w:sz="0" w:space="0" w:color="auto"/>
      </w:divBdr>
    </w:div>
    <w:div w:id="1585802327">
      <w:bodyDiv w:val="1"/>
      <w:marLeft w:val="0"/>
      <w:marRight w:val="0"/>
      <w:marTop w:val="0"/>
      <w:marBottom w:val="0"/>
      <w:divBdr>
        <w:top w:val="none" w:sz="0" w:space="0" w:color="auto"/>
        <w:left w:val="none" w:sz="0" w:space="0" w:color="auto"/>
        <w:bottom w:val="none" w:sz="0" w:space="0" w:color="auto"/>
        <w:right w:val="none" w:sz="0" w:space="0" w:color="auto"/>
      </w:divBdr>
    </w:div>
    <w:div w:id="1585917918">
      <w:bodyDiv w:val="1"/>
      <w:marLeft w:val="0"/>
      <w:marRight w:val="0"/>
      <w:marTop w:val="0"/>
      <w:marBottom w:val="0"/>
      <w:divBdr>
        <w:top w:val="none" w:sz="0" w:space="0" w:color="auto"/>
        <w:left w:val="none" w:sz="0" w:space="0" w:color="auto"/>
        <w:bottom w:val="none" w:sz="0" w:space="0" w:color="auto"/>
        <w:right w:val="none" w:sz="0" w:space="0" w:color="auto"/>
      </w:divBdr>
    </w:div>
    <w:div w:id="1589843851">
      <w:bodyDiv w:val="1"/>
      <w:marLeft w:val="0"/>
      <w:marRight w:val="0"/>
      <w:marTop w:val="0"/>
      <w:marBottom w:val="0"/>
      <w:divBdr>
        <w:top w:val="none" w:sz="0" w:space="0" w:color="auto"/>
        <w:left w:val="none" w:sz="0" w:space="0" w:color="auto"/>
        <w:bottom w:val="none" w:sz="0" w:space="0" w:color="auto"/>
        <w:right w:val="none" w:sz="0" w:space="0" w:color="auto"/>
      </w:divBdr>
    </w:div>
    <w:div w:id="1700273171">
      <w:bodyDiv w:val="1"/>
      <w:marLeft w:val="0"/>
      <w:marRight w:val="0"/>
      <w:marTop w:val="0"/>
      <w:marBottom w:val="0"/>
      <w:divBdr>
        <w:top w:val="none" w:sz="0" w:space="0" w:color="auto"/>
        <w:left w:val="none" w:sz="0" w:space="0" w:color="auto"/>
        <w:bottom w:val="none" w:sz="0" w:space="0" w:color="auto"/>
        <w:right w:val="none" w:sz="0" w:space="0" w:color="auto"/>
      </w:divBdr>
    </w:div>
    <w:div w:id="1731924854">
      <w:bodyDiv w:val="1"/>
      <w:marLeft w:val="0"/>
      <w:marRight w:val="0"/>
      <w:marTop w:val="0"/>
      <w:marBottom w:val="0"/>
      <w:divBdr>
        <w:top w:val="none" w:sz="0" w:space="0" w:color="auto"/>
        <w:left w:val="none" w:sz="0" w:space="0" w:color="auto"/>
        <w:bottom w:val="none" w:sz="0" w:space="0" w:color="auto"/>
        <w:right w:val="none" w:sz="0" w:space="0" w:color="auto"/>
      </w:divBdr>
    </w:div>
    <w:div w:id="1815365463">
      <w:bodyDiv w:val="1"/>
      <w:marLeft w:val="0"/>
      <w:marRight w:val="0"/>
      <w:marTop w:val="0"/>
      <w:marBottom w:val="0"/>
      <w:divBdr>
        <w:top w:val="none" w:sz="0" w:space="0" w:color="auto"/>
        <w:left w:val="none" w:sz="0" w:space="0" w:color="auto"/>
        <w:bottom w:val="none" w:sz="0" w:space="0" w:color="auto"/>
        <w:right w:val="none" w:sz="0" w:space="0" w:color="auto"/>
      </w:divBdr>
    </w:div>
    <w:div w:id="1844514160">
      <w:bodyDiv w:val="1"/>
      <w:marLeft w:val="0"/>
      <w:marRight w:val="0"/>
      <w:marTop w:val="0"/>
      <w:marBottom w:val="0"/>
      <w:divBdr>
        <w:top w:val="none" w:sz="0" w:space="0" w:color="auto"/>
        <w:left w:val="none" w:sz="0" w:space="0" w:color="auto"/>
        <w:bottom w:val="none" w:sz="0" w:space="0" w:color="auto"/>
        <w:right w:val="none" w:sz="0" w:space="0" w:color="auto"/>
      </w:divBdr>
      <w:divsChild>
        <w:div w:id="1616132650">
          <w:marLeft w:val="0"/>
          <w:marRight w:val="0"/>
          <w:marTop w:val="0"/>
          <w:marBottom w:val="0"/>
          <w:divBdr>
            <w:top w:val="none" w:sz="0" w:space="0" w:color="auto"/>
            <w:left w:val="none" w:sz="0" w:space="0" w:color="auto"/>
            <w:bottom w:val="none" w:sz="0" w:space="0" w:color="auto"/>
            <w:right w:val="none" w:sz="0" w:space="0" w:color="auto"/>
          </w:divBdr>
        </w:div>
      </w:divsChild>
    </w:div>
    <w:div w:id="1845247490">
      <w:bodyDiv w:val="1"/>
      <w:marLeft w:val="0"/>
      <w:marRight w:val="0"/>
      <w:marTop w:val="0"/>
      <w:marBottom w:val="0"/>
      <w:divBdr>
        <w:top w:val="none" w:sz="0" w:space="0" w:color="auto"/>
        <w:left w:val="none" w:sz="0" w:space="0" w:color="auto"/>
        <w:bottom w:val="none" w:sz="0" w:space="0" w:color="auto"/>
        <w:right w:val="none" w:sz="0" w:space="0" w:color="auto"/>
      </w:divBdr>
    </w:div>
    <w:div w:id="1933271889">
      <w:bodyDiv w:val="1"/>
      <w:marLeft w:val="0"/>
      <w:marRight w:val="0"/>
      <w:marTop w:val="0"/>
      <w:marBottom w:val="0"/>
      <w:divBdr>
        <w:top w:val="none" w:sz="0" w:space="0" w:color="auto"/>
        <w:left w:val="none" w:sz="0" w:space="0" w:color="auto"/>
        <w:bottom w:val="none" w:sz="0" w:space="0" w:color="auto"/>
        <w:right w:val="none" w:sz="0" w:space="0" w:color="auto"/>
      </w:divBdr>
    </w:div>
    <w:div w:id="1974560684">
      <w:bodyDiv w:val="1"/>
      <w:marLeft w:val="0"/>
      <w:marRight w:val="0"/>
      <w:marTop w:val="0"/>
      <w:marBottom w:val="0"/>
      <w:divBdr>
        <w:top w:val="none" w:sz="0" w:space="0" w:color="auto"/>
        <w:left w:val="none" w:sz="0" w:space="0" w:color="auto"/>
        <w:bottom w:val="none" w:sz="0" w:space="0" w:color="auto"/>
        <w:right w:val="none" w:sz="0" w:space="0" w:color="auto"/>
      </w:divBdr>
      <w:divsChild>
        <w:div w:id="299115922">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1029117">
      <w:bodyDiv w:val="1"/>
      <w:marLeft w:val="0"/>
      <w:marRight w:val="0"/>
      <w:marTop w:val="0"/>
      <w:marBottom w:val="0"/>
      <w:divBdr>
        <w:top w:val="none" w:sz="0" w:space="0" w:color="auto"/>
        <w:left w:val="none" w:sz="0" w:space="0" w:color="auto"/>
        <w:bottom w:val="none" w:sz="0" w:space="0" w:color="auto"/>
        <w:right w:val="none" w:sz="0" w:space="0" w:color="auto"/>
      </w:divBdr>
    </w:div>
    <w:div w:id="2067795181">
      <w:bodyDiv w:val="1"/>
      <w:marLeft w:val="0"/>
      <w:marRight w:val="0"/>
      <w:marTop w:val="0"/>
      <w:marBottom w:val="0"/>
      <w:divBdr>
        <w:top w:val="none" w:sz="0" w:space="0" w:color="auto"/>
        <w:left w:val="none" w:sz="0" w:space="0" w:color="auto"/>
        <w:bottom w:val="none" w:sz="0" w:space="0" w:color="auto"/>
        <w:right w:val="none" w:sz="0" w:space="0" w:color="auto"/>
      </w:divBdr>
    </w:div>
    <w:div w:id="2114207680">
      <w:bodyDiv w:val="1"/>
      <w:marLeft w:val="0"/>
      <w:marRight w:val="0"/>
      <w:marTop w:val="0"/>
      <w:marBottom w:val="0"/>
      <w:divBdr>
        <w:top w:val="none" w:sz="0" w:space="0" w:color="auto"/>
        <w:left w:val="none" w:sz="0" w:space="0" w:color="auto"/>
        <w:bottom w:val="none" w:sz="0" w:space="0" w:color="auto"/>
        <w:right w:val="none" w:sz="0" w:space="0" w:color="auto"/>
      </w:divBdr>
    </w:div>
    <w:div w:id="2118911333">
      <w:bodyDiv w:val="1"/>
      <w:marLeft w:val="0"/>
      <w:marRight w:val="0"/>
      <w:marTop w:val="0"/>
      <w:marBottom w:val="0"/>
      <w:divBdr>
        <w:top w:val="none" w:sz="0" w:space="0" w:color="auto"/>
        <w:left w:val="none" w:sz="0" w:space="0" w:color="auto"/>
        <w:bottom w:val="none" w:sz="0" w:space="0" w:color="auto"/>
        <w:right w:val="none" w:sz="0" w:space="0" w:color="auto"/>
      </w:divBdr>
    </w:div>
    <w:div w:id="2137989260">
      <w:bodyDiv w:val="1"/>
      <w:marLeft w:val="0"/>
      <w:marRight w:val="0"/>
      <w:marTop w:val="0"/>
      <w:marBottom w:val="0"/>
      <w:divBdr>
        <w:top w:val="none" w:sz="0" w:space="0" w:color="auto"/>
        <w:left w:val="none" w:sz="0" w:space="0" w:color="auto"/>
        <w:bottom w:val="none" w:sz="0" w:space="0" w:color="auto"/>
        <w:right w:val="none" w:sz="0" w:space="0" w:color="auto"/>
      </w:divBdr>
    </w:div>
    <w:div w:id="214396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6.emf"/><Relationship Id="rId26" Type="http://schemas.openxmlformats.org/officeDocument/2006/relationships/image" Target="media/image14.emf"/><Relationship Id="rId3" Type="http://schemas.openxmlformats.org/officeDocument/2006/relationships/customXml" Target="../customXml/item3.xml"/><Relationship Id="rId21" Type="http://schemas.openxmlformats.org/officeDocument/2006/relationships/image" Target="media/image9.emf"/><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5.emf"/><Relationship Id="rId25" Type="http://schemas.openxmlformats.org/officeDocument/2006/relationships/image" Target="media/image13.emf"/><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image" Target="media/image8.emf"/><Relationship Id="rId29" Type="http://schemas.openxmlformats.org/officeDocument/2006/relationships/image" Target="media/image17.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12.emf"/><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image" Target="media/image11.emf"/><Relationship Id="rId28" Type="http://schemas.openxmlformats.org/officeDocument/2006/relationships/image" Target="media/image16.emf"/><Relationship Id="rId10" Type="http://schemas.openxmlformats.org/officeDocument/2006/relationships/endnotes" Target="endnotes.xml"/><Relationship Id="rId19" Type="http://schemas.openxmlformats.org/officeDocument/2006/relationships/image" Target="media/image7.emf"/><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50AF8D-FA7F-4421-83F2-1DEE7390EB09}">
  <ds:schemaRefs>
    <ds:schemaRef ds:uri="http://schemas.microsoft.com/sharepoint/v3/contenttype/forms"/>
  </ds:schemaRefs>
</ds:datastoreItem>
</file>

<file path=customXml/itemProps2.xml><?xml version="1.0" encoding="utf-8"?>
<ds:datastoreItem xmlns:ds="http://schemas.openxmlformats.org/officeDocument/2006/customXml" ds:itemID="{5F9B2DB8-DD30-4CF6-8D65-424028B84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0ED5EA-B1F6-495E-8F62-059CE9401AB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4AC04BD-83D0-4107-B5E0-5950F06E3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TotalTime>
  <Pages>47</Pages>
  <Words>13522</Words>
  <Characters>73021</Characters>
  <Application>Microsoft Office Word</Application>
  <DocSecurity>0</DocSecurity>
  <Lines>608</Lines>
  <Paragraphs>172</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86371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ANA</cp:lastModifiedBy>
  <cp:revision>2</cp:revision>
  <cp:lastPrinted>2020-09-08T20:27:00Z</cp:lastPrinted>
  <dcterms:created xsi:type="dcterms:W3CDTF">2020-10-05T13:30:00Z</dcterms:created>
  <dcterms:modified xsi:type="dcterms:W3CDTF">2020-10-05T13:30:00Z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